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2544E" w14:textId="5D6941A6" w:rsidR="003D2310" w:rsidRDefault="003D2310" w:rsidP="003D2310"/>
    <w:p w14:paraId="3DBCB990" w14:textId="77777777" w:rsidR="003D2310" w:rsidRDefault="003D2310" w:rsidP="003D2310">
      <w:pPr>
        <w:pStyle w:val="Heading1"/>
      </w:pPr>
      <w:r>
        <w:lastRenderedPageBreak/>
        <w:tab/>
      </w:r>
      <w:r>
        <w:t>1AC</w:t>
      </w:r>
    </w:p>
    <w:p w14:paraId="0C279358" w14:textId="77777777" w:rsidR="003D2310" w:rsidRPr="00DE65B6" w:rsidRDefault="003D2310" w:rsidP="003D2310">
      <w:pPr>
        <w:pStyle w:val="Heading3"/>
        <w:rPr>
          <w:rFonts w:asciiTheme="majorHAnsi" w:hAnsiTheme="majorHAnsi" w:cstheme="majorHAnsi"/>
        </w:rPr>
      </w:pPr>
      <w:r w:rsidRPr="00DE65B6">
        <w:rPr>
          <w:rFonts w:asciiTheme="majorHAnsi" w:hAnsiTheme="majorHAnsi" w:cstheme="majorHAnsi"/>
        </w:rPr>
        <w:lastRenderedPageBreak/>
        <w:t xml:space="preserve">Advantage – </w:t>
      </w:r>
      <w:r>
        <w:rPr>
          <w:rFonts w:asciiTheme="majorHAnsi" w:hAnsiTheme="majorHAnsi" w:cstheme="majorHAnsi"/>
        </w:rPr>
        <w:t>Cartels</w:t>
      </w:r>
    </w:p>
    <w:p w14:paraId="654C5C20"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The current WTO patent system is locking in global cannabis monopolies.</w:t>
      </w:r>
    </w:p>
    <w:p w14:paraId="3D772A91"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1FA8C895"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B. How </w:t>
      </w:r>
      <w:r w:rsidRPr="00DE65B6">
        <w:rPr>
          <w:rStyle w:val="StyleUnderline"/>
          <w:rFonts w:asciiTheme="majorHAnsi" w:hAnsiTheme="majorHAnsi" w:cstheme="majorHAnsi"/>
        </w:rPr>
        <w:t xml:space="preserve">the Patent Has Become a Tool for Globalization </w:t>
      </w:r>
    </w:p>
    <w:p w14:paraId="2923AFA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59177EDA"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651FA">
        <w:rPr>
          <w:rStyle w:val="StyleUnderline"/>
          <w:rFonts w:asciiTheme="majorHAnsi" w:hAnsiTheme="majorHAnsi" w:cstheme="majorHAnsi"/>
          <w:highlight w:val="green"/>
        </w:rPr>
        <w:t>the patent may not discriminate “as to the place of invention, the field</w:t>
      </w:r>
      <w:r w:rsidRPr="00DE65B6">
        <w:rPr>
          <w:rStyle w:val="StyleUnderline"/>
          <w:rFonts w:asciiTheme="majorHAnsi" w:hAnsiTheme="majorHAnsi" w:cstheme="majorHAnsi"/>
        </w:rPr>
        <w:t xml:space="preserve"> of technology </w:t>
      </w:r>
      <w:r w:rsidRPr="009651FA">
        <w:rPr>
          <w:rStyle w:val="StyleUnderline"/>
          <w:rFonts w:asciiTheme="majorHAnsi" w:hAnsiTheme="majorHAnsi" w:cstheme="majorHAnsi"/>
          <w:highlight w:val="green"/>
        </w:rPr>
        <w:t>and whether products are imported</w:t>
      </w:r>
      <w:r w:rsidRPr="00DE65B6">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56A4676"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091E11D5"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651FA">
        <w:rPr>
          <w:rStyle w:val="StyleUnderline"/>
          <w:rFonts w:asciiTheme="majorHAnsi" w:hAnsiTheme="majorHAnsi" w:cstheme="majorHAnsi"/>
          <w:highlight w:val="green"/>
        </w:rPr>
        <w:t xml:space="preserve">By filing one international </w:t>
      </w:r>
      <w:r w:rsidRPr="00DE65B6">
        <w:rPr>
          <w:rStyle w:val="StyleUnderline"/>
          <w:rFonts w:asciiTheme="majorHAnsi" w:hAnsiTheme="majorHAnsi" w:cstheme="majorHAnsi"/>
        </w:rPr>
        <w:t xml:space="preserve">patent </w:t>
      </w:r>
      <w:r w:rsidRPr="009651FA">
        <w:rPr>
          <w:rStyle w:val="StyleUnderline"/>
          <w:rFonts w:asciiTheme="majorHAnsi" w:hAnsiTheme="majorHAnsi" w:cstheme="majorHAnsi"/>
          <w:highlight w:val="green"/>
        </w:rPr>
        <w:t xml:space="preserve">application </w:t>
      </w:r>
      <w:r w:rsidRPr="00DE65B6">
        <w:rPr>
          <w:rStyle w:val="StyleUnderline"/>
          <w:rFonts w:asciiTheme="majorHAnsi" w:hAnsiTheme="majorHAnsi" w:cstheme="majorHAnsi"/>
        </w:rPr>
        <w:t>under the PCT</w:t>
      </w:r>
      <w:r w:rsidRPr="009651FA">
        <w:rPr>
          <w:rStyle w:val="StyleUnderline"/>
          <w:rFonts w:asciiTheme="majorHAnsi" w:hAnsiTheme="majorHAnsi" w:cstheme="majorHAnsi"/>
          <w:highlight w:val="green"/>
        </w:rPr>
        <w:t>, applicants can</w:t>
      </w:r>
      <w:r w:rsidRPr="00DE65B6">
        <w:rPr>
          <w:rStyle w:val="StyleUnderline"/>
          <w:rFonts w:asciiTheme="majorHAnsi" w:hAnsiTheme="majorHAnsi" w:cstheme="majorHAnsi"/>
        </w:rPr>
        <w:t xml:space="preserve"> simultaneously </w:t>
      </w:r>
      <w:r w:rsidRPr="009651FA">
        <w:rPr>
          <w:rStyle w:val="StyleUnderline"/>
          <w:rFonts w:asciiTheme="majorHAnsi" w:hAnsiTheme="majorHAnsi" w:cstheme="majorHAnsi"/>
          <w:highlight w:val="green"/>
        </w:rPr>
        <w:t>seek protection</w:t>
      </w:r>
      <w:r w:rsidRPr="00DE65B6">
        <w:rPr>
          <w:rStyle w:val="StyleUnderline"/>
          <w:rFonts w:asciiTheme="majorHAnsi" w:hAnsiTheme="majorHAnsi" w:cstheme="majorHAnsi"/>
        </w:rPr>
        <w:t xml:space="preserve"> for an invention </w:t>
      </w:r>
      <w:r w:rsidRPr="009651FA">
        <w:rPr>
          <w:rStyle w:val="StyleUnderline"/>
          <w:rFonts w:asciiTheme="majorHAnsi" w:hAnsiTheme="majorHAnsi" w:cstheme="majorHAnsi"/>
          <w:highlight w:val="green"/>
        </w:rPr>
        <w:t>in a</w:t>
      </w:r>
      <w:r w:rsidRPr="00DE65B6">
        <w:rPr>
          <w:rStyle w:val="StyleUnderline"/>
          <w:rFonts w:asciiTheme="majorHAnsi" w:hAnsiTheme="majorHAnsi" w:cstheme="majorHAnsi"/>
        </w:rPr>
        <w:t xml:space="preserve"> very </w:t>
      </w:r>
      <w:r w:rsidRPr="009651FA">
        <w:rPr>
          <w:rStyle w:val="StyleUnderline"/>
          <w:rFonts w:asciiTheme="majorHAnsi" w:hAnsiTheme="majorHAnsi" w:cstheme="majorHAnsi"/>
          <w:highlight w:val="green"/>
        </w:rPr>
        <w:t>large number of countries</w:t>
      </w:r>
      <w:r w:rsidRPr="00DE65B6">
        <w:rPr>
          <w:rStyle w:val="StyleUnderline"/>
          <w:rFonts w:asciiTheme="majorHAnsi" w:hAnsiTheme="majorHAnsi" w:cstheme="majorHAnsi"/>
        </w:rPr>
        <w:t xml:space="preserve">.65 </w:t>
      </w:r>
    </w:p>
    <w:p w14:paraId="619EE0AF"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71E7E48"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C. How Companies Can Utilize Patents Internationally </w:t>
      </w:r>
    </w:p>
    <w:p w14:paraId="57DF486D"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651FA">
        <w:rPr>
          <w:rStyle w:val="StyleUnderline"/>
          <w:rFonts w:asciiTheme="majorHAnsi" w:hAnsiTheme="majorHAnsi" w:cstheme="majorHAnsi"/>
          <w:highlight w:val="green"/>
        </w:rPr>
        <w:t xml:space="preserve">TRIPS </w:t>
      </w:r>
      <w:r w:rsidRPr="00DE65B6">
        <w:rPr>
          <w:rStyle w:val="StyleUnderline"/>
          <w:rFonts w:asciiTheme="majorHAnsi" w:hAnsiTheme="majorHAnsi" w:cstheme="majorHAnsi"/>
        </w:rPr>
        <w:t xml:space="preserve">Agreement acts to </w:t>
      </w:r>
      <w:r w:rsidRPr="009651FA">
        <w:rPr>
          <w:rStyle w:val="StyleUnderline"/>
          <w:rFonts w:asciiTheme="majorHAnsi" w:hAnsiTheme="majorHAnsi" w:cstheme="majorHAnsi"/>
          <w:highlight w:val="green"/>
        </w:rPr>
        <w:t>ensure that intellectual property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operate</w:t>
      </w:r>
      <w:r w:rsidRPr="00DE65B6">
        <w:rPr>
          <w:rStyle w:val="StyleUnderline"/>
          <w:rFonts w:asciiTheme="majorHAnsi" w:hAnsiTheme="majorHAnsi" w:cstheme="majorHAnsi"/>
        </w:rPr>
        <w:t xml:space="preserve"> largely </w:t>
      </w:r>
      <w:r w:rsidRPr="009651FA">
        <w:rPr>
          <w:rStyle w:val="StyleUnderline"/>
          <w:rFonts w:asciiTheme="majorHAnsi" w:hAnsiTheme="majorHAnsi" w:cstheme="majorHAnsi"/>
          <w:highlight w:val="green"/>
        </w:rPr>
        <w:t>the same from jurisdiction to jurisdiction</w:t>
      </w:r>
      <w:r w:rsidRPr="00DE65B6">
        <w:rPr>
          <w:rStyle w:val="StyleUnderline"/>
          <w:rFonts w:asciiTheme="majorHAnsi" w:hAnsiTheme="majorHAnsi" w:cstheme="majorHAnsi"/>
        </w:rPr>
        <w:t xml:space="preserve"> and, importantly, will be protected </w:t>
      </w:r>
      <w:r w:rsidRPr="009651FA">
        <w:rPr>
          <w:rStyle w:val="StyleUnderline"/>
          <w:rFonts w:asciiTheme="majorHAnsi" w:hAnsiTheme="majorHAnsi" w:cstheme="majorHAnsi"/>
          <w:highlight w:val="green"/>
        </w:rPr>
        <w:t>with uniform</w:t>
      </w:r>
      <w:r w:rsidRPr="00DE65B6">
        <w:rPr>
          <w:rStyle w:val="StyleUnderline"/>
          <w:rFonts w:asciiTheme="majorHAnsi" w:hAnsiTheme="majorHAnsi" w:cstheme="majorHAnsi"/>
        </w:rPr>
        <w:t xml:space="preserve"> minimum </w:t>
      </w:r>
      <w:r w:rsidRPr="009651FA">
        <w:rPr>
          <w:rStyle w:val="StyleUnderline"/>
          <w:rFonts w:asciiTheme="majorHAnsi" w:hAnsiTheme="majorHAnsi" w:cstheme="majorHAnsi"/>
          <w:highlight w:val="green"/>
        </w:rPr>
        <w:t>standards</w:t>
      </w:r>
      <w:r w:rsidRPr="00DE65B6">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the TRIPS Agreement and </w:t>
      </w:r>
      <w:r w:rsidRPr="009651FA">
        <w:rPr>
          <w:rStyle w:val="StyleUnderline"/>
          <w:rFonts w:asciiTheme="majorHAnsi" w:hAnsiTheme="majorHAnsi" w:cstheme="majorHAnsi"/>
          <w:highlight w:val="green"/>
        </w:rPr>
        <w:t>PCT, companies can file a patent in a country where they have no connections,</w:t>
      </w:r>
      <w:r w:rsidRPr="00DE65B6">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2BEA6740" w14:textId="77777777" w:rsidR="003D2310" w:rsidRPr="00BB67D4" w:rsidRDefault="003D2310" w:rsidP="003D2310">
      <w:pPr>
        <w:rPr>
          <w:rFonts w:asciiTheme="majorHAnsi" w:hAnsiTheme="majorHAnsi" w:cstheme="majorHAnsi"/>
          <w:b/>
          <w:sz w:val="26"/>
          <w:u w:val="single"/>
        </w:rPr>
      </w:pPr>
      <w:r w:rsidRPr="00DE65B6">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DE65B6">
        <w:rPr>
          <w:rStyle w:val="StyleUnderline"/>
          <w:rFonts w:asciiTheme="majorHAnsi" w:hAnsiTheme="majorHAnsi" w:cstheme="majorHAnsi"/>
        </w:rPr>
        <w:t xml:space="preserve">sophisticated </w:t>
      </w:r>
      <w:r w:rsidRPr="009651FA">
        <w:rPr>
          <w:rStyle w:val="StyleUnderline"/>
          <w:rFonts w:asciiTheme="majorHAnsi" w:hAnsiTheme="majorHAnsi" w:cstheme="majorHAnsi"/>
          <w:highlight w:val="green"/>
        </w:rPr>
        <w:t xml:space="preserve">actors </w:t>
      </w:r>
      <w:r w:rsidRPr="00DE65B6">
        <w:rPr>
          <w:rStyle w:val="StyleUnderline"/>
          <w:rFonts w:asciiTheme="majorHAnsi" w:hAnsiTheme="majorHAnsi" w:cstheme="majorHAnsi"/>
        </w:rPr>
        <w:t xml:space="preserve">who utilize the protections of the TRIPS Agreement </w:t>
      </w:r>
      <w:r w:rsidRPr="009651FA">
        <w:rPr>
          <w:rStyle w:val="StyleUnderline"/>
          <w:rFonts w:asciiTheme="majorHAnsi" w:hAnsiTheme="majorHAnsi" w:cstheme="majorHAnsi"/>
          <w:highlight w:val="green"/>
        </w:rPr>
        <w:t>can</w:t>
      </w:r>
      <w:r w:rsidRPr="00DE65B6">
        <w:rPr>
          <w:rStyle w:val="StyleUnderline"/>
          <w:rFonts w:asciiTheme="majorHAnsi" w:hAnsiTheme="majorHAnsi" w:cstheme="majorHAnsi"/>
        </w:rPr>
        <w:t xml:space="preserve"> now </w:t>
      </w:r>
      <w:r w:rsidRPr="009651FA">
        <w:rPr>
          <w:rStyle w:val="StyleUnderline"/>
          <w:rFonts w:asciiTheme="majorHAnsi" w:hAnsiTheme="majorHAnsi" w:cstheme="majorHAnsi"/>
          <w:highlight w:val="green"/>
        </w:rPr>
        <w:t>acquire a monopoly</w:t>
      </w:r>
      <w:r w:rsidRPr="00DE65B6">
        <w:rPr>
          <w:rStyle w:val="StyleUnderline"/>
          <w:rFonts w:asciiTheme="majorHAnsi" w:hAnsiTheme="majorHAnsi" w:cstheme="majorHAnsi"/>
        </w:rPr>
        <w:t xml:space="preserve"> to practice an invention in any country that is a signatory to the TRIPS Agreement or PCT. </w:t>
      </w:r>
      <w:r w:rsidRPr="00DE65B6">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9651FA">
        <w:rPr>
          <w:rFonts w:asciiTheme="majorHAnsi" w:hAnsiTheme="majorHAnsi" w:cstheme="majorHAnsi"/>
          <w:highlight w:val="green"/>
        </w:rPr>
        <w:t xml:space="preserve">, </w:t>
      </w:r>
      <w:r w:rsidRPr="009651FA">
        <w:rPr>
          <w:rStyle w:val="StyleUnderline"/>
          <w:rFonts w:asciiTheme="majorHAnsi" w:hAnsiTheme="majorHAnsi" w:cstheme="majorHAnsi"/>
          <w:highlight w:val="green"/>
        </w:rPr>
        <w:t>if the inventor files a patent in every country</w:t>
      </w:r>
      <w:r w:rsidRPr="00DE65B6">
        <w:rPr>
          <w:rStyle w:val="StyleUnderline"/>
          <w:rFonts w:asciiTheme="majorHAnsi" w:hAnsiTheme="majorHAnsi" w:cstheme="majorHAnsi"/>
        </w:rPr>
        <w:t xml:space="preserve"> that has a viable market for that invention, especially if only a few markets exist, </w:t>
      </w:r>
      <w:r w:rsidRPr="009651FA">
        <w:rPr>
          <w:rStyle w:val="StyleUnderline"/>
          <w:rFonts w:asciiTheme="majorHAnsi" w:hAnsiTheme="majorHAnsi" w:cstheme="majorHAnsi"/>
          <w:highlight w:val="green"/>
        </w:rPr>
        <w:t xml:space="preserve">the inventor could create </w:t>
      </w:r>
      <w:r w:rsidRPr="00DE65B6">
        <w:rPr>
          <w:rStyle w:val="StyleUnderline"/>
          <w:rFonts w:asciiTheme="majorHAnsi" w:hAnsiTheme="majorHAnsi" w:cstheme="majorHAnsi"/>
        </w:rPr>
        <w:t xml:space="preserve">an economic climate close to </w:t>
      </w:r>
      <w:r w:rsidRPr="009651FA">
        <w:rPr>
          <w:rStyle w:val="StyleUnderline"/>
          <w:rFonts w:asciiTheme="majorHAnsi" w:hAnsiTheme="majorHAnsi" w:cstheme="majorHAnsi"/>
          <w:highlight w:val="green"/>
        </w:rPr>
        <w:t>a global monopoly.</w:t>
      </w:r>
    </w:p>
    <w:p w14:paraId="5A87BA12"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Big pharma leverages cannabis patents to block out competition and secure monopoly – decks medical marijuana access</w:t>
      </w:r>
    </w:p>
    <w:p w14:paraId="23FA2ABE"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0"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4F468B92"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B. Cannabis Patents and Pharmaceutical Companies </w:t>
      </w:r>
    </w:p>
    <w:p w14:paraId="606543FE"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DE65B6">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E65B6">
        <w:rPr>
          <w:rFonts w:asciiTheme="majorHAnsi" w:hAnsiTheme="majorHAnsi" w:cstheme="majorHAnsi"/>
        </w:rPr>
        <w:t xml:space="preserve"> Cannabis patents are one way to normalize and bring the industry to the mainstream, but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winners in the patent system are</w:t>
      </w:r>
      <w:r w:rsidRPr="00DE65B6">
        <w:rPr>
          <w:rStyle w:val="StyleUnderline"/>
          <w:rFonts w:asciiTheme="majorHAnsi" w:hAnsiTheme="majorHAnsi" w:cstheme="majorHAnsi"/>
        </w:rPr>
        <w:t xml:space="preserve"> often </w:t>
      </w:r>
      <w:r w:rsidRPr="009651FA">
        <w:rPr>
          <w:rStyle w:val="StyleUnderline"/>
          <w:rFonts w:asciiTheme="majorHAnsi" w:hAnsiTheme="majorHAnsi" w:cstheme="majorHAnsi"/>
          <w:highlight w:val="green"/>
        </w:rPr>
        <w:t>those who</w:t>
      </w:r>
      <w:r w:rsidRPr="00DE65B6">
        <w:rPr>
          <w:rStyle w:val="StyleUnderline"/>
          <w:rFonts w:asciiTheme="majorHAnsi" w:hAnsiTheme="majorHAnsi" w:cstheme="majorHAnsi"/>
        </w:rPr>
        <w:t xml:space="preserve"> are first and </w:t>
      </w:r>
      <w:r w:rsidRPr="009651FA">
        <w:rPr>
          <w:rStyle w:val="StyleUnderline"/>
          <w:rFonts w:asciiTheme="majorHAnsi" w:hAnsiTheme="majorHAnsi" w:cstheme="majorHAnsi"/>
          <w:highlight w:val="green"/>
        </w:rPr>
        <w:t>have the most money</w:t>
      </w:r>
      <w:r w:rsidRPr="00DE65B6">
        <w:rPr>
          <w:rStyle w:val="StyleUnderline"/>
          <w:rFonts w:asciiTheme="majorHAnsi" w:hAnsiTheme="majorHAnsi" w:cstheme="majorHAnsi"/>
        </w:rPr>
        <w:t xml:space="preserve">.'90 </w:t>
      </w:r>
    </w:p>
    <w:p w14:paraId="27EE4CF4"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It's no secret why </w:t>
      </w:r>
      <w:r w:rsidRPr="009651FA">
        <w:rPr>
          <w:rStyle w:val="StyleUnderline"/>
          <w:rFonts w:asciiTheme="majorHAnsi" w:hAnsiTheme="majorHAnsi" w:cstheme="majorHAnsi"/>
          <w:highlight w:val="green"/>
        </w:rPr>
        <w:t xml:space="preserve">everyone wants </w:t>
      </w:r>
      <w:r w:rsidRPr="00DE65B6">
        <w:rPr>
          <w:rStyle w:val="StyleUnderline"/>
          <w:rFonts w:asciiTheme="majorHAnsi" w:hAnsiTheme="majorHAnsi" w:cstheme="majorHAnsi"/>
        </w:rPr>
        <w:t xml:space="preserve">a piece of the marijuana industry pie: according to an April 2018 report by Grand View Research, Inc., the global legal </w:t>
      </w:r>
      <w:r w:rsidRPr="00DE65B6">
        <w:rPr>
          <w:rStyle w:val="StyleUnderline"/>
          <w:rFonts w:asciiTheme="majorHAnsi" w:hAnsiTheme="majorHAnsi" w:cstheme="majorHAnsi"/>
        </w:rPr>
        <w:lastRenderedPageBreak/>
        <w:t>marijuana market is projected to be worth $146.4 billion by 025</w:t>
      </w:r>
      <w:r w:rsidRPr="00DE65B6">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7C0AF2C5"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One way to obtain a monetary stake in the medical marijuana market is </w:t>
      </w:r>
      <w:r w:rsidRPr="009651FA">
        <w:rPr>
          <w:rStyle w:val="StyleUnderline"/>
          <w:rFonts w:asciiTheme="majorHAnsi" w:hAnsiTheme="majorHAnsi" w:cstheme="majorHAnsi"/>
          <w:highlight w:val="green"/>
        </w:rPr>
        <w:t>to use</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process </w:t>
      </w:r>
      <w:r w:rsidRPr="009651FA">
        <w:rPr>
          <w:rStyle w:val="StyleUnderline"/>
          <w:rFonts w:asciiTheme="majorHAnsi" w:hAnsiTheme="majorHAnsi" w:cstheme="majorHAnsi"/>
          <w:highlight w:val="green"/>
        </w:rPr>
        <w:t xml:space="preserve">to acquire ownership over a </w:t>
      </w:r>
      <w:r w:rsidRPr="00DE65B6">
        <w:rPr>
          <w:rStyle w:val="StyleUnderline"/>
          <w:rFonts w:asciiTheme="majorHAnsi" w:hAnsiTheme="majorHAnsi" w:cstheme="majorHAnsi"/>
        </w:rPr>
        <w:t xml:space="preserve">particular </w:t>
      </w:r>
      <w:r w:rsidRPr="009651FA">
        <w:rPr>
          <w:rStyle w:val="StyleUnderline"/>
          <w:rFonts w:asciiTheme="majorHAnsi" w:hAnsiTheme="majorHAnsi" w:cstheme="majorHAnsi"/>
          <w:highlight w:val="green"/>
        </w:rPr>
        <w:t>strain</w:t>
      </w:r>
      <w:r w:rsidRPr="00DE65B6">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E65B6">
        <w:rPr>
          <w:rFonts w:asciiTheme="majorHAnsi" w:hAnsiTheme="majorHAnsi" w:cstheme="majorHAnsi"/>
        </w:rPr>
        <w:t xml:space="preserve">."'94 However, there are so many unanswered questions that surround IP protection of a federally illegal substance, it is unclear if the patents will be upheld.'9 5 </w:t>
      </w:r>
      <w:r w:rsidRPr="00DE65B6">
        <w:rPr>
          <w:rStyle w:val="StyleUnderline"/>
          <w:rFonts w:asciiTheme="majorHAnsi" w:hAnsiTheme="majorHAnsi" w:cstheme="majorHAnsi"/>
        </w:rPr>
        <w:t xml:space="preserve">If cannabis patents are upheld in federal courts, it is possible that </w:t>
      </w:r>
      <w:r w:rsidRPr="009651FA">
        <w:rPr>
          <w:rStyle w:val="StyleUnderline"/>
          <w:rFonts w:asciiTheme="majorHAnsi" w:hAnsiTheme="majorHAnsi" w:cstheme="majorHAnsi"/>
          <w:highlight w:val="green"/>
        </w:rPr>
        <w:t>a handful of companies could</w:t>
      </w:r>
      <w:r w:rsidRPr="00DE65B6">
        <w:rPr>
          <w:rStyle w:val="StyleUnderline"/>
          <w:rFonts w:asciiTheme="majorHAnsi" w:hAnsiTheme="majorHAnsi" w:cstheme="majorHAnsi"/>
        </w:rPr>
        <w:t xml:space="preserve"> be in a position to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licensing </w:t>
      </w:r>
      <w:r w:rsidRPr="009651FA">
        <w:rPr>
          <w:rStyle w:val="StyleUnderline"/>
          <w:rFonts w:asciiTheme="majorHAnsi" w:hAnsiTheme="majorHAnsi" w:cstheme="majorHAnsi"/>
          <w:highlight w:val="green"/>
        </w:rPr>
        <w:t>fees from the rest of the industry</w:t>
      </w:r>
      <w:r w:rsidRPr="009651FA">
        <w:rPr>
          <w:rFonts w:asciiTheme="majorHAnsi" w:hAnsiTheme="majorHAnsi" w:cstheme="majorHAnsi"/>
          <w:highlight w:val="green"/>
        </w:rPr>
        <w:t>.</w:t>
      </w:r>
      <w:r w:rsidRPr="00DE65B6">
        <w:rPr>
          <w:rFonts w:asciiTheme="majorHAnsi" w:hAnsiTheme="majorHAnsi" w:cstheme="majorHAnsi"/>
        </w:rPr>
        <w:t xml:space="preserve">1 96 </w:t>
      </w:r>
    </w:p>
    <w:p w14:paraId="4B10705E"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E65B6">
        <w:rPr>
          <w:rFonts w:asciiTheme="majorHAnsi" w:hAnsiTheme="majorHAnsi" w:cstheme="majorHAnsi"/>
        </w:rPr>
        <w:t xml:space="preserve">.' 97 These patents, filed prior to the country's full legalization of marijuana, would have been difficult to enforce prior to legalization.' 9 8 However, </w:t>
      </w:r>
      <w:r w:rsidRPr="00DE65B6">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651FA">
        <w:rPr>
          <w:rStyle w:val="StyleUnderline"/>
          <w:rFonts w:asciiTheme="majorHAnsi" w:hAnsiTheme="majorHAnsi" w:cstheme="majorHAnsi"/>
          <w:highlight w:val="green"/>
        </w:rPr>
        <w:t>Big Pharma companies</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harness</w:t>
      </w:r>
      <w:r w:rsidRPr="00DE65B6">
        <w:rPr>
          <w:rStyle w:val="StyleUnderline"/>
          <w:rFonts w:asciiTheme="majorHAnsi" w:hAnsiTheme="majorHAnsi" w:cstheme="majorHAnsi"/>
        </w:rPr>
        <w:t xml:space="preserve"> their powerful lobbies and seemingly bottomless payrolls to engage in </w:t>
      </w:r>
      <w:r w:rsidRPr="009651FA">
        <w:rPr>
          <w:rStyle w:val="StyleUnderline"/>
          <w:rFonts w:asciiTheme="majorHAnsi" w:hAnsiTheme="majorHAnsi" w:cstheme="majorHAnsi"/>
          <w:highlight w:val="green"/>
        </w:rPr>
        <w:t>patent blitzes</w:t>
      </w:r>
      <w:r w:rsidRPr="00DE65B6">
        <w:rPr>
          <w:rStyle w:val="StyleUnderline"/>
          <w:rFonts w:asciiTheme="majorHAnsi" w:hAnsiTheme="majorHAnsi" w:cstheme="majorHAnsi"/>
        </w:rPr>
        <w:t xml:space="preserve">. In other words, they will try to enlarge their patent portfolios and subsequent ownership of marijuana strains </w:t>
      </w:r>
      <w:r w:rsidRPr="00DE65B6">
        <w:rPr>
          <w:rFonts w:asciiTheme="majorHAnsi" w:hAnsiTheme="majorHAnsi" w:cstheme="majorHAnsi"/>
        </w:rPr>
        <w:t>and their ancillary byproducts, such as oils,</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to marginalize competitors.</w:t>
      </w:r>
      <w:r w:rsidRPr="00DE65B6">
        <w:rPr>
          <w:rStyle w:val="StyleUnderline"/>
          <w:rFonts w:asciiTheme="majorHAnsi" w:hAnsiTheme="majorHAnsi" w:cstheme="majorHAnsi"/>
        </w:rPr>
        <w:t xml:space="preserve"> </w:t>
      </w:r>
    </w:p>
    <w:p w14:paraId="50B3A94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In the United States, the FDA plays a crucial role in approving and 201 regulating medications for public use</w:t>
      </w:r>
      <w:r w:rsidRPr="00DE65B6">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w:t>
      </w:r>
      <w:r w:rsidRPr="00DE65B6">
        <w:rPr>
          <w:rStyle w:val="StyleUnderline"/>
          <w:rFonts w:asciiTheme="majorHAnsi" w:hAnsiTheme="majorHAnsi" w:cstheme="majorHAnsi"/>
        </w:rPr>
        <w:lastRenderedPageBreak/>
        <w:t>for even the most trivial improvements and innovations related to existing drugs</w:t>
      </w:r>
      <w:r w:rsidRPr="00DE65B6">
        <w:rPr>
          <w:rFonts w:asciiTheme="majorHAnsi" w:hAnsiTheme="majorHAnsi" w:cstheme="majorHAnsi"/>
        </w:rPr>
        <w:t xml:space="preserve">.207 The purpose of </w:t>
      </w:r>
      <w:r w:rsidRPr="009651FA">
        <w:rPr>
          <w:rStyle w:val="StyleUnderline"/>
          <w:rFonts w:asciiTheme="majorHAnsi" w:hAnsiTheme="majorHAnsi" w:cstheme="majorHAnsi"/>
          <w:highlight w:val="green"/>
        </w:rPr>
        <w:t>evergreening</w:t>
      </w:r>
      <w:r w:rsidRPr="00DE65B6">
        <w:rPr>
          <w:rFonts w:asciiTheme="majorHAnsi" w:hAnsiTheme="majorHAnsi" w:cstheme="majorHAnsi"/>
        </w:rPr>
        <w:t xml:space="preserve"> is two-fold: first, to extend the commercial dominance of brand-name drugs, and second, to </w:t>
      </w:r>
      <w:r w:rsidRPr="009651FA">
        <w:rPr>
          <w:rStyle w:val="StyleUnderline"/>
          <w:rFonts w:asciiTheme="majorHAnsi" w:hAnsiTheme="majorHAnsi" w:cstheme="majorHAnsi"/>
          <w:highlight w:val="green"/>
        </w:rPr>
        <w:t xml:space="preserve">tie up producers </w:t>
      </w:r>
      <w:r w:rsidRPr="00DE65B6">
        <w:rPr>
          <w:rStyle w:val="StyleUnderline"/>
          <w:rFonts w:asciiTheme="majorHAnsi" w:hAnsiTheme="majorHAnsi" w:cstheme="majorHAnsi"/>
        </w:rPr>
        <w:t xml:space="preserve">of the generic drugs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2 08 costly, </w:t>
      </w:r>
      <w:r w:rsidRPr="009651FA">
        <w:rPr>
          <w:rStyle w:val="StyleUnderline"/>
          <w:rFonts w:asciiTheme="majorHAnsi" w:hAnsiTheme="majorHAnsi" w:cstheme="majorHAnsi"/>
          <w:highlight w:val="green"/>
        </w:rPr>
        <w:t>time-consuming litigation</w:t>
      </w:r>
      <w:r w:rsidRPr="00DE65B6">
        <w:rPr>
          <w:rStyle w:val="StyleUnderline"/>
          <w:rFonts w:asciiTheme="majorHAnsi" w:hAnsiTheme="majorHAnsi" w:cstheme="majorHAnsi"/>
        </w:rPr>
        <w:t xml:space="preserve">. Evergreening prevents a generic drug's market entry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further </w:t>
      </w:r>
      <w:r w:rsidRPr="009651FA">
        <w:rPr>
          <w:rStyle w:val="StyleUnderline"/>
          <w:rFonts w:asciiTheme="majorHAnsi" w:hAnsiTheme="majorHAnsi" w:cstheme="majorHAnsi"/>
          <w:highlight w:val="green"/>
        </w:rPr>
        <w:t>extends Big Pharma's monopolies</w:t>
      </w:r>
      <w:r w:rsidRPr="00DE65B6">
        <w:rPr>
          <w:rFonts w:asciiTheme="majorHAnsi" w:hAnsiTheme="majorHAnsi" w:cstheme="majorHAnsi"/>
        </w:rPr>
        <w:t xml:space="preserve">.2 09 </w:t>
      </w:r>
    </w:p>
    <w:p w14:paraId="1771EE8C"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9651FA">
        <w:rPr>
          <w:rStyle w:val="StyleUnderline"/>
          <w:rFonts w:asciiTheme="majorHAnsi" w:hAnsiTheme="majorHAnsi" w:cstheme="majorHAnsi"/>
          <w:highlight w:val="green"/>
        </w:rPr>
        <w:t>strain patents</w:t>
      </w:r>
      <w:r w:rsidRPr="00DE65B6">
        <w:rPr>
          <w:rStyle w:val="StyleUnderline"/>
          <w:rFonts w:asciiTheme="majorHAnsi" w:hAnsiTheme="majorHAnsi" w:cstheme="majorHAnsi"/>
        </w:rPr>
        <w:t>.</w:t>
      </w:r>
      <w:r w:rsidRPr="00DE65B6">
        <w:rPr>
          <w:rFonts w:asciiTheme="majorHAnsi" w:hAnsiTheme="majorHAnsi" w:cstheme="majorHAnsi"/>
        </w:rPr>
        <w:t xml:space="preserve"> 2 13 </w:t>
      </w:r>
      <w:r w:rsidRPr="00DE65B6">
        <w:rPr>
          <w:rStyle w:val="StyleUnderline"/>
          <w:rFonts w:asciiTheme="majorHAnsi" w:hAnsiTheme="majorHAnsi" w:cstheme="majorHAnsi"/>
        </w:rPr>
        <w:t xml:space="preserve">This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ultimately </w:t>
      </w:r>
      <w:r w:rsidRPr="009651FA">
        <w:rPr>
          <w:rStyle w:val="StyleUnderline"/>
          <w:rFonts w:asciiTheme="majorHAnsi" w:hAnsiTheme="majorHAnsi" w:cstheme="majorHAnsi"/>
          <w:highlight w:val="green"/>
        </w:rPr>
        <w:t>affect cost and access to medical marijuana</w:t>
      </w:r>
      <w:r w:rsidRPr="00DE65B6">
        <w:rPr>
          <w:rStyle w:val="StyleUnderline"/>
          <w:rFonts w:asciiTheme="majorHAnsi" w:hAnsiTheme="majorHAnsi" w:cstheme="majorHAnsi"/>
        </w:rPr>
        <w:t xml:space="preserve"> products. </w:t>
      </w:r>
    </w:p>
    <w:p w14:paraId="08D93DF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112ADCB0"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9651FA">
        <w:rPr>
          <w:rStyle w:val="StyleUnderline"/>
          <w:rFonts w:asciiTheme="majorHAnsi" w:hAnsiTheme="majorHAnsi" w:cstheme="majorHAnsi"/>
          <w:highlight w:val="green"/>
        </w:rPr>
        <w:t>if Big Pharma obtains exclusive rights to</w:t>
      </w:r>
      <w:r w:rsidRPr="00DE65B6">
        <w:rPr>
          <w:rStyle w:val="StyleUnderline"/>
          <w:rFonts w:asciiTheme="majorHAnsi" w:hAnsiTheme="majorHAnsi" w:cstheme="majorHAnsi"/>
        </w:rPr>
        <w:t xml:space="preserve"> use, produce, and sell particular cannabis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together with their large influence over the FDA and other government regulatory bodies, </w:t>
      </w:r>
      <w:r w:rsidRPr="009651FA">
        <w:rPr>
          <w:rStyle w:val="StyleUnderline"/>
          <w:rFonts w:asciiTheme="majorHAnsi" w:hAnsiTheme="majorHAnsi" w:cstheme="majorHAnsi"/>
          <w:highlight w:val="green"/>
        </w:rPr>
        <w:t>they can control</w:t>
      </w:r>
      <w:r w:rsidRPr="00DE65B6">
        <w:rPr>
          <w:rStyle w:val="StyleUnderline"/>
          <w:rFonts w:asciiTheme="majorHAnsi" w:hAnsiTheme="majorHAnsi" w:cstheme="majorHAnsi"/>
        </w:rPr>
        <w:t xml:space="preserve"> public </w:t>
      </w:r>
      <w:r w:rsidRPr="009651FA">
        <w:rPr>
          <w:rStyle w:val="StyleUnderline"/>
          <w:rFonts w:asciiTheme="majorHAnsi" w:hAnsiTheme="majorHAnsi" w:cstheme="majorHAnsi"/>
          <w:highlight w:val="green"/>
        </w:rPr>
        <w:t>access</w:t>
      </w:r>
      <w:r w:rsidRPr="00DE65B6">
        <w:rPr>
          <w:rStyle w:val="StyleUnderline"/>
          <w:rFonts w:asciiTheme="majorHAnsi" w:hAnsiTheme="majorHAnsi" w:cstheme="majorHAnsi"/>
        </w:rPr>
        <w:t xml:space="preserve"> and maintain already robust profit margins</w:t>
      </w:r>
      <w:r w:rsidRPr="00DE65B6">
        <w:rPr>
          <w:rFonts w:asciiTheme="majorHAnsi" w:hAnsiTheme="majorHAnsi" w:cstheme="majorHAnsi"/>
        </w:rPr>
        <w:t xml:space="preserve">.217 </w:t>
      </w:r>
    </w:p>
    <w:p w14:paraId="34610901"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Not surprisingly, </w:t>
      </w:r>
      <w:r w:rsidRPr="00DE65B6">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E65B6">
        <w:rPr>
          <w:rFonts w:asciiTheme="majorHAnsi" w:hAnsiTheme="majorHAnsi" w:cstheme="majorHAnsi"/>
        </w:rPr>
        <w:t xml:space="preserve"> and deploy their massive economic power to position themselves as another dominant force in the market.218 </w:t>
      </w:r>
      <w:r w:rsidRPr="00DE65B6">
        <w:rPr>
          <w:rStyle w:val="StyleUnderline"/>
          <w:rFonts w:asciiTheme="majorHAnsi" w:hAnsiTheme="majorHAnsi" w:cstheme="majorHAnsi"/>
        </w:rPr>
        <w:t xml:space="preserve">in short, </w:t>
      </w:r>
      <w:r w:rsidRPr="009651FA">
        <w:rPr>
          <w:rStyle w:val="StyleUnderline"/>
          <w:rFonts w:asciiTheme="majorHAnsi" w:hAnsiTheme="majorHAnsi" w:cstheme="majorHAnsi"/>
          <w:highlight w:val="green"/>
        </w:rPr>
        <w:t>an open and accessible marketplace for cannabis</w:t>
      </w:r>
      <w:r w:rsidRPr="00DE65B6">
        <w:rPr>
          <w:rStyle w:val="StyleUnderline"/>
          <w:rFonts w:asciiTheme="majorHAnsi" w:hAnsiTheme="majorHAnsi" w:cstheme="majorHAnsi"/>
        </w:rPr>
        <w:t xml:space="preserve"> products, </w:t>
      </w:r>
      <w:r w:rsidRPr="009651FA">
        <w:rPr>
          <w:rStyle w:val="StyleUnderline"/>
          <w:rFonts w:asciiTheme="majorHAnsi" w:hAnsiTheme="majorHAnsi" w:cstheme="majorHAnsi"/>
          <w:highlight w:val="green"/>
        </w:rPr>
        <w:t xml:space="preserve">especially for medicinal use, depends on </w:t>
      </w:r>
      <w:r w:rsidRPr="00DE65B6">
        <w:rPr>
          <w:rStyle w:val="StyleUnderline"/>
          <w:rFonts w:asciiTheme="majorHAnsi" w:hAnsiTheme="majorHAnsi" w:cstheme="majorHAnsi"/>
        </w:rPr>
        <w:t xml:space="preserve">tracking the </w:t>
      </w:r>
      <w:r w:rsidRPr="009651FA">
        <w:rPr>
          <w:rStyle w:val="StyleUnderline"/>
          <w:rFonts w:asciiTheme="majorHAnsi" w:hAnsiTheme="majorHAnsi" w:cstheme="majorHAnsi"/>
          <w:highlight w:val="green"/>
        </w:rPr>
        <w:t>patent activity</w:t>
      </w:r>
      <w:r w:rsidRPr="00DE65B6">
        <w:rPr>
          <w:rStyle w:val="StyleUnderline"/>
          <w:rFonts w:asciiTheme="majorHAnsi" w:hAnsiTheme="majorHAnsi" w:cstheme="majorHAnsi"/>
        </w:rPr>
        <w:t xml:space="preserve"> of wealthy, powerful entities to ensure smaller entities are not marginalized</w:t>
      </w:r>
      <w:r w:rsidRPr="00DE65B6">
        <w:rPr>
          <w:rFonts w:asciiTheme="majorHAnsi" w:hAnsiTheme="majorHAnsi" w:cstheme="majorHAnsi"/>
        </w:rPr>
        <w:t>.219</w:t>
      </w:r>
    </w:p>
    <w:p w14:paraId="09A346A1" w14:textId="77777777" w:rsidR="003D2310" w:rsidRPr="00DE65B6" w:rsidRDefault="003D2310" w:rsidP="003D2310">
      <w:pPr>
        <w:rPr>
          <w:rFonts w:asciiTheme="majorHAnsi" w:hAnsiTheme="majorHAnsi" w:cstheme="majorHAnsi"/>
        </w:rPr>
      </w:pPr>
    </w:p>
    <w:p w14:paraId="57D94B1B"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Monopolies kill cannabis biodiversity which throttles medical marijuana advances and industry innovation.</w:t>
      </w:r>
    </w:p>
    <w:p w14:paraId="462322A0"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4CF42978"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A. Biodiversity Implications for Cannabis Strain Patents </w:t>
      </w:r>
    </w:p>
    <w:p w14:paraId="4DE7B629"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Biodiversity, or biological diversity, is an ongoing controversy in the marijuana patent industry</w:t>
      </w:r>
      <w:r w:rsidRPr="00DE65B6">
        <w:rPr>
          <w:rFonts w:asciiTheme="majorHAnsi" w:hAnsiTheme="majorHAnsi" w:cstheme="majorHAnsi"/>
        </w:rPr>
        <w:t xml:space="preserve">. Like comprehensive research on the benefits and drawbacks of medical marijuana, "empirical analysis on </w:t>
      </w:r>
      <w:r w:rsidRPr="00DE65B6">
        <w:rPr>
          <w:rFonts w:asciiTheme="majorHAnsi" w:hAnsiTheme="majorHAnsi" w:cstheme="majorHAnsi"/>
        </w:rPr>
        <w:lastRenderedPageBreak/>
        <w:t xml:space="preserve">biodiversity in the patent system is limited."2 2 </w:t>
      </w:r>
      <w:r w:rsidRPr="00DE65B6">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E65B6">
        <w:rPr>
          <w:rFonts w:asciiTheme="majorHAnsi" w:hAnsiTheme="majorHAnsi" w:cstheme="majorHAnsi"/>
        </w:rPr>
        <w:t xml:space="preserve">." 23 Increasingly, however, countries and companies are asserting IP rights in native flora, 224 impacting global biodiversity. </w:t>
      </w:r>
    </w:p>
    <w:p w14:paraId="4D442D5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DE65B6">
        <w:rPr>
          <w:rStyle w:val="StyleUnderline"/>
          <w:rFonts w:asciiTheme="majorHAnsi" w:hAnsiTheme="majorHAnsi" w:cstheme="majorHAnsi"/>
        </w:rPr>
        <w:t xml:space="preserve">The fear is that </w:t>
      </w:r>
      <w:r w:rsidRPr="009651FA">
        <w:rPr>
          <w:rStyle w:val="StyleUnderline"/>
          <w:rFonts w:asciiTheme="majorHAnsi" w:hAnsiTheme="majorHAnsi" w:cstheme="majorHAnsi"/>
          <w:highlight w:val="green"/>
        </w:rPr>
        <w:t xml:space="preserve">without a </w:t>
      </w:r>
      <w:r w:rsidRPr="00DE65B6">
        <w:rPr>
          <w:rStyle w:val="StyleUnderline"/>
          <w:rFonts w:asciiTheme="majorHAnsi" w:hAnsiTheme="majorHAnsi" w:cstheme="majorHAnsi"/>
        </w:rPr>
        <w:t xml:space="preserve">wide </w:t>
      </w:r>
      <w:r w:rsidRPr="009651FA">
        <w:rPr>
          <w:rStyle w:val="StyleUnderline"/>
          <w:rFonts w:asciiTheme="majorHAnsi" w:hAnsiTheme="majorHAnsi" w:cstheme="majorHAnsi"/>
          <w:highlight w:val="green"/>
        </w:rPr>
        <w:t>variety of cannabis strains</w:t>
      </w:r>
      <w:r w:rsidRPr="00DE65B6">
        <w:rPr>
          <w:rStyle w:val="StyleUnderline"/>
          <w:rFonts w:asciiTheme="majorHAnsi" w:hAnsiTheme="majorHAnsi" w:cstheme="majorHAnsi"/>
        </w:rPr>
        <w:t xml:space="preserve"> available for breeding and growing, </w:t>
      </w:r>
      <w:r w:rsidRPr="009651FA">
        <w:rPr>
          <w:rStyle w:val="StyleUnderline"/>
          <w:rFonts w:asciiTheme="majorHAnsi" w:hAnsiTheme="majorHAnsi" w:cstheme="majorHAnsi"/>
          <w:highlight w:val="green"/>
        </w:rPr>
        <w:t>production</w:t>
      </w:r>
      <w:r w:rsidRPr="00DE65B6">
        <w:rPr>
          <w:rStyle w:val="StyleUnderline"/>
          <w:rFonts w:asciiTheme="majorHAnsi" w:hAnsiTheme="majorHAnsi" w:cstheme="majorHAnsi"/>
        </w:rPr>
        <w:t xml:space="preserve"> and processing of the plant </w:t>
      </w:r>
      <w:r w:rsidRPr="009651FA">
        <w:rPr>
          <w:rStyle w:val="StyleUnderline"/>
          <w:rFonts w:asciiTheme="majorHAnsi" w:hAnsiTheme="majorHAnsi" w:cstheme="majorHAnsi"/>
          <w:highlight w:val="green"/>
        </w:rPr>
        <w:t xml:space="preserve">will </w:t>
      </w:r>
      <w:r w:rsidRPr="00DE65B6">
        <w:rPr>
          <w:rStyle w:val="StyleUnderline"/>
          <w:rFonts w:asciiTheme="majorHAnsi" w:hAnsiTheme="majorHAnsi" w:cstheme="majorHAnsi"/>
        </w:rPr>
        <w:t xml:space="preserve">inevitably </w:t>
      </w:r>
      <w:r w:rsidRPr="009651FA">
        <w:rPr>
          <w:rStyle w:val="StyleUnderline"/>
          <w:rFonts w:asciiTheme="majorHAnsi" w:hAnsiTheme="majorHAnsi" w:cstheme="majorHAnsi"/>
          <w:highlight w:val="green"/>
        </w:rPr>
        <w:t xml:space="preserve">consolidate into </w:t>
      </w:r>
      <w:r w:rsidRPr="00DE65B6">
        <w:rPr>
          <w:rStyle w:val="StyleUnderline"/>
          <w:rFonts w:asciiTheme="majorHAnsi" w:hAnsiTheme="majorHAnsi" w:cstheme="majorHAnsi"/>
        </w:rPr>
        <w:t xml:space="preserve">the hands of </w:t>
      </w:r>
      <w:r w:rsidRPr="009651FA">
        <w:rPr>
          <w:rStyle w:val="StyleUnderline"/>
          <w:rFonts w:asciiTheme="majorHAnsi" w:hAnsiTheme="majorHAnsi" w:cstheme="majorHAnsi"/>
          <w:highlight w:val="green"/>
        </w:rPr>
        <w:t>large conglomerates</w:t>
      </w:r>
      <w:r w:rsidRPr="00DE65B6">
        <w:rPr>
          <w:rFonts w:asciiTheme="majorHAnsi" w:hAnsiTheme="majorHAnsi" w:cstheme="majorHAnsi"/>
        </w:rPr>
        <w:t xml:space="preserve">.22 6 </w:t>
      </w:r>
    </w:p>
    <w:p w14:paraId="4B8D4D42"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06D9BC3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DE65B6">
        <w:rPr>
          <w:rStyle w:val="StyleUnderline"/>
          <w:rFonts w:asciiTheme="majorHAnsi" w:hAnsiTheme="majorHAnsi" w:cstheme="majorHAnsi"/>
        </w:rPr>
        <w:t xml:space="preserve">Environment plays a key role in the THC, CBD, and terpene quality and quantity and is part of what makes landrace strains so unique. </w:t>
      </w:r>
      <w:r w:rsidRPr="00DE65B6">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6A163849" w14:textId="77777777" w:rsidR="003D2310" w:rsidRPr="00DE65B6" w:rsidRDefault="003D2310" w:rsidP="003D2310">
      <w:pPr>
        <w:rPr>
          <w:rFonts w:asciiTheme="majorHAnsi" w:hAnsiTheme="majorHAnsi" w:cstheme="majorHAnsi"/>
        </w:rPr>
      </w:pPr>
      <w:r w:rsidRPr="009651FA">
        <w:rPr>
          <w:rStyle w:val="StyleUnderline"/>
          <w:rFonts w:asciiTheme="majorHAnsi" w:hAnsiTheme="majorHAnsi" w:cstheme="majorHAnsi"/>
          <w:highlight w:val="green"/>
        </w:rPr>
        <w:t xml:space="preserve">As more </w:t>
      </w:r>
      <w:r w:rsidRPr="00DE65B6">
        <w:rPr>
          <w:rStyle w:val="StyleUnderline"/>
          <w:rFonts w:asciiTheme="majorHAnsi" w:hAnsiTheme="majorHAnsi" w:cstheme="majorHAnsi"/>
        </w:rPr>
        <w:t xml:space="preserve">cannabis strain </w:t>
      </w:r>
      <w:r w:rsidRPr="009651FA">
        <w:rPr>
          <w:rStyle w:val="StyleUnderline"/>
          <w:rFonts w:asciiTheme="majorHAnsi" w:hAnsiTheme="majorHAnsi" w:cstheme="majorHAnsi"/>
          <w:highlight w:val="green"/>
        </w:rPr>
        <w:t>patents are granted</w:t>
      </w:r>
      <w:r w:rsidRPr="00DE65B6">
        <w:rPr>
          <w:rStyle w:val="StyleUnderline"/>
          <w:rFonts w:asciiTheme="majorHAnsi" w:hAnsiTheme="majorHAnsi" w:cstheme="majorHAnsi"/>
        </w:rPr>
        <w:t xml:space="preserve"> worldwide, it is possible that </w:t>
      </w:r>
      <w:r w:rsidRPr="009651FA">
        <w:rPr>
          <w:rStyle w:val="StyleUnderline"/>
          <w:rFonts w:asciiTheme="majorHAnsi" w:hAnsiTheme="majorHAnsi" w:cstheme="majorHAnsi"/>
          <w:highlight w:val="green"/>
        </w:rPr>
        <w:t xml:space="preserve">growers will be increasingly dependent on seed makers </w:t>
      </w:r>
      <w:r w:rsidRPr="00DE65B6">
        <w:rPr>
          <w:rStyle w:val="StyleUnderline"/>
          <w:rFonts w:asciiTheme="majorHAnsi" w:hAnsiTheme="majorHAnsi" w:cstheme="majorHAnsi"/>
        </w:rPr>
        <w:t xml:space="preserve">that hold patents on certain types of seeds and methods used to produce them. As a result, </w:t>
      </w:r>
      <w:r w:rsidRPr="009651FA">
        <w:rPr>
          <w:rStyle w:val="StyleUnderline"/>
          <w:rFonts w:asciiTheme="majorHAnsi" w:hAnsiTheme="majorHAnsi" w:cstheme="majorHAnsi"/>
          <w:highlight w:val="green"/>
        </w:rPr>
        <w:t>growers will be subject to</w:t>
      </w:r>
      <w:r w:rsidRPr="00DE65B6">
        <w:rPr>
          <w:rStyle w:val="StyleUnderline"/>
          <w:rFonts w:asciiTheme="majorHAnsi" w:hAnsiTheme="majorHAnsi" w:cstheme="majorHAnsi"/>
        </w:rPr>
        <w:t xml:space="preserve"> agreements and royalties and will be charged licensing </w:t>
      </w:r>
      <w:r w:rsidRPr="009651FA">
        <w:rPr>
          <w:rStyle w:val="StyleUnderline"/>
          <w:rFonts w:asciiTheme="majorHAnsi" w:hAnsiTheme="majorHAnsi" w:cstheme="majorHAnsi"/>
          <w:highlight w:val="green"/>
        </w:rPr>
        <w:t>fees for use</w:t>
      </w:r>
      <w:r w:rsidRPr="00DE65B6">
        <w:rPr>
          <w:rStyle w:val="StyleUnderline"/>
          <w:rFonts w:asciiTheme="majorHAnsi" w:hAnsiTheme="majorHAnsi" w:cstheme="majorHAnsi"/>
        </w:rPr>
        <w:t xml:space="preserve"> of the seeds. </w:t>
      </w:r>
      <w:r w:rsidRPr="009651FA">
        <w:rPr>
          <w:rStyle w:val="StyleUnderline"/>
          <w:rFonts w:asciiTheme="majorHAnsi" w:hAnsiTheme="majorHAnsi" w:cstheme="majorHAnsi"/>
          <w:highlight w:val="green"/>
        </w:rPr>
        <w:t>A healthy number and variety</w:t>
      </w:r>
      <w:r w:rsidRPr="00DE65B6">
        <w:rPr>
          <w:rStyle w:val="StyleUnderline"/>
          <w:rFonts w:asciiTheme="majorHAnsi" w:hAnsiTheme="majorHAnsi" w:cstheme="majorHAnsi"/>
        </w:rPr>
        <w:t xml:space="preserve"> 236 </w:t>
      </w:r>
      <w:r w:rsidRPr="009651FA">
        <w:rPr>
          <w:rStyle w:val="StyleUnderline"/>
          <w:rFonts w:asciiTheme="majorHAnsi" w:hAnsiTheme="majorHAnsi" w:cstheme="majorHAnsi"/>
          <w:highlight w:val="green"/>
        </w:rPr>
        <w:t>of</w:t>
      </w:r>
      <w:r w:rsidRPr="00DE65B6">
        <w:rPr>
          <w:rStyle w:val="StyleUnderline"/>
          <w:rFonts w:asciiTheme="majorHAnsi" w:hAnsiTheme="majorHAnsi" w:cstheme="majorHAnsi"/>
        </w:rPr>
        <w:t xml:space="preserve"> available </w:t>
      </w:r>
      <w:r w:rsidRPr="009651FA">
        <w:rPr>
          <w:rStyle w:val="StyleUnderline"/>
          <w:rFonts w:asciiTheme="majorHAnsi" w:hAnsiTheme="majorHAnsi" w:cstheme="majorHAnsi"/>
          <w:highlight w:val="green"/>
        </w:rPr>
        <w:t>cultivars are vital for advancing cannabis legalization and the industry’s continued growth.</w:t>
      </w:r>
      <w:r w:rsidRPr="00DE65B6">
        <w:rPr>
          <w:rStyle w:val="StyleUnderline"/>
          <w:rFonts w:asciiTheme="majorHAnsi" w:hAnsiTheme="majorHAnsi" w:cstheme="majorHAnsi"/>
        </w:rPr>
        <w:t xml:space="preserve"> From an agricultural perspective, the </w:t>
      </w:r>
      <w:r w:rsidRPr="009651FA">
        <w:rPr>
          <w:rStyle w:val="StyleUnderline"/>
          <w:rFonts w:asciiTheme="majorHAnsi" w:hAnsiTheme="majorHAnsi" w:cstheme="majorHAnsi"/>
          <w:highlight w:val="green"/>
        </w:rPr>
        <w:t>patent system encourages</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and reduction </w:t>
      </w:r>
      <w:r w:rsidRPr="009651FA">
        <w:rPr>
          <w:rStyle w:val="StyleUnderline"/>
          <w:rFonts w:asciiTheme="majorHAnsi" w:hAnsiTheme="majorHAnsi" w:cstheme="majorHAnsi"/>
          <w:highlight w:val="green"/>
        </w:rPr>
        <w:t xml:space="preserve">of variety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enhance and </w:t>
      </w:r>
      <w:r w:rsidRPr="009651FA">
        <w:rPr>
          <w:rStyle w:val="StyleUnderline"/>
          <w:rFonts w:asciiTheme="majorHAnsi" w:hAnsiTheme="majorHAnsi" w:cstheme="majorHAnsi"/>
          <w:highlight w:val="green"/>
        </w:rPr>
        <w:t>maximize profits</w:t>
      </w:r>
      <w:r w:rsidRPr="00DE65B6">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diminished due to</w:t>
      </w:r>
      <w:r w:rsidRPr="00DE65B6">
        <w:rPr>
          <w:rStyle w:val="StyleUnderline"/>
          <w:rFonts w:asciiTheme="majorHAnsi" w:hAnsiTheme="majorHAnsi" w:cstheme="majorHAnsi"/>
        </w:rPr>
        <w:t xml:space="preserve"> the introduction and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of genetically modified, patented varieties, and it is highly likely the cannabis industry could see a similar fate</w:t>
      </w:r>
      <w:r w:rsidRPr="00DE65B6">
        <w:rPr>
          <w:rFonts w:asciiTheme="majorHAnsi" w:hAnsiTheme="majorHAnsi" w:cstheme="majorHAnsi"/>
        </w:rPr>
        <w:t xml:space="preserve">.24 1 </w:t>
      </w:r>
    </w:p>
    <w:p w14:paraId="717A2C19"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Cannabis biodiversity will be threatened if there are fewer available cultivars and, thus, fewer strain options.2 42 </w:t>
      </w:r>
      <w:r w:rsidRPr="009651FA">
        <w:rPr>
          <w:rStyle w:val="StyleUnderline"/>
          <w:rFonts w:asciiTheme="majorHAnsi" w:hAnsiTheme="majorHAnsi" w:cstheme="majorHAnsi"/>
          <w:highlight w:val="green"/>
        </w:rPr>
        <w:t xml:space="preserve">Fewer </w:t>
      </w:r>
      <w:r w:rsidRPr="00DE65B6">
        <w:rPr>
          <w:rStyle w:val="StyleUnderline"/>
          <w:rFonts w:asciiTheme="majorHAnsi" w:hAnsiTheme="majorHAnsi" w:cstheme="majorHAnsi"/>
        </w:rPr>
        <w:t xml:space="preserve">available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could also </w:t>
      </w:r>
      <w:r w:rsidRPr="009651FA">
        <w:rPr>
          <w:rStyle w:val="StyleUnderline"/>
          <w:rFonts w:asciiTheme="majorHAnsi" w:hAnsiTheme="majorHAnsi" w:cstheme="majorHAnsi"/>
          <w:highlight w:val="green"/>
        </w:rPr>
        <w:t>lead to limited</w:t>
      </w:r>
      <w:r w:rsidRPr="00DE65B6">
        <w:rPr>
          <w:rStyle w:val="StyleUnderline"/>
          <w:rFonts w:asciiTheme="majorHAnsi" w:hAnsiTheme="majorHAnsi" w:cstheme="majorHAnsi"/>
        </w:rPr>
        <w:t xml:space="preserve"> consumer experiences and </w:t>
      </w:r>
      <w:r w:rsidRPr="009651FA">
        <w:rPr>
          <w:rStyle w:val="StyleUnderline"/>
          <w:rFonts w:asciiTheme="majorHAnsi" w:hAnsiTheme="majorHAnsi" w:cstheme="majorHAnsi"/>
          <w:highlight w:val="green"/>
        </w:rPr>
        <w:t>patient treatment options</w:t>
      </w:r>
      <w:r w:rsidRPr="00DE65B6">
        <w:rPr>
          <w:rStyle w:val="StyleUnderline"/>
          <w:rFonts w:asciiTheme="majorHAnsi" w:hAnsiTheme="majorHAnsi" w:cstheme="majorHAnsi"/>
        </w:rPr>
        <w:t xml:space="preserve">. This notion, coupled with already limited clinical and </w:t>
      </w:r>
      <w:r w:rsidRPr="00DE65B6">
        <w:rPr>
          <w:rStyle w:val="StyleUnderline"/>
          <w:rFonts w:asciiTheme="majorHAnsi" w:hAnsiTheme="majorHAnsi" w:cstheme="majorHAnsi"/>
        </w:rPr>
        <w:lastRenderedPageBreak/>
        <w:t xml:space="preserve">scientific research, </w:t>
      </w:r>
      <w:r w:rsidRPr="009651FA">
        <w:rPr>
          <w:rStyle w:val="StyleUnderline"/>
          <w:rFonts w:asciiTheme="majorHAnsi" w:hAnsiTheme="majorHAnsi" w:cstheme="majorHAnsi"/>
          <w:highlight w:val="green"/>
        </w:rPr>
        <w:t>could significantly throttle advances in medical marijuana</w:t>
      </w:r>
      <w:r w:rsidRPr="00DE65B6">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E65B6">
        <w:rPr>
          <w:rFonts w:asciiTheme="majorHAnsi" w:hAnsiTheme="majorHAnsi" w:cstheme="majorHAnsi"/>
        </w:rPr>
        <w:t xml:space="preserve">4 In short, the "winners" of the cannabis patent wars will dominate the industry post-prohibition.2 45 </w:t>
      </w:r>
    </w:p>
    <w:p w14:paraId="76FAA447"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E65B6">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087D38E6"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 xml:space="preserve">Both medical marijuana patients and recreational marijuana users are strain-driven. While the </w:t>
      </w:r>
      <w:r w:rsidRPr="009651FA">
        <w:rPr>
          <w:rStyle w:val="StyleUnderline"/>
          <w:rFonts w:asciiTheme="majorHAnsi" w:hAnsiTheme="majorHAnsi" w:cstheme="majorHAnsi"/>
          <w:highlight w:val="green"/>
        </w:rPr>
        <w:t>current cannabis landscape is rich with</w:t>
      </w:r>
      <w:r w:rsidRPr="00DE65B6">
        <w:rPr>
          <w:rStyle w:val="StyleUnderline"/>
          <w:rFonts w:asciiTheme="majorHAnsi" w:hAnsiTheme="majorHAnsi" w:cstheme="majorHAnsi"/>
        </w:rPr>
        <w:t xml:space="preserve"> hundreds of different </w:t>
      </w:r>
      <w:r w:rsidRPr="009651FA">
        <w:rPr>
          <w:rStyle w:val="StyleUnderline"/>
          <w:rFonts w:asciiTheme="majorHAnsi" w:hAnsiTheme="majorHAnsi" w:cstheme="majorHAnsi"/>
          <w:highlight w:val="green"/>
        </w:rPr>
        <w:t>varieties, strain patents could lead to a "locked genetic landscape where innovation becomes rare</w:t>
      </w:r>
      <w:r w:rsidRPr="00DE65B6">
        <w:rPr>
          <w:rStyle w:val="StyleUnderline"/>
          <w:rFonts w:asciiTheme="majorHAnsi" w:hAnsiTheme="majorHAnsi" w:cstheme="majorHAnsi"/>
        </w:rPr>
        <w:t xml:space="preserve"> and costly."2 4 9 Further, a monopoly on the local strains of one country could have </w:t>
      </w:r>
      <w:r w:rsidRPr="009651FA">
        <w:rPr>
          <w:rStyle w:val="StyleUnderline"/>
          <w:rFonts w:asciiTheme="majorHAnsi" w:hAnsiTheme="majorHAnsi" w:cstheme="majorHAnsi"/>
          <w:highlight w:val="green"/>
        </w:rPr>
        <w:t>disastrous effects on</w:t>
      </w:r>
      <w:r w:rsidRPr="00DE65B6">
        <w:rPr>
          <w:rStyle w:val="StyleUnderline"/>
          <w:rFonts w:asciiTheme="majorHAnsi" w:hAnsiTheme="majorHAnsi" w:cstheme="majorHAnsi"/>
        </w:rPr>
        <w:t xml:space="preserve"> that country's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and its rights to that biodiversity.2 50</w:t>
      </w:r>
    </w:p>
    <w:p w14:paraId="46FC81D5" w14:textId="77777777" w:rsidR="003D2310" w:rsidRPr="00DE65B6" w:rsidRDefault="003D2310" w:rsidP="003D2310">
      <w:pPr>
        <w:rPr>
          <w:rFonts w:asciiTheme="majorHAnsi" w:hAnsiTheme="majorHAnsi" w:cstheme="majorHAnsi"/>
        </w:rPr>
      </w:pPr>
    </w:p>
    <w:p w14:paraId="600D9DA5"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Monopolies kill market growth and disincentivize innovation.</w:t>
      </w:r>
    </w:p>
    <w:p w14:paraId="0565B7E9"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Gunelius 20 </w:t>
      </w:r>
      <w:r w:rsidRPr="00DE65B6">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2" w:history="1">
        <w:r w:rsidRPr="00DE65B6">
          <w:rPr>
            <w:rStyle w:val="Hyperlink"/>
            <w:rFonts w:asciiTheme="majorHAnsi" w:hAnsiTheme="majorHAnsi" w:cstheme="majorHAnsi"/>
          </w:rPr>
          <w:t>https://www.cannabiz.media/blog/how-big-business-monopolies-and-stacked-licenses-impact-the-marijuana-industry</w:t>
        </w:r>
      </w:hyperlink>
      <w:r w:rsidRPr="00DE65B6">
        <w:rPr>
          <w:rFonts w:asciiTheme="majorHAnsi" w:hAnsiTheme="majorHAnsi" w:cstheme="majorHAnsi"/>
        </w:rPr>
        <w:t xml:space="preserve"> SM</w:t>
      </w:r>
    </w:p>
    <w:p w14:paraId="2A4D0784"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However, </w:t>
      </w:r>
      <w:r w:rsidRPr="00DE65B6">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68260A53"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The Start of Monopolies and Oligopolies in the Cannabis Industry</w:t>
      </w:r>
    </w:p>
    <w:p w14:paraId="1666F4E9" w14:textId="77777777" w:rsidR="003D2310" w:rsidRPr="00DE65B6" w:rsidRDefault="003D2310" w:rsidP="003D2310">
      <w:pPr>
        <w:rPr>
          <w:rFonts w:asciiTheme="majorHAnsi" w:hAnsiTheme="majorHAnsi" w:cstheme="majorHAnsi"/>
          <w:b/>
          <w:u w:val="single"/>
        </w:rPr>
      </w:pP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xml:space="preserve"> and oligopolies </w:t>
      </w:r>
      <w:r w:rsidRPr="009651FA">
        <w:rPr>
          <w:rStyle w:val="StyleUnderline"/>
          <w:rFonts w:asciiTheme="majorHAnsi" w:hAnsiTheme="majorHAnsi" w:cstheme="majorHAnsi"/>
          <w:highlight w:val="green"/>
        </w:rPr>
        <w:t>are</w:t>
      </w:r>
      <w:r w:rsidRPr="00DE65B6">
        <w:rPr>
          <w:rStyle w:val="StyleUnderline"/>
          <w:rFonts w:asciiTheme="majorHAnsi" w:hAnsiTheme="majorHAnsi" w:cstheme="majorHAnsi"/>
        </w:rPr>
        <w:t xml:space="preserve"> already </w:t>
      </w:r>
      <w:r w:rsidRPr="009651FA">
        <w:rPr>
          <w:rStyle w:val="StyleUnderline"/>
          <w:rFonts w:asciiTheme="majorHAnsi" w:hAnsiTheme="majorHAnsi" w:cstheme="majorHAnsi"/>
          <w:highlight w:val="green"/>
        </w:rPr>
        <w:t>developing in the cannabis industry</w:t>
      </w:r>
      <w:r w:rsidRPr="00DE65B6">
        <w:rPr>
          <w:rFonts w:asciiTheme="majorHAnsi" w:hAnsiTheme="majorHAnsi" w:cstheme="majorHAnsi"/>
        </w:rPr>
        <w:t xml:space="preserve"> — not just in terms of big businesses usurping smaller businesses but also in terms of state regulations that allow vertical integration, which leads to </w:t>
      </w:r>
      <w:r w:rsidRPr="00DE65B6">
        <w:rPr>
          <w:rStyle w:val="StyleUnderline"/>
          <w:rFonts w:asciiTheme="majorHAnsi" w:hAnsiTheme="majorHAnsi" w:cstheme="majorHAnsi"/>
        </w:rPr>
        <w:t>markets dominated by one or a few players that control the cultivation, processing, and sale of cannabis products.</w:t>
      </w:r>
    </w:p>
    <w:p w14:paraId="06CE518F"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341B964B"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Fully stacked licenses: A single licensed business can or is required to handle all operations from seed to sale in a fully vertically integrated structure.</w:t>
      </w:r>
    </w:p>
    <w:p w14:paraId="21618FB1"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Partially stacked licenses: A single licensed business can or is required to handle more than one operation but not all operations from seed to sale.</w:t>
      </w:r>
    </w:p>
    <w:p w14:paraId="36D247FA"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lastRenderedPageBreak/>
        <w:t>Unstacked licenses: Different businesses handle different operations across the supply chain from seed to sale.</w:t>
      </w:r>
    </w:p>
    <w:p w14:paraId="3C201105"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539C66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47E4D18"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Across the country, </w:t>
      </w:r>
      <w:r w:rsidRPr="009651FA">
        <w:rPr>
          <w:rStyle w:val="StyleUnderline"/>
          <w:rFonts w:asciiTheme="majorHAnsi" w:hAnsiTheme="majorHAnsi" w:cstheme="majorHAnsi"/>
          <w:highlight w:val="green"/>
        </w:rPr>
        <w:t>smaller cannabis businesses are struggling to compete</w:t>
      </w:r>
      <w:r w:rsidRPr="00DE65B6">
        <w:rPr>
          <w:rStyle w:val="StyleUnderline"/>
          <w:rFonts w:asciiTheme="majorHAnsi" w:hAnsiTheme="majorHAnsi" w:cstheme="majorHAnsi"/>
        </w:rPr>
        <w:t xml:space="preserve"> with other bigger cannabis companies</w:t>
      </w:r>
      <w:r w:rsidRPr="00DE65B6">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C60511B"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16146C4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The Future of Marijuana and Big Business</w:t>
      </w:r>
    </w:p>
    <w:p w14:paraId="288A8FD3" w14:textId="77777777" w:rsidR="003D2310" w:rsidRPr="00DE65B6" w:rsidRDefault="003D2310" w:rsidP="003D2310">
      <w:pPr>
        <w:rPr>
          <w:rFonts w:asciiTheme="majorHAnsi" w:hAnsiTheme="majorHAnsi" w:cstheme="majorHAnsi"/>
          <w:b/>
          <w:u w:val="single"/>
        </w:rPr>
      </w:pPr>
      <w:r w:rsidRPr="00DE65B6">
        <w:rPr>
          <w:rFonts w:asciiTheme="majorHAnsi" w:hAnsiTheme="majorHAnsi" w:cstheme="majorHAnsi"/>
        </w:rPr>
        <w:t xml:space="preserve">Bottom line, </w:t>
      </w:r>
      <w:r w:rsidRPr="00DE65B6">
        <w:rPr>
          <w:rStyle w:val="StyleUnderline"/>
          <w:rFonts w:asciiTheme="majorHAnsi" w:hAnsiTheme="majorHAnsi" w:cstheme="majorHAnsi"/>
        </w:rPr>
        <w:t xml:space="preserve">whenever every business that wants to be in an industry cannot enter the market, </w:t>
      </w:r>
      <w:r w:rsidRPr="009651FA">
        <w:rPr>
          <w:rStyle w:val="StyleUnderline"/>
          <w:rFonts w:asciiTheme="majorHAnsi" w:hAnsiTheme="majorHAnsi" w:cstheme="majorHAnsi"/>
          <w:highlight w:val="green"/>
        </w:rPr>
        <w:t>competition will not flourish</w:t>
      </w:r>
      <w:r w:rsidRPr="00DE65B6">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Fewer players equals less competition which</w:t>
      </w:r>
      <w:r w:rsidRPr="00DE65B6">
        <w:rPr>
          <w:rStyle w:val="StyleUnderline"/>
          <w:rFonts w:asciiTheme="majorHAnsi" w:hAnsiTheme="majorHAnsi" w:cstheme="majorHAnsi"/>
        </w:rPr>
        <w:t xml:space="preserve"> usually </w:t>
      </w:r>
      <w:r w:rsidRPr="009651FA">
        <w:rPr>
          <w:rStyle w:val="StyleUnderline"/>
          <w:rFonts w:asciiTheme="majorHAnsi" w:hAnsiTheme="majorHAnsi" w:cstheme="majorHAnsi"/>
          <w:highlight w:val="green"/>
        </w:rPr>
        <w:t xml:space="preserve">leads to higher prices and limited </w:t>
      </w:r>
      <w:r w:rsidRPr="00DE65B6">
        <w:rPr>
          <w:rStyle w:val="StyleUnderline"/>
          <w:rFonts w:asciiTheme="majorHAnsi" w:hAnsiTheme="majorHAnsi" w:cstheme="majorHAnsi"/>
        </w:rPr>
        <w:t xml:space="preserve">market </w:t>
      </w:r>
      <w:r w:rsidRPr="009651FA">
        <w:rPr>
          <w:rStyle w:val="StyleUnderline"/>
          <w:rFonts w:asciiTheme="majorHAnsi" w:hAnsiTheme="majorHAnsi" w:cstheme="majorHAnsi"/>
          <w:highlight w:val="green"/>
        </w:rPr>
        <w:t>growth.</w:t>
      </w:r>
    </w:p>
    <w:p w14:paraId="66BC55AF"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As Sean Williams of The Motley Fool warned back in 2017, “</w:t>
      </w:r>
      <w:r w:rsidRPr="00DE65B6">
        <w:rPr>
          <w:rStyle w:val="StyleUnderline"/>
          <w:rFonts w:asciiTheme="majorHAnsi" w:hAnsiTheme="majorHAnsi" w:cstheme="majorHAnsi"/>
        </w:rPr>
        <w:t xml:space="preserve">The culprit for the substantial drop in marijuana prices appears to be </w:t>
      </w:r>
      <w:r w:rsidRPr="009651FA">
        <w:rPr>
          <w:rStyle w:val="StyleUnderline"/>
          <w:rFonts w:asciiTheme="majorHAnsi" w:hAnsiTheme="majorHAnsi" w:cstheme="majorHAnsi"/>
          <w:highlight w:val="green"/>
        </w:rPr>
        <w:t>big businesses</w:t>
      </w:r>
      <w:r w:rsidRPr="00DE65B6">
        <w:rPr>
          <w:rStyle w:val="StyleUnderline"/>
          <w:rFonts w:asciiTheme="majorHAnsi" w:hAnsiTheme="majorHAnsi" w:cstheme="majorHAnsi"/>
        </w:rPr>
        <w:t xml:space="preserve"> infiltrating the industry and </w:t>
      </w:r>
      <w:r w:rsidRPr="009651FA">
        <w:rPr>
          <w:rStyle w:val="StyleUnderline"/>
          <w:rFonts w:asciiTheme="majorHAnsi" w:hAnsiTheme="majorHAnsi" w:cstheme="majorHAnsi"/>
          <w:highlight w:val="green"/>
        </w:rPr>
        <w:t>flood</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the market with product</w:t>
      </w:r>
      <w:r w:rsidRPr="00DE65B6">
        <w:rPr>
          <w:rStyle w:val="StyleUnderline"/>
          <w:rFonts w:asciiTheme="majorHAnsi" w:hAnsiTheme="majorHAnsi" w:cstheme="majorHAnsi"/>
        </w:rPr>
        <w:t xml:space="preserve">. As with any industry, </w:t>
      </w:r>
      <w:r w:rsidRPr="009651FA">
        <w:rPr>
          <w:rStyle w:val="StyleUnderline"/>
          <w:rFonts w:asciiTheme="majorHAnsi" w:hAnsiTheme="majorHAnsi" w:cstheme="majorHAnsi"/>
          <w:highlight w:val="green"/>
        </w:rPr>
        <w:t>if big business can push the little guy out, they’ll</w:t>
      </w:r>
      <w:r w:rsidRPr="00DE65B6">
        <w:rPr>
          <w:rStyle w:val="StyleUnderline"/>
          <w:rFonts w:asciiTheme="majorHAnsi" w:hAnsiTheme="majorHAnsi" w:cstheme="majorHAnsi"/>
        </w:rPr>
        <w:t xml:space="preserve"> have considerably more liberties down the road to </w:t>
      </w:r>
      <w:r w:rsidRPr="009651FA">
        <w:rPr>
          <w:rStyle w:val="StyleUnderline"/>
          <w:rFonts w:asciiTheme="majorHAnsi" w:hAnsiTheme="majorHAnsi" w:cstheme="majorHAnsi"/>
          <w:highlight w:val="green"/>
        </w:rPr>
        <w:t xml:space="preserve">raise their prices </w:t>
      </w:r>
      <w:r w:rsidRPr="00DE65B6">
        <w:rPr>
          <w:rStyle w:val="StyleUnderline"/>
          <w:rFonts w:asciiTheme="majorHAnsi" w:hAnsiTheme="majorHAnsi" w:cstheme="majorHAnsi"/>
        </w:rPr>
        <w:t>back up and capture a juicier margin, along with greater market share.”</w:t>
      </w:r>
    </w:p>
    <w:p w14:paraId="62301814" w14:textId="77777777" w:rsidR="003D2310" w:rsidRPr="00DE65B6" w:rsidRDefault="003D2310" w:rsidP="003D2310">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Only free competition ensures fair prices </w:t>
      </w:r>
      <w:r w:rsidRPr="00DE65B6">
        <w:rPr>
          <w:rStyle w:val="StyleUnderline"/>
          <w:rFonts w:asciiTheme="majorHAnsi" w:hAnsiTheme="majorHAnsi" w:cstheme="majorHAnsi"/>
        </w:rPr>
        <w:t xml:space="preserve">and </w:t>
      </w:r>
      <w:r w:rsidRPr="009651FA">
        <w:rPr>
          <w:rStyle w:val="StyleUnderline"/>
          <w:rFonts w:asciiTheme="majorHAnsi" w:hAnsiTheme="majorHAnsi" w:cstheme="majorHAnsi"/>
          <w:highlight w:val="green"/>
        </w:rPr>
        <w:t>market growth</w:t>
      </w:r>
      <w:r w:rsidRPr="00DE65B6">
        <w:rPr>
          <w:rStyle w:val="StyleUnderline"/>
          <w:rFonts w:asciiTheme="majorHAnsi" w:hAnsiTheme="majorHAnsi" w:cstheme="majorHAnsi"/>
        </w:rPr>
        <w:t xml:space="preserve"> over the long-term as well as ongoing </w:t>
      </w:r>
      <w:r w:rsidRPr="009651FA">
        <w:rPr>
          <w:rStyle w:val="StyleUnderline"/>
          <w:rFonts w:asciiTheme="majorHAnsi" w:hAnsiTheme="majorHAnsi" w:cstheme="majorHAnsi"/>
          <w:highlight w:val="green"/>
        </w:rPr>
        <w:t>innovation and product accessibility</w:t>
      </w:r>
      <w:r w:rsidRPr="00DE65B6">
        <w:rPr>
          <w:rStyle w:val="StyleUnderline"/>
          <w:rFonts w:asciiTheme="majorHAnsi" w:hAnsiTheme="majorHAnsi" w:cstheme="majorHAnsi"/>
        </w:rPr>
        <w:t>.</w:t>
      </w:r>
    </w:p>
    <w:p w14:paraId="6A189A9E" w14:textId="77777777" w:rsidR="003D2310" w:rsidRPr="00DE65B6" w:rsidRDefault="003D2310" w:rsidP="003D2310">
      <w:pPr>
        <w:rPr>
          <w:rFonts w:asciiTheme="majorHAnsi" w:hAnsiTheme="majorHAnsi" w:cstheme="majorHAnsi"/>
        </w:rPr>
      </w:pPr>
    </w:p>
    <w:p w14:paraId="4CF09A0E" w14:textId="77777777" w:rsidR="003D2310" w:rsidRPr="00DE65B6" w:rsidRDefault="003D2310" w:rsidP="003D2310">
      <w:pPr>
        <w:pStyle w:val="Heading3"/>
        <w:rPr>
          <w:rFonts w:asciiTheme="majorHAnsi" w:hAnsiTheme="majorHAnsi" w:cstheme="majorHAnsi"/>
        </w:rPr>
      </w:pPr>
      <w:r w:rsidRPr="00DE65B6">
        <w:rPr>
          <w:rFonts w:asciiTheme="majorHAnsi" w:hAnsiTheme="majorHAnsi" w:cstheme="majorHAnsi"/>
        </w:rPr>
        <w:lastRenderedPageBreak/>
        <w:t>Scenario</w:t>
      </w:r>
    </w:p>
    <w:p w14:paraId="4552F230"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 xml:space="preserve">Only growth of legalized cannabis markets decks illegal imports and cartel revenues </w:t>
      </w:r>
    </w:p>
    <w:p w14:paraId="1A21F2E2" w14:textId="77777777" w:rsidR="003D2310" w:rsidRPr="00DE65B6" w:rsidRDefault="003D2310" w:rsidP="003D2310">
      <w:pPr>
        <w:rPr>
          <w:rFonts w:asciiTheme="majorHAnsi" w:hAnsiTheme="majorHAnsi" w:cstheme="majorHAnsi"/>
          <w:b/>
          <w:bCs/>
          <w:sz w:val="26"/>
        </w:rPr>
      </w:pPr>
      <w:r w:rsidRPr="00DE65B6">
        <w:rPr>
          <w:rStyle w:val="Style13ptBold"/>
          <w:rFonts w:asciiTheme="majorHAnsi" w:hAnsiTheme="majorHAnsi" w:cstheme="majorHAnsi"/>
        </w:rPr>
        <w:t xml:space="preserve">Bier 18 </w:t>
      </w:r>
      <w:r w:rsidRPr="00DE65B6">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DE65B6">
          <w:rPr>
            <w:rStyle w:val="Hyperlink"/>
            <w:rFonts w:asciiTheme="majorHAnsi" w:hAnsiTheme="majorHAnsi" w:cstheme="majorHAnsi"/>
          </w:rPr>
          <w:t>https://www.cato.org/policy-analysis/how-legalizing-marijuana-securing-border-border-wall-drug-smuggling-lessons</w:t>
        </w:r>
      </w:hyperlink>
      <w:r w:rsidRPr="00DE65B6">
        <w:rPr>
          <w:rFonts w:asciiTheme="majorHAnsi" w:hAnsiTheme="majorHAnsi" w:cstheme="majorHAnsi"/>
        </w:rPr>
        <w:t xml:space="preserve"> mvp</w:t>
      </w:r>
    </w:p>
    <w:p w14:paraId="236F7A9B" w14:textId="77777777" w:rsidR="003D2310" w:rsidRPr="00DE65B6" w:rsidRDefault="003D2310" w:rsidP="003D2310">
      <w:pPr>
        <w:rPr>
          <w:rFonts w:asciiTheme="majorHAnsi" w:hAnsiTheme="majorHAnsi" w:cstheme="majorHAnsi"/>
        </w:rPr>
      </w:pPr>
      <w:r w:rsidRPr="009651FA">
        <w:rPr>
          <w:rStyle w:val="StyleUnderline"/>
          <w:rFonts w:asciiTheme="majorHAnsi" w:hAnsiTheme="majorHAnsi" w:cstheme="majorHAnsi"/>
          <w:highlight w:val="green"/>
        </w:rPr>
        <w:t>Legalized markets directly affect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illegal markets for marijuana. Not only</w:t>
      </w:r>
      <w:r w:rsidRPr="00DE65B6">
        <w:rPr>
          <w:rStyle w:val="StyleUnderline"/>
          <w:rFonts w:asciiTheme="majorHAnsi" w:hAnsiTheme="majorHAnsi" w:cstheme="majorHAnsi"/>
        </w:rPr>
        <w:t xml:space="preserve"> is it </w:t>
      </w:r>
      <w:r w:rsidRPr="009651FA">
        <w:rPr>
          <w:rStyle w:val="StyleUnderline"/>
          <w:rFonts w:asciiTheme="majorHAnsi" w:hAnsiTheme="majorHAnsi" w:cstheme="majorHAnsi"/>
          <w:highlight w:val="green"/>
        </w:rPr>
        <w:t>easier to obtain</w:t>
      </w:r>
      <w:r w:rsidRPr="00DE65B6">
        <w:rPr>
          <w:rStyle w:val="StyleUnderline"/>
          <w:rFonts w:asciiTheme="majorHAnsi" w:hAnsiTheme="majorHAnsi" w:cstheme="majorHAnsi"/>
        </w:rPr>
        <w:t xml:space="preserve"> domestically produced cannabis today, legal marijuana is </w:t>
      </w:r>
      <w:r w:rsidRPr="009651FA">
        <w:rPr>
          <w:rStyle w:val="StyleUnderline"/>
          <w:rFonts w:asciiTheme="majorHAnsi" w:hAnsiTheme="majorHAnsi" w:cstheme="majorHAnsi"/>
          <w:highlight w:val="green"/>
        </w:rPr>
        <w:t>also more uniform and</w:t>
      </w:r>
      <w:r w:rsidRPr="00DE65B6">
        <w:rPr>
          <w:rStyle w:val="StyleUnderline"/>
          <w:rFonts w:asciiTheme="majorHAnsi" w:hAnsiTheme="majorHAnsi" w:cstheme="majorHAnsi"/>
        </w:rPr>
        <w:t xml:space="preserve"> of much </w:t>
      </w:r>
      <w:r w:rsidRPr="009651FA">
        <w:rPr>
          <w:rStyle w:val="StyleUnderline"/>
          <w:rFonts w:asciiTheme="majorHAnsi" w:hAnsiTheme="majorHAnsi" w:cstheme="majorHAnsi"/>
          <w:highlight w:val="green"/>
        </w:rPr>
        <w:t>higher quality</w:t>
      </w:r>
      <w:r w:rsidRPr="00DE65B6">
        <w:rPr>
          <w:rStyle w:val="StyleUnderline"/>
          <w:rFonts w:asciiTheme="majorHAnsi" w:hAnsiTheme="majorHAnsi" w:cstheme="majorHAnsi"/>
        </w:rPr>
        <w:t xml:space="preserve"> than the illegal Mexican product</w:t>
      </w:r>
      <w:r w:rsidRPr="00DE65B6">
        <w:rPr>
          <w:rFonts w:asciiTheme="majorHAnsi" w:hAnsiTheme="majorHAnsi" w:cstheme="majorHAnsi"/>
        </w:rPr>
        <w:t>.</w:t>
      </w:r>
      <w:hyperlink r:id="rId14" w:anchor="endnote-014" w:history="1">
        <w:r w:rsidRPr="00DE65B6">
          <w:rPr>
            <w:rStyle w:val="Hyperlink"/>
            <w:rFonts w:asciiTheme="majorHAnsi" w:hAnsiTheme="majorHAnsi" w:cstheme="majorHAnsi"/>
          </w:rPr>
          <w:t>14</w:t>
        </w:r>
      </w:hyperlink>
      <w:r w:rsidRPr="00DE65B6">
        <w:rPr>
          <w:rFonts w:asciiTheme="majorHAnsi" w:hAnsiTheme="majorHAnsi" w:cstheme="majorHAnsi"/>
        </w:rPr>
        <w:t xml:space="preserve"> One study for the </w:t>
      </w:r>
      <w:r w:rsidRPr="009651FA">
        <w:rPr>
          <w:rStyle w:val="StyleUnderline"/>
          <w:rFonts w:asciiTheme="majorHAnsi" w:hAnsiTheme="majorHAnsi" w:cstheme="majorHAnsi"/>
          <w:highlight w:val="green"/>
        </w:rPr>
        <w:t>Colorado</w:t>
      </w:r>
      <w:r w:rsidRPr="00DE65B6">
        <w:rPr>
          <w:rStyle w:val="StyleUnderline"/>
          <w:rFonts w:asciiTheme="majorHAnsi" w:hAnsiTheme="majorHAnsi" w:cstheme="majorHAnsi"/>
        </w:rPr>
        <w:t xml:space="preserve"> Department of Revenue </w:t>
      </w:r>
      <w:r w:rsidRPr="009651FA">
        <w:rPr>
          <w:rStyle w:val="StyleUnderline"/>
          <w:rFonts w:asciiTheme="majorHAnsi" w:hAnsiTheme="majorHAnsi" w:cstheme="majorHAnsi"/>
          <w:highlight w:val="green"/>
        </w:rPr>
        <w:t>found</w:t>
      </w:r>
      <w:r w:rsidRPr="00DE65B6">
        <w:rPr>
          <w:rStyle w:val="StyleUnderline"/>
          <w:rFonts w:asciiTheme="majorHAnsi" w:hAnsiTheme="majorHAnsi" w:cstheme="majorHAnsi"/>
        </w:rPr>
        <w:t xml:space="preserve"> that</w:t>
      </w:r>
      <w:r w:rsidRPr="00DE65B6">
        <w:rPr>
          <w:rFonts w:asciiTheme="majorHAnsi" w:hAnsiTheme="majorHAnsi" w:cstheme="majorHAnsi"/>
        </w:rPr>
        <w:t xml:space="preserve"> a “comparison of inventory tracking data and consumption estimates signals that Colorado’s </w:t>
      </w:r>
      <w:r w:rsidRPr="009651FA">
        <w:rPr>
          <w:rStyle w:val="StyleUnderline"/>
          <w:rFonts w:asciiTheme="majorHAnsi" w:hAnsiTheme="majorHAnsi" w:cstheme="majorHAnsi"/>
          <w:highlight w:val="green"/>
        </w:rPr>
        <w:t>preexisting illicit</w:t>
      </w:r>
      <w:r w:rsidRPr="00DE65B6">
        <w:rPr>
          <w:rStyle w:val="StyleUnderline"/>
          <w:rFonts w:asciiTheme="majorHAnsi" w:hAnsiTheme="majorHAnsi" w:cstheme="majorHAnsi"/>
        </w:rPr>
        <w:t xml:space="preserve"> marijuana </w:t>
      </w:r>
      <w:r w:rsidRPr="009651FA">
        <w:rPr>
          <w:rStyle w:val="StyleUnderline"/>
          <w:rFonts w:asciiTheme="majorHAnsi" w:hAnsiTheme="majorHAnsi" w:cstheme="majorHAnsi"/>
          <w:highlight w:val="green"/>
        </w:rPr>
        <w:t>market</w:t>
      </w:r>
      <w:r w:rsidRPr="00DE65B6">
        <w:rPr>
          <w:rStyle w:val="StyleUnderline"/>
          <w:rFonts w:asciiTheme="majorHAnsi" w:hAnsiTheme="majorHAnsi" w:cstheme="majorHAnsi"/>
        </w:rPr>
        <w:t xml:space="preserve"> for residents and visitors </w:t>
      </w:r>
      <w:r w:rsidRPr="009651FA">
        <w:rPr>
          <w:rStyle w:val="StyleUnderline"/>
          <w:rFonts w:asciiTheme="majorHAnsi" w:hAnsiTheme="majorHAnsi" w:cstheme="majorHAnsi"/>
          <w:highlight w:val="green"/>
        </w:rPr>
        <w:t>has been fully absorbed into the regulated market</w:t>
      </w:r>
      <w:r w:rsidRPr="00DE65B6">
        <w:rPr>
          <w:rStyle w:val="StyleUnderline"/>
          <w:rFonts w:asciiTheme="majorHAnsi" w:hAnsiTheme="majorHAnsi" w:cstheme="majorHAnsi"/>
        </w:rPr>
        <w:t>.</w:t>
      </w:r>
      <w:r w:rsidRPr="00DE65B6">
        <w:rPr>
          <w:rFonts w:asciiTheme="majorHAnsi" w:hAnsiTheme="majorHAnsi" w:cstheme="majorHAnsi"/>
        </w:rPr>
        <w:t>”</w:t>
      </w:r>
      <w:hyperlink r:id="rId15" w:anchor="endnote-015" w:history="1">
        <w:r w:rsidRPr="00DE65B6">
          <w:rPr>
            <w:rStyle w:val="Hyperlink"/>
            <w:rFonts w:asciiTheme="majorHAnsi" w:hAnsiTheme="majorHAnsi" w:cstheme="majorHAnsi"/>
          </w:rPr>
          <w:t>15</w:t>
        </w:r>
      </w:hyperlink>
      <w:r w:rsidRPr="00DE65B6">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DE65B6">
          <w:rPr>
            <w:rStyle w:val="Hyperlink"/>
            <w:rFonts w:asciiTheme="majorHAnsi" w:hAnsiTheme="majorHAnsi" w:cstheme="majorHAnsi"/>
          </w:rPr>
          <w:t>16</w:t>
        </w:r>
      </w:hyperlink>
      <w:r w:rsidRPr="00DE65B6">
        <w:rPr>
          <w:rFonts w:asciiTheme="majorHAnsi" w:hAnsiTheme="majorHAnsi" w:cstheme="majorHAnsi"/>
        </w:rPr>
        <w:t> The Colorado study found that “legal in‐​state purchases that are consumed out of state” are likely occurring.</w:t>
      </w:r>
      <w:hyperlink r:id="rId17" w:anchor="endnote-017" w:history="1">
        <w:r w:rsidRPr="00DE65B6">
          <w:rPr>
            <w:rStyle w:val="Hyperlink"/>
            <w:rFonts w:asciiTheme="majorHAnsi" w:hAnsiTheme="majorHAnsi" w:cstheme="majorHAnsi"/>
          </w:rPr>
          <w:t>17</w:t>
        </w:r>
      </w:hyperlink>
      <w:r w:rsidRPr="00DE65B6">
        <w:rPr>
          <w:rFonts w:asciiTheme="majorHAnsi" w:hAnsiTheme="majorHAnsi" w:cstheme="majorHAnsi"/>
        </w:rPr>
        <w:t> This places further downward pressure on prices and has prompted lawsuits by prohibitionist states against Colorado.</w:t>
      </w:r>
      <w:hyperlink r:id="rId18" w:anchor="endnote-018" w:history="1">
        <w:r w:rsidRPr="00DE65B6">
          <w:rPr>
            <w:rStyle w:val="Hyperlink"/>
            <w:rFonts w:asciiTheme="majorHAnsi" w:hAnsiTheme="majorHAnsi" w:cstheme="majorHAnsi"/>
          </w:rPr>
          <w:t>18</w:t>
        </w:r>
      </w:hyperlink>
    </w:p>
    <w:p w14:paraId="06BF501F"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A prelegalization study estimated that </w:t>
      </w:r>
      <w:r w:rsidRPr="00DE65B6">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DE65B6">
        <w:rPr>
          <w:rFonts w:asciiTheme="majorHAnsi" w:hAnsiTheme="majorHAnsi" w:cstheme="majorHAnsi"/>
        </w:rPr>
        <w:t>.</w:t>
      </w:r>
      <w:hyperlink r:id="rId19" w:anchor="endnote-019" w:history="1">
        <w:r w:rsidRPr="00DE65B6">
          <w:rPr>
            <w:rStyle w:val="Hyperlink"/>
            <w:rFonts w:asciiTheme="majorHAnsi" w:hAnsiTheme="majorHAnsi" w:cstheme="majorHAnsi"/>
          </w:rPr>
          <w:t>19</w:t>
        </w:r>
      </w:hyperlink>
      <w:r w:rsidRPr="00DE65B6">
        <w:rPr>
          <w:rFonts w:asciiTheme="majorHAnsi" w:hAnsiTheme="majorHAnsi" w:cstheme="majorHAnsi"/>
        </w:rPr>
        <w:t xml:space="preserve"> This competition appears to be affecting Mexican marijuana prices. </w:t>
      </w:r>
      <w:r w:rsidRPr="00DE65B6">
        <w:rPr>
          <w:rStyle w:val="StyleUnderline"/>
          <w:rFonts w:asciiTheme="majorHAnsi" w:hAnsiTheme="majorHAnsi" w:cstheme="majorHAnsi"/>
        </w:rPr>
        <w:t xml:space="preserve">Mexican growers have reported that marijuana </w:t>
      </w:r>
      <w:r w:rsidRPr="009651FA">
        <w:rPr>
          <w:rStyle w:val="StyleUnderline"/>
          <w:rFonts w:asciiTheme="majorHAnsi" w:hAnsiTheme="majorHAnsi" w:cstheme="majorHAnsi"/>
          <w:highlight w:val="green"/>
        </w:rPr>
        <w:t>prices in Mexico have</w:t>
      </w:r>
      <w:r w:rsidRPr="00DE65B6">
        <w:rPr>
          <w:rStyle w:val="StyleUnderline"/>
          <w:rFonts w:asciiTheme="majorHAnsi" w:hAnsiTheme="majorHAnsi" w:cstheme="majorHAnsi"/>
        </w:rPr>
        <w:t xml:space="preserve"> recently </w:t>
      </w:r>
      <w:r w:rsidRPr="009651FA">
        <w:rPr>
          <w:rStyle w:val="StyleUnderline"/>
          <w:rFonts w:asciiTheme="majorHAnsi" w:hAnsiTheme="majorHAnsi" w:cstheme="majorHAnsi"/>
          <w:highlight w:val="green"/>
        </w:rPr>
        <w:t>fallen</w:t>
      </w:r>
      <w:r w:rsidRPr="00DE65B6">
        <w:rPr>
          <w:rStyle w:val="StyleUnderline"/>
          <w:rFonts w:asciiTheme="majorHAnsi" w:hAnsiTheme="majorHAnsi" w:cstheme="majorHAnsi"/>
        </w:rPr>
        <w:t xml:space="preserve"> between 50 and </w:t>
      </w:r>
      <w:r w:rsidRPr="009651FA">
        <w:rPr>
          <w:rStyle w:val="StyleUnderline"/>
          <w:rFonts w:asciiTheme="majorHAnsi" w:hAnsiTheme="majorHAnsi" w:cstheme="majorHAnsi"/>
          <w:highlight w:val="green"/>
        </w:rPr>
        <w:t>70 percent</w:t>
      </w:r>
      <w:r w:rsidRPr="00DE65B6">
        <w:rPr>
          <w:rFonts w:asciiTheme="majorHAnsi" w:hAnsiTheme="majorHAnsi" w:cstheme="majorHAnsi"/>
        </w:rPr>
        <w:t xml:space="preserve"> after U.S. legalizations.</w:t>
      </w:r>
      <w:hyperlink r:id="rId20" w:anchor="endnote-020" w:history="1">
        <w:r w:rsidRPr="00DE65B6">
          <w:rPr>
            <w:rStyle w:val="Hyperlink"/>
            <w:rFonts w:asciiTheme="majorHAnsi" w:hAnsiTheme="majorHAnsi" w:cstheme="majorHAnsi"/>
          </w:rPr>
          <w:t>20</w:t>
        </w:r>
      </w:hyperlink>
      <w:r w:rsidRPr="00DE65B6">
        <w:rPr>
          <w:rFonts w:asciiTheme="majorHAnsi" w:hAnsiTheme="majorHAnsi" w:cstheme="majorHAnsi"/>
        </w:rPr>
        <w:t> According to the DEA, overall domestic American production has grown because of the new state‐​approved marijuana markets.</w:t>
      </w:r>
      <w:hyperlink r:id="rId21" w:anchor="endnote-021" w:history="1">
        <w:r w:rsidRPr="00DE65B6">
          <w:rPr>
            <w:rStyle w:val="Hyperlink"/>
            <w:rFonts w:asciiTheme="majorHAnsi" w:hAnsiTheme="majorHAnsi" w:cstheme="majorHAnsi"/>
          </w:rPr>
          <w:t>21</w:t>
        </w:r>
      </w:hyperlink>
      <w:r w:rsidRPr="00DE65B6">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DE65B6">
          <w:rPr>
            <w:rStyle w:val="Hyperlink"/>
            <w:rFonts w:asciiTheme="majorHAnsi" w:hAnsiTheme="majorHAnsi" w:cstheme="majorHAnsi"/>
          </w:rPr>
          <w:t>22</w:t>
        </w:r>
      </w:hyperlink>
      <w:r w:rsidRPr="00DE65B6">
        <w:rPr>
          <w:rFonts w:asciiTheme="majorHAnsi" w:hAnsiTheme="majorHAnsi" w:cstheme="majorHAnsi"/>
        </w:rPr>
        <w:t> </w:t>
      </w:r>
      <w:r w:rsidRPr="00DE65B6">
        <w:rPr>
          <w:rStyle w:val="StyleUnderline"/>
          <w:rFonts w:asciiTheme="majorHAnsi" w:hAnsiTheme="majorHAnsi" w:cstheme="majorHAnsi"/>
        </w:rPr>
        <w:t xml:space="preserve">The fact that some </w:t>
      </w:r>
      <w:r w:rsidRPr="009651FA">
        <w:rPr>
          <w:rStyle w:val="StyleUnderline"/>
          <w:rFonts w:asciiTheme="majorHAnsi" w:hAnsiTheme="majorHAnsi" w:cstheme="majorHAnsi"/>
          <w:highlight w:val="green"/>
        </w:rPr>
        <w:t>cartels have taken to using drug tunnels</w:t>
      </w:r>
      <w:r w:rsidRPr="00DE65B6">
        <w:rPr>
          <w:rStyle w:val="StyleUnderline"/>
          <w:rFonts w:asciiTheme="majorHAnsi" w:hAnsiTheme="majorHAnsi" w:cstheme="majorHAnsi"/>
        </w:rPr>
        <w:t xml:space="preserve"> to smuggle migrants — who are </w:t>
      </w:r>
      <w:r w:rsidRPr="009651FA">
        <w:rPr>
          <w:rStyle w:val="StyleUnderline"/>
          <w:rFonts w:asciiTheme="majorHAnsi" w:hAnsiTheme="majorHAnsi" w:cstheme="majorHAnsi"/>
          <w:highlight w:val="green"/>
        </w:rPr>
        <w:t>less profitable and</w:t>
      </w:r>
      <w:r w:rsidRPr="00DE65B6">
        <w:rPr>
          <w:rStyle w:val="StyleUnderline"/>
          <w:rFonts w:asciiTheme="majorHAnsi" w:hAnsiTheme="majorHAnsi" w:cstheme="majorHAnsi"/>
        </w:rPr>
        <w:t xml:space="preserve"> more </w:t>
      </w:r>
      <w:r w:rsidRPr="009651FA">
        <w:rPr>
          <w:rStyle w:val="StyleUnderline"/>
          <w:rFonts w:asciiTheme="majorHAnsi" w:hAnsiTheme="majorHAnsi" w:cstheme="majorHAnsi"/>
          <w:highlight w:val="green"/>
        </w:rPr>
        <w:t>readily identifiable</w:t>
      </w:r>
      <w:r w:rsidRPr="00DE65B6">
        <w:rPr>
          <w:rStyle w:val="StyleUnderline"/>
          <w:rFonts w:asciiTheme="majorHAnsi" w:hAnsiTheme="majorHAnsi" w:cstheme="majorHAnsi"/>
        </w:rPr>
        <w:t xml:space="preserve"> — is further evidence of the effects of legalization</w:t>
      </w:r>
      <w:r w:rsidRPr="00DE65B6">
        <w:rPr>
          <w:rFonts w:asciiTheme="majorHAnsi" w:hAnsiTheme="majorHAnsi" w:cstheme="majorHAnsi"/>
        </w:rPr>
        <w:t>.</w:t>
      </w:r>
      <w:hyperlink r:id="rId23" w:anchor="endnote-023" w:history="1">
        <w:r w:rsidRPr="00DE65B6">
          <w:rPr>
            <w:rStyle w:val="Hyperlink"/>
            <w:rFonts w:asciiTheme="majorHAnsi" w:hAnsiTheme="majorHAnsi" w:cstheme="majorHAnsi"/>
          </w:rPr>
          <w:t>23</w:t>
        </w:r>
      </w:hyperlink>
    </w:p>
    <w:p w14:paraId="7471777F"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Efforts to Combat Drug Smuggling</w:t>
      </w:r>
    </w:p>
    <w:p w14:paraId="400232DB"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2F65CECE"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6FBB871B"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083B0196"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Since 1965, </w:t>
      </w:r>
      <w:r w:rsidRPr="009651FA">
        <w:rPr>
          <w:rStyle w:val="StyleUnderline"/>
          <w:rFonts w:asciiTheme="majorHAnsi" w:hAnsiTheme="majorHAnsi" w:cstheme="majorHAnsi"/>
          <w:highlight w:val="green"/>
        </w:rPr>
        <w:t>Congress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invested $64 billion to secure the border</w:t>
      </w:r>
      <w:r w:rsidRPr="00DE65B6">
        <w:rPr>
          <w:rStyle w:val="StyleUnderline"/>
          <w:rFonts w:asciiTheme="majorHAnsi" w:hAnsiTheme="majorHAnsi" w:cstheme="majorHAnsi"/>
        </w:rPr>
        <w:t xml:space="preserve"> from illegal immigration as well as drug smuggling</w:t>
      </w:r>
      <w:r w:rsidRPr="00DE65B6">
        <w:rPr>
          <w:rFonts w:asciiTheme="majorHAnsi" w:hAnsiTheme="majorHAnsi" w:cstheme="majorHAnsi"/>
        </w:rPr>
        <w:t xml:space="preserve">.30 Some </w:t>
      </w:r>
      <w:r w:rsidRPr="00DE65B6">
        <w:rPr>
          <w:rStyle w:val="StyleUnderline"/>
          <w:rFonts w:asciiTheme="majorHAnsi" w:hAnsiTheme="majorHAnsi" w:cstheme="majorHAnsi"/>
        </w:rPr>
        <w:t>82 percent of the spending has occurred in the last two decades alone</w:t>
      </w:r>
      <w:r w:rsidRPr="00DE65B6">
        <w:rPr>
          <w:rFonts w:asciiTheme="majorHAnsi" w:hAnsiTheme="majorHAnsi" w:cstheme="majorHAnsi"/>
        </w:rPr>
        <w:t xml:space="preserve">. Border Patrol has a force of nearly </w:t>
      </w:r>
      <w:r w:rsidRPr="009651FA">
        <w:rPr>
          <w:rStyle w:val="StyleUnderline"/>
          <w:rFonts w:asciiTheme="majorHAnsi" w:hAnsiTheme="majorHAnsi" w:cstheme="majorHAnsi"/>
          <w:highlight w:val="green"/>
        </w:rPr>
        <w:t>20,000 agents</w:t>
      </w:r>
      <w:r w:rsidRPr="00DE65B6">
        <w:rPr>
          <w:rStyle w:val="StyleUnderline"/>
          <w:rFonts w:asciiTheme="majorHAnsi" w:hAnsiTheme="majorHAnsi" w:cstheme="majorHAnsi"/>
        </w:rPr>
        <w:t>, a fivefold increase over the level in 1992</w:t>
      </w:r>
      <w:r w:rsidRPr="00DE65B6">
        <w:rPr>
          <w:rFonts w:asciiTheme="majorHAnsi" w:hAnsiTheme="majorHAnsi" w:cstheme="majorHAnsi"/>
        </w:rPr>
        <w:t xml:space="preserve">.31 AMO has an expansive </w:t>
      </w:r>
      <w:r w:rsidRPr="009651FA">
        <w:rPr>
          <w:rStyle w:val="StyleUnderline"/>
          <w:rFonts w:asciiTheme="majorHAnsi" w:hAnsiTheme="majorHAnsi" w:cstheme="majorHAnsi"/>
          <w:highlight w:val="green"/>
        </w:rPr>
        <w:t>fleet of 286</w:t>
      </w:r>
      <w:r w:rsidRPr="00DE65B6">
        <w:rPr>
          <w:rStyle w:val="StyleUnderline"/>
          <w:rFonts w:asciiTheme="majorHAnsi" w:hAnsiTheme="majorHAnsi" w:cstheme="majorHAnsi"/>
        </w:rPr>
        <w:t xml:space="preserve"> vessels, </w:t>
      </w:r>
      <w:r w:rsidRPr="009651FA">
        <w:rPr>
          <w:rStyle w:val="StyleUnderline"/>
          <w:rFonts w:asciiTheme="majorHAnsi" w:hAnsiTheme="majorHAnsi" w:cstheme="majorHAnsi"/>
          <w:highlight w:val="green"/>
        </w:rPr>
        <w:t>246 aircraft</w:t>
      </w:r>
      <w:r w:rsidRPr="00DE65B6">
        <w:rPr>
          <w:rStyle w:val="StyleUnderline"/>
          <w:rFonts w:asciiTheme="majorHAnsi" w:hAnsiTheme="majorHAnsi" w:cstheme="majorHAnsi"/>
        </w:rPr>
        <w:t>, and 9 unmanned aerial drones</w:t>
      </w:r>
      <w:r w:rsidRPr="00DE65B6">
        <w:rPr>
          <w:rFonts w:asciiTheme="majorHAnsi" w:hAnsiTheme="majorHAnsi" w:cstheme="majorHAnsi"/>
        </w:rPr>
        <w:t xml:space="preserve"> designed to spot and interdict traffickers.32 Since 2000, Border Patrol has constructed nearly </w:t>
      </w:r>
      <w:r w:rsidRPr="009651FA">
        <w:rPr>
          <w:rStyle w:val="StyleUnderline"/>
          <w:rFonts w:asciiTheme="majorHAnsi" w:hAnsiTheme="majorHAnsi" w:cstheme="majorHAnsi"/>
          <w:highlight w:val="green"/>
        </w:rPr>
        <w:t>600 miles of</w:t>
      </w:r>
      <w:r w:rsidRPr="00DE65B6">
        <w:rPr>
          <w:rStyle w:val="StyleUnderline"/>
          <w:rFonts w:asciiTheme="majorHAnsi" w:hAnsiTheme="majorHAnsi" w:cstheme="majorHAnsi"/>
        </w:rPr>
        <w:t xml:space="preserve"> border</w:t>
      </w:r>
      <w:r w:rsidRPr="009651FA">
        <w:rPr>
          <w:rStyle w:val="StyleUnderline"/>
          <w:rFonts w:asciiTheme="majorHAnsi" w:hAnsiTheme="majorHAnsi" w:cstheme="majorHAnsi"/>
          <w:highlight w:val="green"/>
        </w:rPr>
        <w:t xml:space="preserve"> fencing</w:t>
      </w:r>
      <w:r w:rsidRPr="00DE65B6">
        <w:rPr>
          <w:rFonts w:asciiTheme="majorHAnsi" w:hAnsiTheme="majorHAnsi" w:cstheme="majorHAnsi"/>
        </w:rPr>
        <w:t xml:space="preserve"> and barriers.33</w:t>
      </w:r>
    </w:p>
    <w:p w14:paraId="5AB884D3"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lastRenderedPageBreak/>
        <w:t xml:space="preserve">In addition, CBP has nearly 1,500 canine teams used to detect drugs.34 The agency has </w:t>
      </w:r>
      <w:r w:rsidRPr="00DE65B6">
        <w:rPr>
          <w:rStyle w:val="StyleUnderline"/>
          <w:rFonts w:asciiTheme="majorHAnsi" w:hAnsiTheme="majorHAnsi" w:cstheme="majorHAnsi"/>
        </w:rPr>
        <w:t xml:space="preserve">deployed an </w:t>
      </w:r>
      <w:r w:rsidRPr="009651FA">
        <w:rPr>
          <w:rStyle w:val="StyleUnderline"/>
          <w:rFonts w:asciiTheme="majorHAnsi" w:hAnsiTheme="majorHAnsi" w:cstheme="majorHAnsi"/>
          <w:highlight w:val="green"/>
        </w:rPr>
        <w:t>extensive</w:t>
      </w:r>
      <w:r w:rsidRPr="00DE65B6">
        <w:rPr>
          <w:rStyle w:val="StyleUnderline"/>
          <w:rFonts w:asciiTheme="majorHAnsi" w:hAnsiTheme="majorHAnsi" w:cstheme="majorHAnsi"/>
        </w:rPr>
        <w:t xml:space="preserve"> system of </w:t>
      </w:r>
      <w:r w:rsidRPr="009651FA">
        <w:rPr>
          <w:rStyle w:val="StyleUnderline"/>
          <w:rFonts w:asciiTheme="majorHAnsi" w:hAnsiTheme="majorHAnsi" w:cstheme="majorHAnsi"/>
          <w:highlight w:val="green"/>
        </w:rPr>
        <w:t>surveillance equipment</w:t>
      </w:r>
      <w:r w:rsidRPr="00DE65B6">
        <w:rPr>
          <w:rFonts w:asciiTheme="majorHAnsi" w:hAnsiTheme="majorHAnsi" w:cstheme="majorHAnsi"/>
        </w:rPr>
        <w:t xml:space="preserve"> between ports of entry, including drones and towers, and adopted new scanners and other technology at ports of entry.35 Despite these purchases, </w:t>
      </w:r>
      <w:r w:rsidRPr="00DE65B6">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651FA">
        <w:rPr>
          <w:rStyle w:val="StyleUnderline"/>
          <w:rFonts w:asciiTheme="majorHAnsi" w:hAnsiTheme="majorHAnsi" w:cstheme="majorHAnsi"/>
          <w:highlight w:val="green"/>
        </w:rPr>
        <w:t>none of its spending had any noticeable effect on</w:t>
      </w:r>
      <w:r w:rsidRPr="00DE65B6">
        <w:rPr>
          <w:rStyle w:val="StyleUnderline"/>
          <w:rFonts w:asciiTheme="majorHAnsi" w:hAnsiTheme="majorHAnsi" w:cstheme="majorHAnsi"/>
        </w:rPr>
        <w:t xml:space="preserve"> the amount of drug </w:t>
      </w:r>
      <w:r w:rsidRPr="009651FA">
        <w:rPr>
          <w:rStyle w:val="StyleUnderline"/>
          <w:rFonts w:asciiTheme="majorHAnsi" w:hAnsiTheme="majorHAnsi" w:cstheme="majorHAnsi"/>
          <w:highlight w:val="green"/>
        </w:rPr>
        <w:t>smuggling prior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legalization</w:t>
      </w:r>
      <w:r w:rsidRPr="00DE65B6">
        <w:rPr>
          <w:rStyle w:val="StyleUnderline"/>
          <w:rFonts w:asciiTheme="majorHAnsi" w:hAnsiTheme="majorHAnsi" w:cstheme="majorHAnsi"/>
        </w:rPr>
        <w:t xml:space="preserve"> of marijuana in several states in 2014.</w:t>
      </w:r>
    </w:p>
    <w:p w14:paraId="73CC685E"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03CCD690"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Measuring Drug Flows</w:t>
      </w:r>
    </w:p>
    <w:p w14:paraId="645001E4"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C656EC7"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0A57B82A"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6240DE13"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6D946F4B"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727E7BC4" w14:textId="77777777" w:rsidR="003D2310" w:rsidRPr="00DE65B6" w:rsidRDefault="003D2310" w:rsidP="003D2310">
      <w:pPr>
        <w:rPr>
          <w:rFonts w:asciiTheme="majorHAnsi" w:hAnsiTheme="majorHAnsi" w:cstheme="majorHAnsi"/>
          <w:sz w:val="8"/>
          <w:szCs w:val="8"/>
        </w:rPr>
      </w:pPr>
      <w:r w:rsidRPr="00DE65B6">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795F013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Less Marijuana Smuggling</w:t>
      </w:r>
    </w:p>
    <w:p w14:paraId="4CBE944A"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State‐​level </w:t>
      </w:r>
      <w:r w:rsidRPr="00DE65B6">
        <w:rPr>
          <w:rStyle w:val="StyleUnderline"/>
          <w:rFonts w:asciiTheme="majorHAnsi" w:hAnsiTheme="majorHAnsi" w:cstheme="majorHAnsi"/>
        </w:rPr>
        <w:t>marijuana legalization</w:t>
      </w:r>
      <w:r w:rsidRPr="00DE65B6">
        <w:rPr>
          <w:rFonts w:asciiTheme="majorHAnsi" w:hAnsiTheme="majorHAnsi" w:cstheme="majorHAnsi"/>
        </w:rPr>
        <w:t xml:space="preserve"> has undercut demand for illegal Mexican marijuana, which in turn has </w:t>
      </w:r>
      <w:r w:rsidRPr="009651FA">
        <w:rPr>
          <w:rStyle w:val="StyleUnderline"/>
          <w:rFonts w:asciiTheme="majorHAnsi" w:hAnsiTheme="majorHAnsi" w:cstheme="majorHAnsi"/>
          <w:highlight w:val="green"/>
        </w:rPr>
        <w:t>decreased the amount of</w:t>
      </w:r>
      <w:r w:rsidRPr="00DE65B6">
        <w:rPr>
          <w:rStyle w:val="StyleUnderline"/>
          <w:rFonts w:asciiTheme="majorHAnsi" w:hAnsiTheme="majorHAnsi" w:cstheme="majorHAnsi"/>
        </w:rPr>
        <w:t xml:space="preserve"> drug </w:t>
      </w:r>
      <w:r w:rsidRPr="009651FA">
        <w:rPr>
          <w:rStyle w:val="StyleUnderline"/>
          <w:rFonts w:asciiTheme="majorHAnsi" w:hAnsiTheme="majorHAnsi" w:cstheme="majorHAnsi"/>
          <w:highlight w:val="green"/>
        </w:rPr>
        <w:t>smuggling</w:t>
      </w:r>
      <w:r w:rsidRPr="00DE65B6">
        <w:rPr>
          <w:rStyle w:val="StyleUnderline"/>
          <w:rFonts w:asciiTheme="majorHAnsi" w:hAnsiTheme="majorHAnsi" w:cstheme="majorHAnsi"/>
        </w:rPr>
        <w:t xml:space="preserve"> into the United States </w:t>
      </w:r>
      <w:r w:rsidRPr="009651FA">
        <w:rPr>
          <w:rStyle w:val="StyleUnderline"/>
          <w:rFonts w:asciiTheme="majorHAnsi" w:hAnsiTheme="majorHAnsi" w:cstheme="majorHAnsi"/>
          <w:highlight w:val="green"/>
        </w:rPr>
        <w:t>across the southwest border</w:t>
      </w:r>
      <w:r w:rsidRPr="00DE65B6">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464BB7B8"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DE65B6">
        <w:rPr>
          <w:rStyle w:val="StyleUnderline"/>
          <w:rFonts w:asciiTheme="majorHAnsi" w:hAnsiTheme="majorHAnsi" w:cstheme="majorHAnsi"/>
        </w:rPr>
        <w:t xml:space="preserve">From </w:t>
      </w:r>
      <w:r w:rsidRPr="009651FA">
        <w:rPr>
          <w:rStyle w:val="StyleUnderline"/>
          <w:rFonts w:asciiTheme="majorHAnsi" w:hAnsiTheme="majorHAnsi" w:cstheme="majorHAnsi"/>
          <w:highlight w:val="green"/>
        </w:rPr>
        <w:t>2013 to 2018</w:t>
      </w:r>
      <w:r w:rsidRPr="00DE65B6">
        <w:rPr>
          <w:rStyle w:val="StyleUnderline"/>
          <w:rFonts w:asciiTheme="majorHAnsi" w:hAnsiTheme="majorHAnsi" w:cstheme="majorHAnsi"/>
        </w:rPr>
        <w:t xml:space="preserve">, however, the </w:t>
      </w:r>
      <w:r w:rsidRPr="009651FA">
        <w:rPr>
          <w:rStyle w:val="StyleUnderline"/>
          <w:rFonts w:asciiTheme="majorHAnsi" w:hAnsiTheme="majorHAnsi" w:cstheme="majorHAnsi"/>
          <w:highlight w:val="green"/>
        </w:rPr>
        <w:t>amount of marijuana</w:t>
      </w:r>
      <w:r w:rsidRPr="00DE65B6">
        <w:rPr>
          <w:rStyle w:val="StyleUnderline"/>
          <w:rFonts w:asciiTheme="majorHAnsi" w:hAnsiTheme="majorHAnsi" w:cstheme="majorHAnsi"/>
        </w:rPr>
        <w:t xml:space="preserve"> each Border Patrol agent </w:t>
      </w:r>
      <w:r w:rsidRPr="009651FA">
        <w:rPr>
          <w:rStyle w:val="StyleUnderline"/>
          <w:rFonts w:asciiTheme="majorHAnsi" w:hAnsiTheme="majorHAnsi" w:cstheme="majorHAnsi"/>
          <w:highlight w:val="green"/>
        </w:rPr>
        <w:t>seized declined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78 percent.</w:t>
      </w:r>
    </w:p>
    <w:p w14:paraId="61D3E9B4"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DE65B6">
        <w:rPr>
          <w:rStyle w:val="StyleUnderline"/>
          <w:rFonts w:asciiTheme="majorHAnsi" w:hAnsiTheme="majorHAnsi" w:cstheme="majorHAnsi"/>
        </w:rPr>
        <w:t xml:space="preserve">, Air and Marine Operations interdicted 42 percent fewer pounds of marijuana in 2017 than in 2013.51 Likewise, the Coast Guard has seen a 65 percent decline in </w:t>
      </w:r>
      <w:r w:rsidRPr="00DE65B6">
        <w:rPr>
          <w:rStyle w:val="StyleUnderline"/>
          <w:rFonts w:asciiTheme="majorHAnsi" w:hAnsiTheme="majorHAnsi" w:cstheme="majorHAnsi"/>
        </w:rPr>
        <w:lastRenderedPageBreak/>
        <w:t>marijuana seizures during that period.52 Overall, all DHS agencies seized 56 percent less marijuana in 2017 than 2013.</w:t>
      </w:r>
    </w:p>
    <w:p w14:paraId="19B992C2"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Full legalization of marijuana in several states dramatically increased the amount of marijuana sales that occur legally in the United States</w:t>
      </w:r>
      <w:r w:rsidRPr="00DE65B6">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DE65B6">
        <w:rPr>
          <w:rStyle w:val="StyleUnderline"/>
          <w:rFonts w:asciiTheme="majorHAnsi" w:hAnsiTheme="majorHAnsi" w:cstheme="majorHAnsi"/>
        </w:rPr>
        <w:t>This increase coincided with a 66 percent drop in the street value of all DHS marijuana seizures —</w:t>
      </w:r>
      <w:r w:rsidRPr="00DE65B6">
        <w:rPr>
          <w:rFonts w:asciiTheme="majorHAnsi" w:hAnsiTheme="majorHAnsi" w:cstheme="majorHAnsi"/>
        </w:rPr>
        <w:t xml:space="preserve"> a decline from $2.3 billion in 2013 to $765 million in 2017 (Figure 3).55</w:t>
      </w:r>
    </w:p>
    <w:p w14:paraId="7F3FD352"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651FA">
        <w:rPr>
          <w:rStyle w:val="StyleUnderline"/>
          <w:rFonts w:asciiTheme="majorHAnsi" w:hAnsiTheme="majorHAnsi" w:cstheme="majorHAnsi"/>
          <w:highlight w:val="green"/>
        </w:rPr>
        <w:t>Legal marijuana</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competing with</w:t>
      </w:r>
      <w:r w:rsidRPr="00DE65B6">
        <w:rPr>
          <w:rStyle w:val="StyleUnderline"/>
          <w:rFonts w:asciiTheme="majorHAnsi" w:hAnsiTheme="majorHAnsi" w:cstheme="majorHAnsi"/>
        </w:rPr>
        <w:t xml:space="preserve"> the drug </w:t>
      </w:r>
      <w:r w:rsidRPr="009651FA">
        <w:rPr>
          <w:rStyle w:val="StyleUnderline"/>
          <w:rFonts w:asciiTheme="majorHAnsi" w:hAnsiTheme="majorHAnsi" w:cstheme="majorHAnsi"/>
          <w:highlight w:val="green"/>
        </w:rPr>
        <w:t>cartels and lowering prices</w:t>
      </w:r>
      <w:r w:rsidRPr="00DE65B6">
        <w:rPr>
          <w:rStyle w:val="StyleUnderline"/>
          <w:rFonts w:asciiTheme="majorHAnsi" w:hAnsiTheme="majorHAnsi" w:cstheme="majorHAnsi"/>
        </w:rPr>
        <w:t xml:space="preserve">, which </w:t>
      </w:r>
      <w:r w:rsidRPr="009651FA">
        <w:rPr>
          <w:rStyle w:val="StyleUnderline"/>
          <w:rFonts w:asciiTheme="majorHAnsi" w:hAnsiTheme="majorHAnsi" w:cstheme="majorHAnsi"/>
          <w:highlight w:val="green"/>
        </w:rPr>
        <w:t>undercuts the financial incentive to smuggle</w:t>
      </w:r>
      <w:r w:rsidRPr="00DE65B6">
        <w:rPr>
          <w:rStyle w:val="StyleUnderline"/>
          <w:rFonts w:asciiTheme="majorHAnsi" w:hAnsiTheme="majorHAnsi" w:cstheme="majorHAnsi"/>
        </w:rPr>
        <w:t xml:space="preserve"> across the border.</w:t>
      </w:r>
    </w:p>
    <w:p w14:paraId="4E9AEF7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Other Drug Smuggling</w:t>
      </w:r>
    </w:p>
    <w:p w14:paraId="28E2949C"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DE65B6">
        <w:rPr>
          <w:rStyle w:val="StyleUnderline"/>
          <w:rFonts w:asciiTheme="majorHAnsi" w:hAnsiTheme="majorHAnsi" w:cstheme="majorHAnsi"/>
        </w:rPr>
        <w:t xml:space="preserve">While non‐​marijuana drug seizures have increased — indicating that cartels may attempt to compensate by switching drug type — the </w:t>
      </w:r>
      <w:r w:rsidRPr="009651FA">
        <w:rPr>
          <w:rStyle w:val="StyleUnderline"/>
          <w:rFonts w:asciiTheme="majorHAnsi" w:hAnsiTheme="majorHAnsi" w:cstheme="majorHAnsi"/>
          <w:highlight w:val="green"/>
        </w:rPr>
        <w:t>decline in marijuana seizures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resulted in a 68 percent overall decline in</w:t>
      </w:r>
      <w:r w:rsidRPr="00DE65B6">
        <w:rPr>
          <w:rStyle w:val="StyleUnderline"/>
          <w:rFonts w:asciiTheme="majorHAnsi" w:hAnsiTheme="majorHAnsi" w:cstheme="majorHAnsi"/>
        </w:rPr>
        <w:t xml:space="preserve"> pounds seized per agent of </w:t>
      </w:r>
      <w:r w:rsidRPr="009651FA">
        <w:rPr>
          <w:rStyle w:val="StyleUnderline"/>
          <w:rFonts w:asciiTheme="majorHAnsi" w:hAnsiTheme="majorHAnsi" w:cstheme="majorHAnsi"/>
          <w:highlight w:val="green"/>
        </w:rPr>
        <w:t>all drugs</w:t>
      </w:r>
      <w:r w:rsidRPr="00DE65B6">
        <w:rPr>
          <w:rStyle w:val="StyleUnderline"/>
          <w:rFonts w:asciiTheme="majorHAnsi" w:hAnsiTheme="majorHAnsi" w:cstheme="majorHAnsi"/>
        </w:rPr>
        <w:t xml:space="preserve"> since FY 2013.</w:t>
      </w:r>
    </w:p>
    <w:p w14:paraId="176BE45D"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21248666"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1144BCE4"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DE65B6">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651FA">
        <w:rPr>
          <w:rStyle w:val="StyleUnderline"/>
          <w:rFonts w:asciiTheme="majorHAnsi" w:hAnsiTheme="majorHAnsi" w:cstheme="majorHAnsi"/>
          <w:highlight w:val="green"/>
        </w:rPr>
        <w:t>Marijuana legalization appears to have cut overall drug smuggling.</w:t>
      </w:r>
    </w:p>
    <w:p w14:paraId="150F3565"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lastRenderedPageBreak/>
        <w:t xml:space="preserve">All the decline in the value of drug seizures occurred between ports of entry. </w:t>
      </w:r>
      <w:r w:rsidRPr="00DE65B6">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DE65B6">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038030DF" w14:textId="77777777" w:rsidR="003D2310" w:rsidRPr="00DE65B6" w:rsidRDefault="003D2310" w:rsidP="003D2310">
      <w:pPr>
        <w:rPr>
          <w:rFonts w:asciiTheme="majorHAnsi" w:hAnsiTheme="majorHAnsi" w:cstheme="majorHAnsi"/>
        </w:rPr>
      </w:pPr>
    </w:p>
    <w:p w14:paraId="67DF91EF"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Cartels are driven by cash flows from illegal drug markets – tackling demand-side is key</w:t>
      </w:r>
    </w:p>
    <w:p w14:paraId="06EE5D23"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Munoz 14</w:t>
      </w:r>
      <w:r w:rsidRPr="00DE65B6">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DE65B6">
          <w:rPr>
            <w:rStyle w:val="Hyperlink"/>
            <w:rFonts w:asciiTheme="majorHAnsi" w:hAnsiTheme="majorHAnsi" w:cstheme="majorHAnsi"/>
          </w:rPr>
          <w:t>https://digitalcommons.law.seattleu.edu/cgi/viewcontent.cgi?article=1758&amp;context=sjsj</w:t>
        </w:r>
      </w:hyperlink>
      <w:r w:rsidRPr="00DE65B6">
        <w:rPr>
          <w:rFonts w:asciiTheme="majorHAnsi" w:hAnsiTheme="majorHAnsi" w:cstheme="majorHAnsi"/>
        </w:rPr>
        <w:t xml:space="preserve"> TG</w:t>
      </w:r>
    </w:p>
    <w:p w14:paraId="0177BCFE"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1. </w:t>
      </w:r>
      <w:r w:rsidRPr="00DE65B6">
        <w:rPr>
          <w:rStyle w:val="StyleUnderline"/>
          <w:rFonts w:asciiTheme="majorHAnsi" w:hAnsiTheme="majorHAnsi" w:cstheme="majorHAnsi"/>
        </w:rPr>
        <w:t xml:space="preserve">Demand for Illegal Drugs in the United States Fuels Cartels </w:t>
      </w:r>
    </w:p>
    <w:p w14:paraId="699A155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The </w:t>
      </w:r>
      <w:r w:rsidRPr="009651FA">
        <w:rPr>
          <w:rStyle w:val="StyleUnderline"/>
          <w:rFonts w:asciiTheme="majorHAnsi" w:hAnsiTheme="majorHAnsi" w:cstheme="majorHAnsi"/>
          <w:highlight w:val="green"/>
        </w:rPr>
        <w:t>driving force of cartel power is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 for drugs in the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 xml:space="preserve">tates. People in the United States spend approximately </w:t>
      </w:r>
      <w:r w:rsidRPr="009651FA">
        <w:rPr>
          <w:rStyle w:val="StyleUnderline"/>
          <w:rFonts w:asciiTheme="majorHAnsi" w:hAnsiTheme="majorHAnsi" w:cstheme="majorHAnsi"/>
          <w:highlight w:val="green"/>
        </w:rPr>
        <w:t>$65 billion a year on illegal drugs</w:t>
      </w:r>
      <w:r w:rsidRPr="00DE65B6">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9651FA">
        <w:rPr>
          <w:rStyle w:val="StyleUnderline"/>
          <w:rFonts w:asciiTheme="majorHAnsi" w:hAnsiTheme="majorHAnsi" w:cstheme="majorHAnsi"/>
          <w:highlight w:val="green"/>
        </w:rPr>
        <w:t>22.6 million people</w:t>
      </w:r>
      <w:r w:rsidRPr="00DE65B6">
        <w:rPr>
          <w:rStyle w:val="StyleUnderline"/>
          <w:rFonts w:asciiTheme="majorHAnsi" w:hAnsiTheme="majorHAnsi" w:cstheme="majorHAnsi"/>
        </w:rPr>
        <w:t xml:space="preserve"> in the United States over the age of 12 </w:t>
      </w:r>
      <w:r w:rsidRPr="009651FA">
        <w:rPr>
          <w:rStyle w:val="StyleUnderline"/>
          <w:rFonts w:asciiTheme="majorHAnsi" w:hAnsiTheme="majorHAnsi" w:cstheme="majorHAnsi"/>
          <w:highlight w:val="green"/>
        </w:rPr>
        <w:t>were illegal drug users</w:t>
      </w:r>
      <w:r w:rsidRPr="00DE65B6">
        <w:rPr>
          <w:rStyle w:val="StyleUnderline"/>
          <w:rFonts w:asciiTheme="majorHAnsi" w:hAnsiTheme="majorHAnsi" w:cstheme="majorHAnsi"/>
        </w:rPr>
        <w:t>, accounting for almost nine percent of the population and representing the largest proportion in the past decade</w:t>
      </w:r>
      <w:r w:rsidRPr="00DE65B6">
        <w:rPr>
          <w:rFonts w:asciiTheme="majorHAnsi" w:hAnsiTheme="majorHAnsi" w:cstheme="majorHAnsi"/>
        </w:rPr>
        <w:t xml:space="preserve">.41 Of all illegal drugs used in the United States, </w:t>
      </w:r>
      <w:r w:rsidRPr="009651FA">
        <w:rPr>
          <w:rStyle w:val="StyleUnderline"/>
          <w:rFonts w:asciiTheme="majorHAnsi" w:hAnsiTheme="majorHAnsi" w:cstheme="majorHAnsi"/>
          <w:highlight w:val="green"/>
        </w:rPr>
        <w:t>marijuana places first</w:t>
      </w:r>
      <w:r w:rsidRPr="00DE65B6">
        <w:rPr>
          <w:rStyle w:val="StyleUnderline"/>
          <w:rFonts w:asciiTheme="majorHAnsi" w:hAnsiTheme="majorHAnsi" w:cstheme="majorHAnsi"/>
        </w:rPr>
        <w:t xml:space="preserve">, representing over </w:t>
      </w:r>
      <w:r w:rsidRPr="009651FA">
        <w:rPr>
          <w:rStyle w:val="StyleUnderline"/>
          <w:rFonts w:asciiTheme="majorHAnsi" w:hAnsiTheme="majorHAnsi" w:cstheme="majorHAnsi"/>
          <w:highlight w:val="green"/>
        </w:rPr>
        <w:t>60 percent of all</w:t>
      </w:r>
      <w:r w:rsidRPr="00DE65B6">
        <w:rPr>
          <w:rStyle w:val="StyleUnderline"/>
          <w:rFonts w:asciiTheme="majorHAnsi" w:hAnsiTheme="majorHAnsi" w:cstheme="majorHAnsi"/>
        </w:rPr>
        <w:t xml:space="preserve"> illegal drug </w:t>
      </w:r>
      <w:r w:rsidRPr="009651FA">
        <w:rPr>
          <w:rStyle w:val="StyleUnderline"/>
          <w:rFonts w:asciiTheme="majorHAnsi" w:hAnsiTheme="majorHAnsi" w:cstheme="majorHAnsi"/>
          <w:highlight w:val="green"/>
        </w:rPr>
        <w:t>use</w:t>
      </w:r>
      <w:r w:rsidRPr="00DE65B6">
        <w:rPr>
          <w:rStyle w:val="StyleUnderline"/>
          <w:rFonts w:asciiTheme="majorHAnsi" w:hAnsiTheme="majorHAnsi" w:cstheme="majorHAnsi"/>
        </w:rPr>
        <w:t xml:space="preserve"> with 17.4 million users</w:t>
      </w:r>
      <w:r w:rsidRPr="00DE65B6">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5732A0B9"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DE65B6">
        <w:rPr>
          <w:rStyle w:val="StyleUnderline"/>
          <w:rFonts w:asciiTheme="majorHAnsi" w:hAnsiTheme="majorHAnsi" w:cstheme="majorHAnsi"/>
        </w:rPr>
        <w:t>Hillary Clinton stated that in the United States, “[o]ur insatiable demand for illegal drugs fuels the drug trade.”</w:t>
      </w:r>
      <w:r w:rsidRPr="00DE65B6">
        <w:rPr>
          <w:rFonts w:asciiTheme="majorHAnsi" w:hAnsiTheme="majorHAnsi" w:cstheme="majorHAnsi"/>
        </w:rPr>
        <w:t xml:space="preserve">44 She also stated, “We know very well that the </w:t>
      </w:r>
      <w:r w:rsidRPr="00DE65B6">
        <w:rPr>
          <w:rStyle w:val="StyleUnderline"/>
          <w:rFonts w:asciiTheme="majorHAnsi" w:hAnsiTheme="majorHAnsi" w:cstheme="majorHAnsi"/>
        </w:rPr>
        <w:t xml:space="preserve">drug </w:t>
      </w:r>
      <w:r w:rsidRPr="009651FA">
        <w:rPr>
          <w:rStyle w:val="StyleUnderline"/>
          <w:rFonts w:asciiTheme="majorHAnsi" w:hAnsiTheme="majorHAnsi" w:cstheme="majorHAnsi"/>
          <w:highlight w:val="green"/>
        </w:rPr>
        <w:t>traffickers are motivated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illegal drugs in the United States</w:t>
      </w:r>
      <w:r w:rsidRPr="00DE65B6">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enormous demand</w:t>
      </w:r>
      <w:r w:rsidRPr="00DE65B6">
        <w:rPr>
          <w:rStyle w:val="StyleUnderline"/>
          <w:rFonts w:asciiTheme="majorHAnsi" w:hAnsiTheme="majorHAnsi" w:cstheme="majorHAnsi"/>
        </w:rPr>
        <w:t xml:space="preserve"> for illegal drugs in the United States </w:t>
      </w:r>
      <w:r w:rsidRPr="009651FA">
        <w:rPr>
          <w:rStyle w:val="StyleUnderline"/>
          <w:rFonts w:asciiTheme="majorHAnsi" w:hAnsiTheme="majorHAnsi" w:cstheme="majorHAnsi"/>
          <w:highlight w:val="green"/>
        </w:rPr>
        <w:t>fuels Mexican drug cartels</w:t>
      </w:r>
      <w:r w:rsidRPr="00DE65B6">
        <w:rPr>
          <w:rFonts w:asciiTheme="majorHAnsi" w:hAnsiTheme="majorHAnsi" w:cstheme="majorHAnsi"/>
        </w:rPr>
        <w:t xml:space="preserve">. Although most legal, academic, and media sources differ as to how the drug problem in the United States should be solved, it appears that </w:t>
      </w:r>
      <w:r w:rsidRPr="00DE65B6">
        <w:rPr>
          <w:rStyle w:val="StyleUnderline"/>
          <w:rFonts w:asciiTheme="majorHAnsi" w:hAnsiTheme="majorHAnsi" w:cstheme="majorHAnsi"/>
        </w:rPr>
        <w:t xml:space="preserve">most sources agree that it is a </w:t>
      </w:r>
      <w:r w:rsidRPr="009651FA">
        <w:rPr>
          <w:rStyle w:val="StyleUnderline"/>
          <w:rFonts w:asciiTheme="majorHAnsi" w:hAnsiTheme="majorHAnsi" w:cstheme="majorHAnsi"/>
          <w:highlight w:val="green"/>
        </w:rPr>
        <w:t>problem that needs to be resolved</w:t>
      </w:r>
      <w:r w:rsidRPr="00DE65B6">
        <w:rPr>
          <w:rStyle w:val="StyleUnderline"/>
          <w:rFonts w:asciiTheme="majorHAnsi" w:hAnsiTheme="majorHAnsi" w:cstheme="majorHAnsi"/>
        </w:rPr>
        <w:t xml:space="preserve">, not just by tackling the drug abuse problem in the United States, but also </w:t>
      </w:r>
      <w:r w:rsidRPr="009651FA">
        <w:rPr>
          <w:rStyle w:val="StyleUnderline"/>
          <w:rFonts w:asciiTheme="majorHAnsi" w:hAnsiTheme="majorHAnsi" w:cstheme="majorHAnsi"/>
          <w:highlight w:val="green"/>
        </w:rPr>
        <w:t>by ending</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drugs that provide the cartels with a means to exist.</w:t>
      </w:r>
    </w:p>
    <w:p w14:paraId="4C4CBBE3" w14:textId="77777777" w:rsidR="003D2310" w:rsidRPr="00DE65B6" w:rsidRDefault="003D2310" w:rsidP="003D2310">
      <w:pPr>
        <w:rPr>
          <w:rFonts w:asciiTheme="majorHAnsi" w:hAnsiTheme="majorHAnsi" w:cstheme="majorHAnsi"/>
        </w:rPr>
      </w:pPr>
    </w:p>
    <w:p w14:paraId="36D0D5C6"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lastRenderedPageBreak/>
        <w:t>Cartel revenue streams determine their viability – cash inflows enable them to buy off local police and cause Mexican state failure</w:t>
      </w:r>
    </w:p>
    <w:p w14:paraId="04A5CC66"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Grinberg 19</w:t>
      </w:r>
      <w:r w:rsidRPr="00DE65B6">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DE65B6">
          <w:rPr>
            <w:rStyle w:val="Hyperlink"/>
            <w:rFonts w:asciiTheme="majorHAnsi" w:hAnsiTheme="majorHAnsi" w:cstheme="majorHAnsi"/>
          </w:rPr>
          <w:t>https://www.realcleardefense.com/articles/2019/02/07/is_mexico_a_failing_state_114170.html</w:t>
        </w:r>
      </w:hyperlink>
      <w:r w:rsidRPr="00DE65B6">
        <w:rPr>
          <w:rFonts w:asciiTheme="majorHAnsi" w:hAnsiTheme="majorHAnsi" w:cstheme="majorHAnsi"/>
        </w:rPr>
        <w:t xml:space="preserve"> TG</w:t>
      </w:r>
    </w:p>
    <w:p w14:paraId="679F12C2" w14:textId="77777777" w:rsidR="003D2310" w:rsidRPr="00DE65B6" w:rsidRDefault="003D2310" w:rsidP="003D2310">
      <w:pPr>
        <w:rPr>
          <w:rFonts w:asciiTheme="majorHAnsi" w:hAnsiTheme="majorHAnsi" w:cstheme="majorHAnsi"/>
        </w:rPr>
      </w:pPr>
      <w:r w:rsidRPr="009651FA">
        <w:rPr>
          <w:rStyle w:val="StyleUnderline"/>
          <w:rFonts w:asciiTheme="majorHAnsi" w:hAnsiTheme="majorHAnsi" w:cstheme="majorHAnsi"/>
          <w:highlight w:val="green"/>
        </w:rPr>
        <w:t>Mexico is a fragile state</w:t>
      </w:r>
      <w:r w:rsidRPr="00DE65B6">
        <w:rPr>
          <w:rStyle w:val="StyleUnderline"/>
          <w:rFonts w:asciiTheme="majorHAnsi" w:hAnsiTheme="majorHAnsi" w:cstheme="majorHAnsi"/>
        </w:rPr>
        <w:t xml:space="preserve">, and without action, </w:t>
      </w:r>
      <w:r w:rsidRPr="009651FA">
        <w:rPr>
          <w:rStyle w:val="StyleUnderline"/>
          <w:rFonts w:asciiTheme="majorHAnsi" w:hAnsiTheme="majorHAnsi" w:cstheme="majorHAnsi"/>
          <w:highlight w:val="green"/>
        </w:rPr>
        <w:t>faces the risk of</w:t>
      </w:r>
      <w:r w:rsidRPr="00DE65B6">
        <w:rPr>
          <w:rStyle w:val="StyleUnderline"/>
          <w:rFonts w:asciiTheme="majorHAnsi" w:hAnsiTheme="majorHAnsi" w:cstheme="majorHAnsi"/>
        </w:rPr>
        <w:t xml:space="preserve"> becoming a failing, or worse, </w:t>
      </w:r>
      <w:r w:rsidRPr="009651FA">
        <w:rPr>
          <w:rStyle w:val="StyleUnderline"/>
          <w:rFonts w:asciiTheme="majorHAnsi" w:hAnsiTheme="majorHAnsi" w:cstheme="majorHAnsi"/>
          <w:highlight w:val="green"/>
        </w:rPr>
        <w:t>a failed state</w:t>
      </w:r>
      <w:r w:rsidRPr="00DE65B6">
        <w:rPr>
          <w:rFonts w:asciiTheme="majorHAnsi" w:hAnsiTheme="majorHAnsi" w:cstheme="majorHAnsi"/>
        </w:rPr>
        <w:t>. The Organisation for Economic Cooperation and Development </w:t>
      </w:r>
      <w:hyperlink r:id="rId26" w:history="1">
        <w:r w:rsidRPr="00DE65B6">
          <w:rPr>
            <w:rStyle w:val="StyleUnderline"/>
            <w:rFonts w:asciiTheme="majorHAnsi" w:hAnsiTheme="majorHAnsi" w:cstheme="majorHAnsi"/>
          </w:rPr>
          <w:t>defines</w:t>
        </w:r>
      </w:hyperlink>
      <w:r w:rsidRPr="00DE65B6">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DE65B6">
        <w:rPr>
          <w:rFonts w:asciiTheme="majorHAnsi" w:hAnsiTheme="majorHAnsi" w:cstheme="majorHAnsi"/>
        </w:rPr>
        <w:t>.” In 2009, U.S. Joint Forces Command released a </w:t>
      </w:r>
      <w:hyperlink r:id="rId27" w:history="1">
        <w:r w:rsidRPr="00DE65B6">
          <w:rPr>
            <w:rStyle w:val="Hyperlink"/>
            <w:rFonts w:asciiTheme="majorHAnsi" w:hAnsiTheme="majorHAnsi" w:cstheme="majorHAnsi"/>
          </w:rPr>
          <w:t>statement</w:t>
        </w:r>
      </w:hyperlink>
      <w:r w:rsidRPr="00DE65B6">
        <w:rPr>
          <w:rFonts w:asciiTheme="majorHAnsi" w:hAnsiTheme="majorHAnsi" w:cstheme="majorHAnsi"/>
        </w:rPr>
        <w:t> expressing concerns over Mexico, highlighting the potential even then for a total collapse. At the time, then-President Felipe Calderón </w:t>
      </w:r>
      <w:hyperlink r:id="rId28" w:history="1">
        <w:r w:rsidRPr="00DE65B6">
          <w:rPr>
            <w:rStyle w:val="Hyperlink"/>
            <w:rFonts w:asciiTheme="majorHAnsi" w:hAnsiTheme="majorHAnsi" w:cstheme="majorHAnsi"/>
          </w:rPr>
          <w:t>responded</w:t>
        </w:r>
      </w:hyperlink>
      <w:r w:rsidRPr="00DE65B6">
        <w:rPr>
          <w:rFonts w:asciiTheme="majorHAnsi" w:hAnsiTheme="majorHAnsi" w:cstheme="majorHAnsi"/>
        </w:rPr>
        <w:t> to the report, stating it was entirely false; </w:t>
      </w:r>
      <w:hyperlink r:id="rId29" w:history="1">
        <w:r w:rsidRPr="00DE65B6">
          <w:rPr>
            <w:rStyle w:val="Hyperlink"/>
            <w:rFonts w:asciiTheme="majorHAnsi" w:hAnsiTheme="majorHAnsi" w:cstheme="majorHAnsi"/>
          </w:rPr>
          <w:t>allegedly</w:t>
        </w:r>
      </w:hyperlink>
      <w:r w:rsidRPr="00DE65B6">
        <w:rPr>
          <w:rFonts w:asciiTheme="majorHAnsi" w:hAnsiTheme="majorHAnsi" w:cstheme="majorHAnsi"/>
        </w:rPr>
        <w:t>, he even wanted President Obama to release a statement to that effect.</w:t>
      </w:r>
    </w:p>
    <w:p w14:paraId="5C9F9509"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In August 2018, the State Department </w:t>
      </w:r>
      <w:hyperlink r:id="rId30" w:history="1">
        <w:r w:rsidRPr="00DE65B6">
          <w:rPr>
            <w:rStyle w:val="Hyperlink"/>
            <w:rFonts w:asciiTheme="majorHAnsi" w:hAnsiTheme="majorHAnsi" w:cstheme="majorHAnsi"/>
          </w:rPr>
          <w:t>released</w:t>
        </w:r>
      </w:hyperlink>
      <w:r w:rsidRPr="00DE65B6">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Mexican government</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prolonged</w:t>
      </w:r>
      <w:r w:rsidRPr="00DE65B6">
        <w:rPr>
          <w:rStyle w:val="StyleUnderline"/>
          <w:rFonts w:asciiTheme="majorHAnsi" w:hAnsiTheme="majorHAnsi" w:cstheme="majorHAnsi"/>
        </w:rPr>
        <w:t xml:space="preserve"> state of civil </w:t>
      </w:r>
      <w:r w:rsidRPr="009651FA">
        <w:rPr>
          <w:rStyle w:val="StyleUnderline"/>
          <w:rFonts w:asciiTheme="majorHAnsi" w:hAnsiTheme="majorHAnsi" w:cstheme="majorHAnsi"/>
          <w:highlight w:val="green"/>
        </w:rPr>
        <w:t>war with</w:t>
      </w:r>
      <w:r w:rsidRPr="00DE65B6">
        <w:rPr>
          <w:rStyle w:val="StyleUnderline"/>
          <w:rFonts w:asciiTheme="majorHAnsi" w:hAnsiTheme="majorHAnsi" w:cstheme="majorHAnsi"/>
        </w:rPr>
        <w:t xml:space="preserve"> various </w:t>
      </w:r>
      <w:r w:rsidRPr="009651FA">
        <w:rPr>
          <w:rStyle w:val="StyleUnderline"/>
          <w:rFonts w:asciiTheme="majorHAnsi" w:hAnsiTheme="majorHAnsi" w:cstheme="majorHAnsi"/>
          <w:highlight w:val="green"/>
        </w:rPr>
        <w:t>cartels, and</w:t>
      </w:r>
      <w:r w:rsidRPr="00DE65B6">
        <w:rPr>
          <w:rStyle w:val="StyleUnderline"/>
          <w:rFonts w:asciiTheme="majorHAnsi" w:hAnsiTheme="majorHAnsi" w:cstheme="majorHAnsi"/>
        </w:rPr>
        <w:t xml:space="preserve"> the state is </w:t>
      </w:r>
      <w:r w:rsidRPr="009651FA">
        <w:rPr>
          <w:rStyle w:val="StyleUnderline"/>
          <w:rFonts w:asciiTheme="majorHAnsi" w:hAnsiTheme="majorHAnsi" w:cstheme="majorHAnsi"/>
          <w:highlight w:val="green"/>
        </w:rPr>
        <w:t>losing</w:t>
      </w:r>
      <w:r w:rsidRPr="00DE65B6">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DE65B6">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71255E12"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The drug </w:t>
      </w:r>
      <w:r w:rsidRPr="009651FA">
        <w:rPr>
          <w:rStyle w:val="StyleUnderline"/>
          <w:rFonts w:asciiTheme="majorHAnsi" w:hAnsiTheme="majorHAnsi" w:cstheme="majorHAnsi"/>
          <w:highlight w:val="green"/>
        </w:rPr>
        <w:t>war</w:t>
      </w:r>
      <w:r w:rsidRPr="00DE65B6">
        <w:rPr>
          <w:rStyle w:val="StyleUnderline"/>
          <w:rFonts w:asciiTheme="majorHAnsi" w:hAnsiTheme="majorHAnsi" w:cstheme="majorHAnsi"/>
        </w:rPr>
        <w:t xml:space="preserve"> in Mexico is </w:t>
      </w:r>
      <w:r w:rsidRPr="009651FA">
        <w:rPr>
          <w:rStyle w:val="StyleUnderline"/>
          <w:rFonts w:asciiTheme="majorHAnsi" w:hAnsiTheme="majorHAnsi" w:cstheme="majorHAnsi"/>
          <w:highlight w:val="green"/>
        </w:rPr>
        <w:t>escalating</w:t>
      </w:r>
      <w:r w:rsidRPr="00DE65B6">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1" w:history="1">
        <w:r w:rsidRPr="00DE65B6">
          <w:rPr>
            <w:rStyle w:val="Hyperlink"/>
            <w:rFonts w:asciiTheme="majorHAnsi" w:hAnsiTheme="majorHAnsi" w:cstheme="majorHAnsi"/>
          </w:rPr>
          <w:t>total economic burden</w:t>
        </w:r>
      </w:hyperlink>
      <w:r w:rsidRPr="00DE65B6">
        <w:rPr>
          <w:rFonts w:asciiTheme="majorHAnsi" w:hAnsiTheme="majorHAnsi" w:cstheme="majorHAnsi"/>
        </w:rPr>
        <w:t xml:space="preserve"> for opioid misuse, often leading to heroin abuse, is $78.5 billion a year. CNN </w:t>
      </w:r>
      <w:hyperlink r:id="rId32" w:history="1">
        <w:r w:rsidRPr="00DE65B6">
          <w:rPr>
            <w:rStyle w:val="Hyperlink"/>
            <w:rFonts w:asciiTheme="majorHAnsi" w:hAnsiTheme="majorHAnsi" w:cstheme="majorHAnsi"/>
          </w:rPr>
          <w:t>reported</w:t>
        </w:r>
      </w:hyperlink>
      <w:r w:rsidRPr="00DE65B6">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DE65B6">
          <w:rPr>
            <w:rStyle w:val="Hyperlink"/>
            <w:rFonts w:asciiTheme="majorHAnsi" w:hAnsiTheme="majorHAnsi" w:cstheme="majorHAnsi"/>
          </w:rPr>
          <w:t xml:space="preserve">drug war </w:t>
        </w:r>
      </w:hyperlink>
      <w:r w:rsidRPr="00DE65B6">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DE65B6">
          <w:rPr>
            <w:rStyle w:val="Hyperlink"/>
            <w:rFonts w:asciiTheme="majorHAnsi" w:hAnsiTheme="majorHAnsi" w:cstheme="majorHAnsi"/>
          </w:rPr>
          <w:t>purchase weapons</w:t>
        </w:r>
      </w:hyperlink>
      <w:r w:rsidRPr="00DE65B6">
        <w:rPr>
          <w:rFonts w:asciiTheme="majorHAnsi" w:hAnsiTheme="majorHAnsi" w:cstheme="majorHAnsi"/>
        </w:rPr>
        <w:t xml:space="preserve"> in order to take more territory or assert control in Mexico.</w:t>
      </w:r>
    </w:p>
    <w:p w14:paraId="4196D6A5"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DE65B6">
          <w:rPr>
            <w:rStyle w:val="Hyperlink"/>
            <w:rFonts w:asciiTheme="majorHAnsi" w:hAnsiTheme="majorHAnsi" w:cstheme="majorHAnsi"/>
          </w:rPr>
          <w:t>teleconference</w:t>
        </w:r>
      </w:hyperlink>
      <w:r w:rsidRPr="00DE65B6">
        <w:rPr>
          <w:rFonts w:asciiTheme="majorHAnsi" w:hAnsiTheme="majorHAnsi" w:cstheme="majorHAnsi"/>
        </w:rPr>
        <w:t xml:space="preserve"> that an estimate of 90-94% of all “heroin consumed in the U.S. comes from Mexico.” While 90% of cocaine samples seized in the U.S. in </w:t>
      </w:r>
      <w:hyperlink r:id="rId36" w:history="1">
        <w:r w:rsidRPr="00DE65B6">
          <w:rPr>
            <w:rStyle w:val="Hyperlink"/>
            <w:rFonts w:asciiTheme="majorHAnsi" w:hAnsiTheme="majorHAnsi" w:cstheme="majorHAnsi"/>
          </w:rPr>
          <w:t>2015</w:t>
        </w:r>
      </w:hyperlink>
      <w:r w:rsidRPr="00DE65B6">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DE65B6">
          <w:rPr>
            <w:rStyle w:val="Hyperlink"/>
            <w:rFonts w:asciiTheme="majorHAnsi" w:hAnsiTheme="majorHAnsi" w:cstheme="majorHAnsi"/>
          </w:rPr>
          <w:t>2009 report</w:t>
        </w:r>
      </w:hyperlink>
      <w:r w:rsidRPr="00DE65B6">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DE65B6">
          <w:rPr>
            <w:rStyle w:val="Hyperlink"/>
            <w:rFonts w:asciiTheme="majorHAnsi" w:hAnsiTheme="majorHAnsi" w:cstheme="majorHAnsi"/>
          </w:rPr>
          <w:t>Stratfor</w:t>
        </w:r>
      </w:hyperlink>
      <w:r w:rsidRPr="00DE65B6">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52B54664"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Corruption in Mexico affects public services and industry, </w:t>
      </w:r>
      <w:r w:rsidRPr="009651FA">
        <w:rPr>
          <w:rStyle w:val="StyleUnderline"/>
          <w:rFonts w:asciiTheme="majorHAnsi" w:hAnsiTheme="majorHAnsi" w:cstheme="majorHAnsi"/>
          <w:highlight w:val="green"/>
        </w:rPr>
        <w:t>negatively impacting</w:t>
      </w:r>
      <w:r w:rsidRPr="00DE65B6">
        <w:rPr>
          <w:rStyle w:val="StyleUnderline"/>
          <w:rFonts w:asciiTheme="majorHAnsi" w:hAnsiTheme="majorHAnsi" w:cstheme="majorHAnsi"/>
        </w:rPr>
        <w:t xml:space="preserve"> the economic well-being of its </w:t>
      </w:r>
      <w:r w:rsidRPr="009651FA">
        <w:rPr>
          <w:rStyle w:val="StyleUnderline"/>
          <w:rFonts w:asciiTheme="majorHAnsi" w:hAnsiTheme="majorHAnsi" w:cstheme="majorHAnsi"/>
          <w:highlight w:val="green"/>
        </w:rPr>
        <w:t>citizens</w:t>
      </w:r>
      <w:r w:rsidRPr="00DE65B6">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DE65B6">
          <w:rPr>
            <w:rStyle w:val="Hyperlink"/>
            <w:rFonts w:asciiTheme="majorHAnsi" w:hAnsiTheme="majorHAnsi" w:cstheme="majorHAnsi"/>
          </w:rPr>
          <w:t xml:space="preserve"> report</w:t>
        </w:r>
      </w:hyperlink>
      <w:r w:rsidRPr="00DE65B6">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w:t>
      </w:r>
      <w:r w:rsidRPr="00DE65B6">
        <w:rPr>
          <w:rFonts w:asciiTheme="majorHAnsi" w:hAnsiTheme="majorHAnsi" w:cstheme="majorHAnsi"/>
        </w:rPr>
        <w:lastRenderedPageBreak/>
        <w:t>necessary services or even its military. Corruption increases the cost for basic necessities and thus further incentivizing farmers and other vulnerable populations to support the narco-economy.</w:t>
      </w:r>
    </w:p>
    <w:p w14:paraId="0F5A4AFD"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DE65B6">
          <w:rPr>
            <w:rStyle w:val="Hyperlink"/>
            <w:rFonts w:asciiTheme="majorHAnsi" w:hAnsiTheme="majorHAnsi" w:cstheme="majorHAnsi"/>
          </w:rPr>
          <w:t>December 2018 New York Times article</w:t>
        </w:r>
      </w:hyperlink>
      <w:r w:rsidRPr="00DE65B6">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DE65B6">
          <w:rPr>
            <w:rStyle w:val="Hyperlink"/>
            <w:rFonts w:asciiTheme="majorHAnsi" w:hAnsiTheme="majorHAnsi" w:cstheme="majorHAnsi"/>
          </w:rPr>
          <w:t>reports</w:t>
        </w:r>
      </w:hyperlink>
      <w:r w:rsidRPr="00DE65B6">
        <w:rPr>
          <w:rFonts w:asciiTheme="majorHAnsi" w:hAnsiTheme="majorHAnsi" w:cstheme="majorHAnsi"/>
        </w:rPr>
        <w:t xml:space="preserve"> of widespread corruption throughout Mexico’s government at </w:t>
      </w:r>
      <w:hyperlink r:id="rId42" w:history="1">
        <w:r w:rsidRPr="00DE65B6">
          <w:rPr>
            <w:rStyle w:val="Hyperlink"/>
            <w:rFonts w:asciiTheme="majorHAnsi" w:hAnsiTheme="majorHAnsi" w:cstheme="majorHAnsi"/>
          </w:rPr>
          <w:t>both</w:t>
        </w:r>
      </w:hyperlink>
      <w:r w:rsidRPr="00DE65B6">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3" w:history="1">
        <w:r w:rsidRPr="00DE65B6">
          <w:rPr>
            <w:rStyle w:val="Hyperlink"/>
            <w:rFonts w:asciiTheme="majorHAnsi" w:hAnsiTheme="majorHAnsi" w:cstheme="majorHAnsi"/>
          </w:rPr>
          <w:t>report</w:t>
        </w:r>
      </w:hyperlink>
      <w:r w:rsidRPr="00DE65B6">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DE65B6">
          <w:rPr>
            <w:rStyle w:val="Hyperlink"/>
            <w:rFonts w:asciiTheme="majorHAnsi" w:hAnsiTheme="majorHAnsi" w:cstheme="majorHAnsi"/>
          </w:rPr>
          <w:t>discuss</w:t>
        </w:r>
      </w:hyperlink>
      <w:r w:rsidRPr="00DE65B6">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15FB8B87"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Max Weber theorized on the </w:t>
      </w:r>
      <w:r w:rsidRPr="00DE65B6">
        <w:rPr>
          <w:rStyle w:val="StyleUnderline"/>
          <w:rFonts w:asciiTheme="majorHAnsi" w:hAnsiTheme="majorHAnsi" w:cstheme="majorHAnsi"/>
        </w:rPr>
        <w:t xml:space="preserve">state’s monopoly on legitimate violence as a fundamental tenet of the modern state, and </w:t>
      </w:r>
      <w:r w:rsidRPr="009651FA">
        <w:rPr>
          <w:rStyle w:val="StyleUnderline"/>
          <w:rFonts w:asciiTheme="majorHAnsi" w:hAnsiTheme="majorHAnsi" w:cstheme="majorHAnsi"/>
          <w:highlight w:val="green"/>
        </w:rPr>
        <w:t>militias</w:t>
      </w:r>
      <w:r w:rsidRPr="00DE65B6">
        <w:rPr>
          <w:rStyle w:val="StyleUnderline"/>
          <w:rFonts w:asciiTheme="majorHAnsi" w:hAnsiTheme="majorHAnsi" w:cstheme="majorHAnsi"/>
        </w:rPr>
        <w:t xml:space="preserve"> challenge this legitimacy—they </w:t>
      </w:r>
      <w:r w:rsidRPr="009651FA">
        <w:rPr>
          <w:rStyle w:val="StyleUnderline"/>
          <w:rFonts w:asciiTheme="majorHAnsi" w:hAnsiTheme="majorHAnsi" w:cstheme="majorHAnsi"/>
          <w:highlight w:val="green"/>
        </w:rPr>
        <w:t>degrade the state’s ability to maintain order</w:t>
      </w:r>
      <w:r w:rsidRPr="00DE65B6">
        <w:rPr>
          <w:rFonts w:asciiTheme="majorHAnsi" w:hAnsiTheme="majorHAnsi" w:cstheme="majorHAnsi"/>
        </w:rPr>
        <w:t xml:space="preserve">, and they disrupt the basis of a social contract between the state and its society. These </w:t>
      </w:r>
      <w:r w:rsidRPr="00DE65B6">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9651FA">
        <w:rPr>
          <w:rStyle w:val="StyleUnderline"/>
          <w:rFonts w:asciiTheme="majorHAnsi" w:hAnsiTheme="majorHAnsi" w:cstheme="majorHAnsi"/>
          <w:highlight w:val="green"/>
        </w:rPr>
        <w:t>Mexico’s inability to</w:t>
      </w:r>
      <w:r w:rsidRPr="00DE65B6">
        <w:rPr>
          <w:rStyle w:val="StyleUnderline"/>
          <w:rFonts w:asciiTheme="majorHAnsi" w:hAnsiTheme="majorHAnsi" w:cstheme="majorHAnsi"/>
        </w:rPr>
        <w:t xml:space="preserve"> make gains in </w:t>
      </w:r>
      <w:r w:rsidRPr="009651FA">
        <w:rPr>
          <w:rStyle w:val="StyleUnderline"/>
          <w:rFonts w:asciiTheme="majorHAnsi" w:hAnsiTheme="majorHAnsi" w:cstheme="majorHAnsi"/>
          <w:highlight w:val="green"/>
        </w:rPr>
        <w:t>secur</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territory 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suggest the Mexican government is no longer in control over parts of</w:t>
      </w:r>
      <w:r w:rsidRPr="00DE65B6">
        <w:rPr>
          <w:rStyle w:val="Emphasis"/>
          <w:rFonts w:asciiTheme="majorHAnsi" w:hAnsiTheme="majorHAnsi" w:cstheme="majorHAnsi"/>
        </w:rPr>
        <w:t xml:space="preserve"> its country</w:t>
      </w:r>
      <w:r w:rsidRPr="00DE65B6">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DE65B6">
        <w:rPr>
          <w:rStyle w:val="Emphasis"/>
          <w:rFonts w:asciiTheme="majorHAnsi" w:hAnsiTheme="majorHAnsi" w:cstheme="majorHAnsi"/>
        </w:rPr>
        <w:t>Mexican militias operate outside of the law</w:t>
      </w:r>
      <w:r w:rsidRPr="00DE65B6">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6E2475AF"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One of the reasons </w:t>
      </w:r>
      <w:r w:rsidRPr="00DE65B6">
        <w:rPr>
          <w:rStyle w:val="StyleUnderline"/>
          <w:rFonts w:asciiTheme="majorHAnsi" w:hAnsiTheme="majorHAnsi" w:cstheme="majorHAnsi"/>
        </w:rPr>
        <w:t xml:space="preserve">Mexico cannot gain ground over the cartels is because its </w:t>
      </w:r>
      <w:r w:rsidRPr="009651FA">
        <w:rPr>
          <w:rStyle w:val="StyleUnderline"/>
          <w:rFonts w:asciiTheme="majorHAnsi" w:hAnsiTheme="majorHAnsi" w:cstheme="majorHAnsi"/>
          <w:highlight w:val="green"/>
        </w:rPr>
        <w:t>military is deteriorating</w:t>
      </w:r>
      <w:r w:rsidRPr="00DE65B6">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DE65B6">
        <w:rPr>
          <w:rStyle w:val="StyleUnderline"/>
          <w:rFonts w:asciiTheme="majorHAnsi" w:hAnsiTheme="majorHAnsi" w:cstheme="majorHAnsi"/>
        </w:rPr>
        <w:t>As the drug war continues, and the federal government does not crack down on the human rights violations, the Mexican military will further deteriorate</w:t>
      </w:r>
      <w:r w:rsidRPr="00DE65B6">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07C3AAE5"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Mexican </w:t>
      </w:r>
      <w:r w:rsidRPr="009651FA">
        <w:rPr>
          <w:rStyle w:val="Emphasis"/>
          <w:rFonts w:asciiTheme="majorHAnsi" w:hAnsiTheme="majorHAnsi" w:cstheme="majorHAnsi"/>
          <w:highlight w:val="green"/>
        </w:rPr>
        <w:t>cartels provide financial incentives for</w:t>
      </w:r>
      <w:r w:rsidRPr="00DE65B6">
        <w:rPr>
          <w:rStyle w:val="Emphasis"/>
          <w:rFonts w:asciiTheme="majorHAnsi" w:hAnsiTheme="majorHAnsi" w:cstheme="majorHAnsi"/>
        </w:rPr>
        <w:t xml:space="preserve"> members of </w:t>
      </w:r>
      <w:r w:rsidRPr="009651FA">
        <w:rPr>
          <w:rStyle w:val="Emphasis"/>
          <w:rFonts w:asciiTheme="majorHAnsi" w:hAnsiTheme="majorHAnsi" w:cstheme="majorHAnsi"/>
          <w:highlight w:val="green"/>
        </w:rPr>
        <w:t xml:space="preserve">Mexico’s armed forces to </w:t>
      </w:r>
      <w:r w:rsidRPr="009651FA">
        <w:rPr>
          <w:rStyle w:val="StyleUnderline"/>
          <w:rFonts w:asciiTheme="majorHAnsi" w:hAnsiTheme="majorHAnsi" w:cstheme="majorHAnsi"/>
          <w:highlight w:val="green"/>
        </w:rPr>
        <w:t>defect</w:t>
      </w:r>
      <w:r w:rsidRPr="00DE65B6">
        <w:rPr>
          <w:rStyle w:val="StyleUnderline"/>
          <w:rFonts w:asciiTheme="majorHAnsi" w:hAnsiTheme="majorHAnsi" w:cstheme="majorHAnsi"/>
        </w:rPr>
        <w:t>, a symptom of the Mexican military's weak state.</w:t>
      </w:r>
      <w:r w:rsidRPr="00DE65B6">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DE65B6">
        <w:rPr>
          <w:rStyle w:val="StyleUnderline"/>
          <w:rFonts w:asciiTheme="majorHAnsi" w:hAnsiTheme="majorHAnsi" w:cstheme="majorHAnsi"/>
        </w:rPr>
        <w:t xml:space="preserve">PBS interviewed local reporters in Cancun and a former police officer, learning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would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payments</w:t>
      </w:r>
      <w:r w:rsidRPr="00DE65B6">
        <w:rPr>
          <w:rStyle w:val="StyleUnderline"/>
          <w:rFonts w:asciiTheme="majorHAnsi" w:hAnsiTheme="majorHAnsi" w:cstheme="majorHAnsi"/>
        </w:rPr>
        <w:t xml:space="preserve"> of $</w:t>
      </w:r>
      <w:r w:rsidRPr="009651FA">
        <w:rPr>
          <w:rStyle w:val="StyleUnderline"/>
          <w:rFonts w:asciiTheme="majorHAnsi" w:hAnsiTheme="majorHAnsi" w:cstheme="majorHAnsi"/>
          <w:highlight w:val="green"/>
        </w:rPr>
        <w:t>26,000 compared to</w:t>
      </w:r>
      <w:r w:rsidRPr="00DE65B6">
        <w:rPr>
          <w:rStyle w:val="StyleUnderline"/>
          <w:rFonts w:asciiTheme="majorHAnsi" w:hAnsiTheme="majorHAnsi" w:cstheme="majorHAnsi"/>
        </w:rPr>
        <w:t xml:space="preserve"> the soldier’s $</w:t>
      </w:r>
      <w:r w:rsidRPr="009651FA">
        <w:rPr>
          <w:rStyle w:val="StyleUnderline"/>
          <w:rFonts w:asciiTheme="majorHAnsi" w:hAnsiTheme="majorHAnsi" w:cstheme="majorHAnsi"/>
          <w:highlight w:val="green"/>
        </w:rPr>
        <w:t>600</w:t>
      </w:r>
      <w:r w:rsidRPr="00DE65B6">
        <w:rPr>
          <w:rStyle w:val="StyleUnderline"/>
          <w:rFonts w:asciiTheme="majorHAnsi" w:hAnsiTheme="majorHAnsi" w:cstheme="majorHAnsi"/>
        </w:rPr>
        <w:t xml:space="preserve"> salary.</w:t>
      </w:r>
      <w:r w:rsidRPr="00DE65B6">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waging a propaganda war against the military</w:t>
      </w:r>
      <w:r w:rsidRPr="00DE65B6">
        <w:rPr>
          <w:rStyle w:val="StyleUnderline"/>
          <w:rFonts w:asciiTheme="majorHAnsi" w:hAnsiTheme="majorHAnsi" w:cstheme="majorHAnsi"/>
        </w:rPr>
        <w:t xml:space="preserve">. They </w:t>
      </w:r>
      <w:r w:rsidRPr="009651FA">
        <w:rPr>
          <w:rStyle w:val="StyleUnderline"/>
          <w:rFonts w:asciiTheme="majorHAnsi" w:hAnsiTheme="majorHAnsi" w:cstheme="majorHAnsi"/>
          <w:highlight w:val="green"/>
        </w:rPr>
        <w:t xml:space="preserve">posted ads and offered </w:t>
      </w:r>
      <w:r w:rsidRPr="009651FA">
        <w:rPr>
          <w:rStyle w:val="Emphasis"/>
          <w:rFonts w:asciiTheme="majorHAnsi" w:hAnsiTheme="majorHAnsi" w:cstheme="majorHAnsi"/>
          <w:highlight w:val="green"/>
        </w:rPr>
        <w:t>better pay</w:t>
      </w:r>
      <w:r w:rsidRPr="00DE65B6">
        <w:rPr>
          <w:rStyle w:val="StyleUnderline"/>
          <w:rFonts w:asciiTheme="majorHAnsi" w:hAnsiTheme="majorHAnsi" w:cstheme="majorHAnsi"/>
        </w:rPr>
        <w:t xml:space="preserve"> than the army. The </w:t>
      </w:r>
      <w:r w:rsidRPr="009651FA">
        <w:rPr>
          <w:rStyle w:val="StyleUnderline"/>
          <w:rFonts w:asciiTheme="majorHAnsi" w:hAnsiTheme="majorHAnsi" w:cstheme="majorHAnsi"/>
          <w:highlight w:val="green"/>
        </w:rPr>
        <w:t xml:space="preserve">cartels successfully </w:t>
      </w:r>
      <w:r w:rsidRPr="009651FA">
        <w:rPr>
          <w:rStyle w:val="StyleUnderline"/>
          <w:rFonts w:asciiTheme="majorHAnsi" w:hAnsiTheme="majorHAnsi" w:cstheme="majorHAnsi"/>
          <w:highlight w:val="green"/>
        </w:rPr>
        <w:lastRenderedPageBreak/>
        <w:t>recruit</w:t>
      </w:r>
      <w:r w:rsidRPr="00DE65B6">
        <w:rPr>
          <w:rStyle w:val="StyleUnderline"/>
          <w:rFonts w:asciiTheme="majorHAnsi" w:hAnsiTheme="majorHAnsi" w:cstheme="majorHAnsi"/>
        </w:rPr>
        <w:t xml:space="preserve"> from the military, specifically even finding recruits from Mexican </w:t>
      </w:r>
      <w:r w:rsidRPr="009651FA">
        <w:rPr>
          <w:rStyle w:val="StyleUnderline"/>
          <w:rFonts w:asciiTheme="majorHAnsi" w:hAnsiTheme="majorHAnsi" w:cstheme="majorHAnsi"/>
          <w:highlight w:val="green"/>
        </w:rPr>
        <w:t>special forces</w:t>
      </w:r>
      <w:r w:rsidRPr="00DE65B6">
        <w:rPr>
          <w:rStyle w:val="StyleUnderline"/>
          <w:rFonts w:asciiTheme="majorHAnsi" w:hAnsiTheme="majorHAnsi" w:cstheme="majorHAnsi"/>
        </w:rPr>
        <w:t xml:space="preserve"> communities. Many of these deserters end up working for the cartels as </w:t>
      </w:r>
      <w:r w:rsidRPr="009651FA">
        <w:rPr>
          <w:rStyle w:val="StyleUnderline"/>
          <w:rFonts w:asciiTheme="majorHAnsi" w:hAnsiTheme="majorHAnsi" w:cstheme="majorHAnsi"/>
          <w:highlight w:val="green"/>
        </w:rPr>
        <w:t>trained hitmen who comprehend Mexican military tactics</w:t>
      </w:r>
      <w:r w:rsidRPr="00DE65B6">
        <w:rPr>
          <w:rStyle w:val="StyleUnderline"/>
          <w:rFonts w:asciiTheme="majorHAnsi" w:hAnsiTheme="majorHAnsi" w:cstheme="majorHAnsi"/>
        </w:rPr>
        <w:t xml:space="preserve">. These trained ex-soldiers understand how to </w:t>
      </w:r>
      <w:r w:rsidRPr="009651FA">
        <w:rPr>
          <w:rStyle w:val="StyleUnderline"/>
          <w:rFonts w:asciiTheme="majorHAnsi" w:hAnsiTheme="majorHAnsi" w:cstheme="majorHAnsi"/>
          <w:highlight w:val="green"/>
        </w:rPr>
        <w:t>circumvent Mexican patrols</w:t>
      </w:r>
      <w:r w:rsidRPr="00DE65B6">
        <w:rPr>
          <w:rStyle w:val="StyleUnderline"/>
          <w:rFonts w:asciiTheme="majorHAnsi" w:hAnsiTheme="majorHAnsi" w:cstheme="majorHAnsi"/>
        </w:rPr>
        <w:t xml:space="preserve">, and have a basic understanding of how to effectively engage conventional military forces. </w:t>
      </w:r>
    </w:p>
    <w:p w14:paraId="787FD174"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 xml:space="preserve">The gradual comprehensive </w:t>
      </w:r>
      <w:r w:rsidRPr="009651FA">
        <w:rPr>
          <w:rStyle w:val="StyleUnderline"/>
          <w:rFonts w:asciiTheme="majorHAnsi" w:hAnsiTheme="majorHAnsi" w:cstheme="majorHAnsi"/>
          <w:highlight w:val="green"/>
        </w:rPr>
        <w:t>collapse of order in Mexico is unlikely to reverse</w:t>
      </w:r>
      <w:r w:rsidRPr="00DE65B6">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only </w:t>
      </w:r>
      <w:r w:rsidRPr="009651FA">
        <w:rPr>
          <w:rStyle w:val="StyleUnderline"/>
          <w:rFonts w:asciiTheme="majorHAnsi" w:hAnsiTheme="majorHAnsi" w:cstheme="majorHAnsi"/>
          <w:highlight w:val="green"/>
        </w:rPr>
        <w:t>embolden the cartels</w:t>
      </w:r>
      <w:r w:rsidRPr="00DE65B6">
        <w:rPr>
          <w:rFonts w:asciiTheme="majorHAnsi" w:hAnsiTheme="majorHAnsi" w:cstheme="majorHAnsi"/>
        </w:rPr>
        <w:t xml:space="preserve">. However, as he just took office, it is important to wait and see what he and his cabinet will pursue and the effectiveness of their policies. </w:t>
      </w:r>
    </w:p>
    <w:p w14:paraId="5A934D2B" w14:textId="77777777" w:rsidR="003D2310" w:rsidRPr="00DE65B6" w:rsidRDefault="003D2310" w:rsidP="003D2310">
      <w:pPr>
        <w:rPr>
          <w:rFonts w:asciiTheme="majorHAnsi" w:hAnsiTheme="majorHAnsi" w:cstheme="majorHAnsi"/>
        </w:rPr>
      </w:pPr>
    </w:p>
    <w:p w14:paraId="6004588A"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Mexican DTO instability spills over into Latin American instability</w:t>
      </w:r>
    </w:p>
    <w:p w14:paraId="21C591E2"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Soumaya 20</w:t>
      </w:r>
      <w:r w:rsidRPr="00DE65B6">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337A4639" w14:textId="77777777" w:rsidR="003D2310" w:rsidRPr="00DE65B6" w:rsidRDefault="003D2310" w:rsidP="003D2310">
      <w:pPr>
        <w:pStyle w:val="ListParagraph"/>
        <w:numPr>
          <w:ilvl w:val="0"/>
          <w:numId w:val="23"/>
        </w:numPr>
        <w:rPr>
          <w:rFonts w:asciiTheme="majorHAnsi" w:hAnsiTheme="majorHAnsi" w:cstheme="majorHAnsi"/>
        </w:rPr>
      </w:pPr>
      <w:r w:rsidRPr="00DE65B6">
        <w:rPr>
          <w:rFonts w:asciiTheme="majorHAnsi" w:hAnsiTheme="majorHAnsi" w:cstheme="majorHAnsi"/>
        </w:rPr>
        <w:t>DTOs = drug trafficking organizations</w:t>
      </w:r>
    </w:p>
    <w:p w14:paraId="74E4B83E" w14:textId="77777777" w:rsidR="003D2310" w:rsidRPr="00DE65B6" w:rsidRDefault="003D2310" w:rsidP="003D2310">
      <w:pPr>
        <w:rPr>
          <w:rStyle w:val="Emphasis"/>
          <w:rFonts w:asciiTheme="majorHAnsi" w:hAnsiTheme="majorHAnsi" w:cstheme="majorHAnsi"/>
        </w:rPr>
      </w:pPr>
      <w:r w:rsidRPr="00DE65B6">
        <w:rPr>
          <w:rFonts w:asciiTheme="majorHAnsi" w:hAnsiTheme="majorHAnsi" w:cstheme="majorHAnsi"/>
        </w:rPr>
        <w:t xml:space="preserve">The </w:t>
      </w:r>
      <w:r w:rsidRPr="009651FA">
        <w:rPr>
          <w:rStyle w:val="Emphasis"/>
          <w:rFonts w:asciiTheme="majorHAnsi" w:hAnsiTheme="majorHAnsi" w:cstheme="majorHAnsi"/>
          <w:highlight w:val="green"/>
        </w:rPr>
        <w:t>reach of Mexican cartels</w:t>
      </w:r>
      <w:r w:rsidRPr="00DE65B6">
        <w:rPr>
          <w:rStyle w:val="Emphasis"/>
          <w:rFonts w:asciiTheme="majorHAnsi" w:hAnsiTheme="majorHAnsi" w:cstheme="majorHAnsi"/>
        </w:rPr>
        <w:t xml:space="preserve">’ dealings has </w:t>
      </w:r>
      <w:r w:rsidRPr="009651FA">
        <w:rPr>
          <w:rStyle w:val="Emphasis"/>
          <w:rFonts w:asciiTheme="majorHAnsi" w:hAnsiTheme="majorHAnsi" w:cstheme="majorHAnsi"/>
          <w:highlight w:val="green"/>
        </w:rPr>
        <w:t>expanded</w:t>
      </w:r>
      <w:r w:rsidRPr="00DE65B6">
        <w:rPr>
          <w:rStyle w:val="Emphasis"/>
          <w:rFonts w:asciiTheme="majorHAnsi" w:hAnsiTheme="majorHAnsi" w:cstheme="majorHAnsi"/>
        </w:rPr>
        <w:t xml:space="preserve"> as the </w:t>
      </w:r>
      <w:r w:rsidRPr="009651FA">
        <w:rPr>
          <w:rStyle w:val="Emphasis"/>
          <w:rFonts w:asciiTheme="majorHAnsi" w:hAnsiTheme="majorHAnsi" w:cstheme="majorHAnsi"/>
          <w:highlight w:val="green"/>
        </w:rPr>
        <w:t>world</w:t>
      </w:r>
      <w:r w:rsidRPr="00DE65B6">
        <w:rPr>
          <w:rStyle w:val="Emphasis"/>
          <w:rFonts w:asciiTheme="majorHAnsi" w:hAnsiTheme="majorHAnsi" w:cstheme="majorHAnsi"/>
        </w:rPr>
        <w:t xml:space="preserve"> has become </w:t>
      </w:r>
      <w:r w:rsidRPr="009651FA">
        <w:rPr>
          <w:rStyle w:val="Emphasis"/>
          <w:rFonts w:asciiTheme="majorHAnsi" w:hAnsiTheme="majorHAnsi" w:cstheme="majorHAnsi"/>
          <w:highlight w:val="green"/>
        </w:rPr>
        <w:t>more globalized</w:t>
      </w:r>
      <w:r w:rsidRPr="00DE65B6">
        <w:rPr>
          <w:rFonts w:asciiTheme="majorHAnsi" w:hAnsiTheme="majorHAnsi" w:cstheme="majorHAnsi"/>
        </w:rPr>
        <w:t xml:space="preserve">. Globalization and digitalization have facilitated </w:t>
      </w:r>
      <w:r w:rsidRPr="00DE65B6">
        <w:rPr>
          <w:rStyle w:val="Emphasis"/>
          <w:rFonts w:asciiTheme="majorHAnsi" w:hAnsiTheme="majorHAnsi" w:cstheme="majorHAnsi"/>
        </w:rPr>
        <w:t>international communication</w:t>
      </w:r>
      <w:r w:rsidRPr="00DE65B6">
        <w:rPr>
          <w:rFonts w:asciiTheme="majorHAnsi" w:hAnsiTheme="majorHAnsi" w:cstheme="majorHAnsi"/>
        </w:rPr>
        <w:t xml:space="preserve"> which is imperative to the international </w:t>
      </w:r>
      <w:r w:rsidRPr="00DE65B6">
        <w:rPr>
          <w:rStyle w:val="Emphasis"/>
          <w:rFonts w:asciiTheme="majorHAnsi" w:hAnsiTheme="majorHAnsi" w:cstheme="majorHAnsi"/>
        </w:rPr>
        <w:t>trafficking of drugs</w:t>
      </w:r>
      <w:r w:rsidRPr="00DE65B6">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DE65B6">
        <w:rPr>
          <w:rStyle w:val="Emphasis"/>
          <w:rFonts w:asciiTheme="majorHAnsi" w:hAnsiTheme="majorHAnsi" w:cstheme="majorHAnsi"/>
        </w:rPr>
        <w:t>DTOs</w:t>
      </w:r>
      <w:r w:rsidRPr="00DE65B6">
        <w:rPr>
          <w:rFonts w:asciiTheme="majorHAnsi" w:hAnsiTheme="majorHAnsi" w:cstheme="majorHAnsi"/>
        </w:rPr>
        <w:t xml:space="preserve">, such as the Sinaloa Cartel, </w:t>
      </w:r>
      <w:r w:rsidRPr="00DE65B6">
        <w:rPr>
          <w:rStyle w:val="StyleUnderline"/>
          <w:rFonts w:asciiTheme="majorHAnsi" w:hAnsiTheme="majorHAnsi" w:cstheme="majorHAnsi"/>
        </w:rPr>
        <w:t xml:space="preserve">have a pervasive reach in the USA which can bring cartel related violence into foreign countries. </w:t>
      </w:r>
      <w:r w:rsidRPr="009651FA">
        <w:rPr>
          <w:rStyle w:val="Emphasis"/>
          <w:rFonts w:asciiTheme="majorHAnsi" w:hAnsiTheme="majorHAnsi" w:cstheme="majorHAnsi"/>
          <w:highlight w:val="green"/>
        </w:rPr>
        <w:t>Competition for drug routes</w:t>
      </w:r>
      <w:r w:rsidRPr="00DE65B6">
        <w:rPr>
          <w:rStyle w:val="Emphasis"/>
          <w:rFonts w:asciiTheme="majorHAnsi" w:hAnsiTheme="majorHAnsi" w:cstheme="majorHAnsi"/>
        </w:rPr>
        <w:t xml:space="preserve"> into the United States has </w:t>
      </w:r>
      <w:r w:rsidRPr="009651FA">
        <w:rPr>
          <w:rStyle w:val="Emphasis"/>
          <w:rFonts w:asciiTheme="majorHAnsi" w:hAnsiTheme="majorHAnsi" w:cstheme="majorHAnsi"/>
          <w:highlight w:val="green"/>
        </w:rPr>
        <w:t>expanded cartel violence</w:t>
      </w:r>
      <w:r w:rsidRPr="00DE65B6">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DE65B6">
        <w:rPr>
          <w:rFonts w:asciiTheme="majorHAnsi" w:hAnsiTheme="majorHAnsi" w:cstheme="majorHAnsi"/>
        </w:rPr>
        <w:t xml:space="preserve">(Justice in Mexico 2019: 4, Teixeira 2016:7, 33-35). </w:t>
      </w:r>
      <w:r w:rsidRPr="00DE65B6">
        <w:rPr>
          <w:rStyle w:val="Emphasis"/>
          <w:rFonts w:asciiTheme="majorHAnsi" w:hAnsiTheme="majorHAnsi" w:cstheme="majorHAnsi"/>
        </w:rPr>
        <w:t xml:space="preserve">Violence instigated by </w:t>
      </w:r>
      <w:r w:rsidRPr="009651FA">
        <w:rPr>
          <w:rStyle w:val="Emphasis"/>
          <w:rFonts w:asciiTheme="majorHAnsi" w:hAnsiTheme="majorHAnsi" w:cstheme="majorHAnsi"/>
          <w:highlight w:val="green"/>
        </w:rPr>
        <w:t>cartels expands</w:t>
      </w:r>
      <w:r w:rsidRPr="00DE65B6">
        <w:rPr>
          <w:rStyle w:val="Emphasis"/>
          <w:rFonts w:asciiTheme="majorHAnsi" w:hAnsiTheme="majorHAnsi" w:cstheme="majorHAnsi"/>
        </w:rPr>
        <w:t xml:space="preserve"> southward </w:t>
      </w:r>
      <w:r w:rsidRPr="009651FA">
        <w:rPr>
          <w:rStyle w:val="Emphasis"/>
          <w:rFonts w:asciiTheme="majorHAnsi" w:hAnsiTheme="majorHAnsi" w:cstheme="majorHAnsi"/>
          <w:highlight w:val="green"/>
        </w:rPr>
        <w:t>to Central and South America</w:t>
      </w:r>
      <w:r w:rsidRPr="00DE65B6">
        <w:rPr>
          <w:rStyle w:val="Emphasis"/>
          <w:rFonts w:asciiTheme="majorHAnsi" w:hAnsiTheme="majorHAnsi" w:cstheme="majorHAnsi"/>
        </w:rPr>
        <w:t xml:space="preserve"> as well. Mexican </w:t>
      </w:r>
      <w:r w:rsidRPr="009651FA">
        <w:rPr>
          <w:rStyle w:val="Emphasis"/>
          <w:rFonts w:asciiTheme="majorHAnsi" w:hAnsiTheme="majorHAnsi" w:cstheme="majorHAnsi"/>
          <w:highlight w:val="green"/>
        </w:rPr>
        <w:t>DTOs use Central American corridors to move South American drugs</w:t>
      </w:r>
      <w:r w:rsidRPr="00DE65B6">
        <w:rPr>
          <w:rStyle w:val="Emphasis"/>
          <w:rFonts w:asciiTheme="majorHAnsi" w:hAnsiTheme="majorHAnsi" w:cstheme="majorHAnsi"/>
        </w:rPr>
        <w:t xml:space="preserve">, further </w:t>
      </w:r>
      <w:r w:rsidRPr="009651FA">
        <w:rPr>
          <w:rStyle w:val="Emphasis"/>
          <w:rFonts w:asciiTheme="majorHAnsi" w:hAnsiTheme="majorHAnsi" w:cstheme="majorHAnsi"/>
          <w:highlight w:val="green"/>
        </w:rPr>
        <w:t>destabilizing the region as</w:t>
      </w:r>
      <w:r w:rsidRPr="00DE65B6">
        <w:rPr>
          <w:rStyle w:val="Emphasis"/>
          <w:rFonts w:asciiTheme="majorHAnsi" w:hAnsiTheme="majorHAnsi" w:cstheme="majorHAnsi"/>
        </w:rPr>
        <w:t xml:space="preserve"> their </w:t>
      </w:r>
      <w:r w:rsidRPr="009651FA">
        <w:rPr>
          <w:rStyle w:val="Emphasis"/>
          <w:rFonts w:asciiTheme="majorHAnsi" w:hAnsiTheme="majorHAnsi" w:cstheme="majorHAnsi"/>
          <w:highlight w:val="green"/>
        </w:rPr>
        <w:t>dominance</w:t>
      </w:r>
      <w:r w:rsidRPr="00DE65B6">
        <w:rPr>
          <w:rStyle w:val="Emphasis"/>
          <w:rFonts w:asciiTheme="majorHAnsi" w:hAnsiTheme="majorHAnsi" w:cstheme="majorHAnsi"/>
        </w:rPr>
        <w:t xml:space="preserve"> over the continent’s narcotics trade </w:t>
      </w:r>
      <w:r w:rsidRPr="009651FA">
        <w:rPr>
          <w:rStyle w:val="Emphasis"/>
          <w:rFonts w:asciiTheme="majorHAnsi" w:hAnsiTheme="majorHAnsi" w:cstheme="majorHAnsi"/>
          <w:highlight w:val="green"/>
        </w:rPr>
        <w:t>grows</w:t>
      </w:r>
      <w:r w:rsidRPr="00DE65B6">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DE65B6">
        <w:rPr>
          <w:rStyle w:val="Emphasis"/>
          <w:rFonts w:asciiTheme="majorHAnsi" w:hAnsiTheme="majorHAnsi" w:cstheme="majorHAnsi"/>
        </w:rPr>
        <w:t>The reach of Mexican cartels and the violence they instigate raises international peace and security concerns.</w:t>
      </w:r>
    </w:p>
    <w:p w14:paraId="057D23EE" w14:textId="77777777" w:rsidR="003D2310" w:rsidRPr="00DE65B6" w:rsidRDefault="003D2310" w:rsidP="003D2310">
      <w:pPr>
        <w:rPr>
          <w:rFonts w:asciiTheme="majorHAnsi" w:hAnsiTheme="majorHAnsi" w:cstheme="majorHAnsi"/>
        </w:rPr>
      </w:pPr>
    </w:p>
    <w:p w14:paraId="2CD80940"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 xml:space="preserve">Latin American instability goes nuclear </w:t>
      </w:r>
    </w:p>
    <w:p w14:paraId="76E7A108" w14:textId="77777777" w:rsidR="003D2310" w:rsidRPr="00DE65B6" w:rsidRDefault="003D2310" w:rsidP="003D2310">
      <w:pPr>
        <w:rPr>
          <w:rFonts w:asciiTheme="majorHAnsi" w:hAnsiTheme="majorHAnsi" w:cstheme="majorHAnsi"/>
          <w:sz w:val="18"/>
        </w:rPr>
      </w:pPr>
      <w:r w:rsidRPr="00DE65B6">
        <w:rPr>
          <w:rStyle w:val="Style13ptBold"/>
          <w:rFonts w:asciiTheme="majorHAnsi" w:hAnsiTheme="majorHAnsi" w:cstheme="majorHAnsi"/>
        </w:rPr>
        <w:t>Krepinevich &amp; Lindsey 13</w:t>
      </w:r>
      <w:r w:rsidRPr="00DE65B6">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DE65B6">
        <w:rPr>
          <w:rFonts w:eastAsia="Calibri" w:hint="eastAsia"/>
        </w:rPr>
        <w:t>􀂶</w:t>
      </w:r>
      <w:r w:rsidRPr="00DE65B6">
        <w:rPr>
          <w:rFonts w:asciiTheme="majorHAnsi" w:hAnsiTheme="majorHAnsi" w:cstheme="majorHAnsi"/>
        </w:rPr>
        <w:t xml:space="preserve">s </w:t>
      </w:r>
      <w:r w:rsidRPr="00DE65B6">
        <w:rPr>
          <w:rFonts w:eastAsia="Calibri" w:hint="eastAsia"/>
        </w:rPr>
        <w:t>􀀲􀌇</w:t>
      </w:r>
      <w:r w:rsidRPr="00DE65B6">
        <w:rPr>
          <w:rFonts w:asciiTheme="majorHAnsi" w:hAnsiTheme="majorHAnsi" w:cstheme="majorHAnsi"/>
        </w:rPr>
        <w:t xml:space="preserve">ce of </w:t>
      </w:r>
      <w:r w:rsidRPr="00DE65B6">
        <w:rPr>
          <w:rFonts w:eastAsia="Calibri" w:hint="eastAsia"/>
        </w:rPr>
        <w:t>􀀱</w:t>
      </w:r>
      <w:r w:rsidRPr="00DE65B6">
        <w:rPr>
          <w:rFonts w:asciiTheme="majorHAnsi" w:hAnsiTheme="majorHAnsi" w:cstheme="majorHAnsi"/>
        </w:rPr>
        <w:t>et Assessment, on the personal sta</w:t>
      </w:r>
      <w:r w:rsidRPr="00DE65B6">
        <w:rPr>
          <w:rFonts w:eastAsia="Calibri" w:hint="eastAsia"/>
        </w:rPr>
        <w:t>􀌆</w:t>
      </w:r>
      <w:r w:rsidRPr="00DE65B6">
        <w:rPr>
          <w:rFonts w:asciiTheme="majorHAnsi" w:hAnsiTheme="majorHAnsi" w:cstheme="majorHAnsi"/>
        </w:rPr>
        <w:t xml:space="preserve"> of three secretaries of defense, the </w:t>
      </w:r>
      <w:r w:rsidRPr="00DE65B6">
        <w:rPr>
          <w:rFonts w:eastAsia="Calibri" w:hint="eastAsia"/>
        </w:rPr>
        <w:t>􀀱</w:t>
      </w:r>
      <w:r w:rsidRPr="00DE65B6">
        <w:rPr>
          <w:rFonts w:asciiTheme="majorHAnsi" w:hAnsiTheme="majorHAnsi" w:cstheme="majorHAnsi"/>
        </w:rPr>
        <w:t xml:space="preserve">ational Defense Panel, the Defense Science Board Task </w:t>
      </w:r>
      <w:r w:rsidRPr="00DE65B6">
        <w:rPr>
          <w:rFonts w:asciiTheme="majorHAnsi" w:hAnsiTheme="majorHAnsi" w:cstheme="majorHAnsi"/>
        </w:rPr>
        <w:lastRenderedPageBreak/>
        <w:t>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DE65B6">
        <w:rPr>
          <w:rFonts w:asciiTheme="majorHAnsi" w:hAnsiTheme="majorHAnsi" w:cstheme="majorHAnsi"/>
          <w:vertAlign w:val="superscript"/>
        </w:rPr>
        <w:t>ST</w:t>
      </w:r>
      <w:r w:rsidRPr="00DE65B6">
        <w:rPr>
          <w:rFonts w:asciiTheme="majorHAnsi" w:hAnsiTheme="majorHAnsi" w:cstheme="majorHAnsi"/>
        </w:rPr>
        <w:t xml:space="preserve"> Century, 2013]</w:t>
      </w:r>
    </w:p>
    <w:p w14:paraId="2F19A65F"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As the previous chapter demonstrates, for the past two hundred years </w:t>
      </w:r>
      <w:r w:rsidRPr="009651FA">
        <w:rPr>
          <w:rStyle w:val="Emphasis"/>
          <w:rFonts w:asciiTheme="majorHAnsi" w:hAnsiTheme="majorHAnsi" w:cstheme="majorHAnsi"/>
          <w:highlight w:val="green"/>
        </w:rPr>
        <w:t>the principal cause of concern for U.S.</w:t>
      </w:r>
      <w:r w:rsidRPr="00DE65B6">
        <w:rPr>
          <w:rStyle w:val="Emphasis"/>
          <w:rFonts w:asciiTheme="majorHAnsi" w:hAnsiTheme="majorHAnsi" w:cstheme="majorHAnsi"/>
        </w:rPr>
        <w:t xml:space="preserve"> </w:t>
      </w:r>
      <w:r w:rsidRPr="00DE65B6">
        <w:rPr>
          <w:rStyle w:val="StyleUnderline"/>
          <w:rFonts w:asciiTheme="majorHAnsi" w:hAnsiTheme="majorHAnsi" w:cstheme="majorHAnsi"/>
        </w:rPr>
        <w:t>defense</w:t>
      </w:r>
      <w:r w:rsidRPr="00DE65B6">
        <w:rPr>
          <w:rFonts w:asciiTheme="majorHAnsi" w:hAnsiTheme="majorHAnsi" w:cstheme="majorHAnsi"/>
        </w:rPr>
        <w:t xml:space="preserve"> policymakers and </w:t>
      </w:r>
      <w:r w:rsidRPr="009651FA">
        <w:rPr>
          <w:rStyle w:val="Emphasis"/>
          <w:rFonts w:asciiTheme="majorHAnsi" w:hAnsiTheme="majorHAnsi" w:cstheme="majorHAnsi"/>
          <w:highlight w:val="green"/>
        </w:rPr>
        <w:t>planners thinking about Latin America has been the prospect that great powers</w:t>
      </w:r>
      <w:r w:rsidRPr="00DE65B6">
        <w:rPr>
          <w:rFonts w:asciiTheme="majorHAnsi" w:hAnsiTheme="majorHAnsi" w:cstheme="majorHAnsi"/>
        </w:rPr>
        <w:t xml:space="preserve"> outside the Western Hemisphere </w:t>
      </w:r>
      <w:r w:rsidRPr="009651FA">
        <w:rPr>
          <w:rStyle w:val="Emphasis"/>
          <w:rFonts w:asciiTheme="majorHAnsi" w:hAnsiTheme="majorHAnsi" w:cstheme="majorHAnsi"/>
          <w:highlight w:val="green"/>
        </w:rPr>
        <w:t>could exploit</w:t>
      </w:r>
      <w:r w:rsidRPr="00DE65B6">
        <w:rPr>
          <w:rStyle w:val="Emphasis"/>
          <w:rFonts w:asciiTheme="majorHAnsi" w:hAnsiTheme="majorHAnsi" w:cstheme="majorHAnsi"/>
        </w:rPr>
        <w:t xml:space="preserve"> the</w:t>
      </w:r>
      <w:r w:rsidRPr="00DE65B6">
        <w:rPr>
          <w:rFonts w:asciiTheme="majorHAnsi" w:hAnsiTheme="majorHAnsi" w:cstheme="majorHAnsi"/>
        </w:rPr>
        <w:t xml:space="preserve"> military </w:t>
      </w:r>
      <w:r w:rsidRPr="00DE65B6">
        <w:rPr>
          <w:rStyle w:val="Emphasis"/>
          <w:rFonts w:asciiTheme="majorHAnsi" w:hAnsiTheme="majorHAnsi" w:cstheme="majorHAnsi"/>
        </w:rPr>
        <w:t xml:space="preserve">weakness </w:t>
      </w:r>
      <w:r w:rsidRPr="009651FA">
        <w:rPr>
          <w:rStyle w:val="Emphasis"/>
          <w:rFonts w:asciiTheme="majorHAnsi" w:hAnsiTheme="majorHAnsi" w:cstheme="majorHAnsi"/>
          <w:highlight w:val="green"/>
        </w:rPr>
        <w:t>and</w:t>
      </w:r>
      <w:r w:rsidRPr="00DE65B6">
        <w:rPr>
          <w:rFonts w:asciiTheme="majorHAnsi" w:hAnsiTheme="majorHAnsi" w:cstheme="majorHAnsi"/>
        </w:rPr>
        <w:t xml:space="preserve"> internal </w:t>
      </w:r>
      <w:r w:rsidRPr="00DE65B6">
        <w:rPr>
          <w:rStyle w:val="Emphasis"/>
          <w:rFonts w:asciiTheme="majorHAnsi" w:hAnsiTheme="majorHAnsi" w:cstheme="majorHAnsi"/>
        </w:rPr>
        <w:t>security challenges of the</w:t>
      </w:r>
      <w:r w:rsidRPr="00DE65B6">
        <w:rPr>
          <w:rFonts w:asciiTheme="majorHAnsi" w:hAnsiTheme="majorHAnsi" w:cstheme="majorHAnsi"/>
        </w:rPr>
        <w:t xml:space="preserve"> </w:t>
      </w:r>
      <w:r w:rsidRPr="00DE65B6">
        <w:rPr>
          <w:rStyle w:val="Emphasis"/>
          <w:rFonts w:asciiTheme="majorHAnsi" w:hAnsiTheme="majorHAnsi" w:cstheme="majorHAnsi"/>
        </w:rPr>
        <w:t>states</w:t>
      </w:r>
      <w:r w:rsidRPr="00DE65B6">
        <w:rPr>
          <w:rFonts w:asciiTheme="majorHAnsi" w:hAnsiTheme="majorHAnsi" w:cstheme="majorHAnsi"/>
        </w:rPr>
        <w:t xml:space="preserve"> within it </w:t>
      </w:r>
      <w:r w:rsidRPr="00DE65B6">
        <w:rPr>
          <w:rStyle w:val="Emphasis"/>
          <w:rFonts w:asciiTheme="majorHAnsi" w:hAnsiTheme="majorHAnsi" w:cstheme="majorHAnsi"/>
        </w:rPr>
        <w:t xml:space="preserve">to </w:t>
      </w:r>
      <w:r w:rsidRPr="009651FA">
        <w:rPr>
          <w:rStyle w:val="Emphasis"/>
          <w:rFonts w:asciiTheme="majorHAnsi" w:hAnsiTheme="majorHAnsi" w:cstheme="majorHAnsi"/>
          <w:highlight w:val="green"/>
        </w:rPr>
        <w:t>threaten U.S. security</w:t>
      </w:r>
      <w:r w:rsidRPr="00DE65B6">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DE65B6">
        <w:rPr>
          <w:rFonts w:eastAsia="Calibri" w:hint="eastAsia"/>
        </w:rPr>
        <w:t>􀂿</w:t>
      </w:r>
      <w:r w:rsidRPr="00DE65B6">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DE65B6">
        <w:rPr>
          <w:rFonts w:eastAsia="Calibri" w:hint="eastAsia"/>
        </w:rPr>
        <w:t>􀀾</w:t>
      </w:r>
      <w:r w:rsidRPr="00DE65B6">
        <w:rPr>
          <w:rFonts w:asciiTheme="majorHAnsi" w:hAnsiTheme="majorHAnsi" w:cstheme="majorHAnsi"/>
        </w:rPr>
        <w:t>I</w:t>
      </w:r>
      <w:r w:rsidRPr="00DE65B6">
        <w:rPr>
          <w:rFonts w:eastAsia="Calibri" w:hint="eastAsia"/>
        </w:rPr>
        <w:t>􀁀</w:t>
      </w:r>
      <w:r w:rsidRPr="00DE65B6">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DE65B6">
        <w:rPr>
          <w:rFonts w:eastAsia="Calibri" w:hint="eastAsia"/>
        </w:rPr>
        <w:t>􀃀</w:t>
      </w:r>
      <w:r w:rsidRPr="00DE65B6">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DE65B6">
        <w:rPr>
          <w:rStyle w:val="StyleUnderline"/>
          <w:rFonts w:asciiTheme="majorHAnsi" w:hAnsiTheme="majorHAnsi" w:cstheme="majorHAnsi"/>
        </w:rPr>
        <w:t xml:space="preserve">The </w:t>
      </w:r>
      <w:r w:rsidRPr="009651FA">
        <w:rPr>
          <w:rStyle w:val="Emphasis"/>
          <w:rFonts w:asciiTheme="majorHAnsi" w:hAnsiTheme="majorHAnsi" w:cstheme="majorHAnsi"/>
          <w:highlight w:val="green"/>
        </w:rPr>
        <w:t>instability</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and non-traditional security challenges that General Kelly cites </w:t>
      </w:r>
      <w:r w:rsidRPr="009651FA">
        <w:rPr>
          <w:rStyle w:val="Emphasis"/>
          <w:rFonts w:asciiTheme="majorHAnsi" w:hAnsiTheme="majorHAnsi" w:cstheme="majorHAnsi"/>
          <w:highlight w:val="green"/>
        </w:rPr>
        <w:t>provide</w:t>
      </w:r>
      <w:r w:rsidRPr="00DE65B6">
        <w:rPr>
          <w:rStyle w:val="Emphasis"/>
          <w:rFonts w:asciiTheme="majorHAnsi" w:hAnsiTheme="majorHAnsi" w:cstheme="majorHAnsi"/>
        </w:rPr>
        <w:t xml:space="preserve"> </w:t>
      </w:r>
      <w:r w:rsidRPr="00DE65B6">
        <w:rPr>
          <w:rFonts w:asciiTheme="majorHAnsi" w:hAnsiTheme="majorHAnsi" w:cstheme="majorHAnsi"/>
        </w:rPr>
        <w:t xml:space="preserve">potential </w:t>
      </w:r>
      <w:r w:rsidRPr="009651FA">
        <w:rPr>
          <w:rStyle w:val="Emphasis"/>
          <w:rFonts w:asciiTheme="majorHAnsi" w:hAnsiTheme="majorHAnsi" w:cstheme="majorHAnsi"/>
          <w:highlight w:val="green"/>
        </w:rPr>
        <w:t>opportunities for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9651FA">
        <w:rPr>
          <w:rStyle w:val="Emphasis"/>
          <w:rFonts w:asciiTheme="majorHAnsi" w:hAnsiTheme="majorHAnsi" w:cstheme="majorHAnsi"/>
          <w:highlight w:val="green"/>
        </w:rPr>
        <w:t>major rivals</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to</w:t>
      </w:r>
      <w:r w:rsidRPr="00DE65B6">
        <w:rPr>
          <w:rFonts w:asciiTheme="majorHAnsi" w:hAnsiTheme="majorHAnsi" w:cstheme="majorHAnsi"/>
        </w:rPr>
        <w:t xml:space="preserve"> (borrowing a term from Monroe’s declaration) “</w:t>
      </w:r>
      <w:r w:rsidRPr="009651FA">
        <w:rPr>
          <w:rStyle w:val="Emphasis"/>
          <w:rFonts w:asciiTheme="majorHAnsi" w:hAnsiTheme="majorHAnsi" w:cstheme="majorHAnsi"/>
          <w:highlight w:val="green"/>
        </w:rPr>
        <w:t>interpose</w:t>
      </w:r>
      <w:r w:rsidRPr="00DE65B6">
        <w:rPr>
          <w:rFonts w:asciiTheme="majorHAnsi" w:hAnsiTheme="majorHAnsi" w:cstheme="majorHAnsi"/>
        </w:rPr>
        <w:t xml:space="preserve">” themselves </w:t>
      </w:r>
      <w:r w:rsidRPr="009651FA">
        <w:rPr>
          <w:rStyle w:val="Emphasis"/>
          <w:rFonts w:asciiTheme="majorHAnsi" w:hAnsiTheme="majorHAnsi" w:cstheme="majorHAnsi"/>
          <w:highlight w:val="green"/>
        </w:rPr>
        <w:t>into the region and</w:t>
      </w:r>
      <w:r w:rsidRPr="009651FA">
        <w:rPr>
          <w:rFonts w:asciiTheme="majorHAnsi" w:hAnsiTheme="majorHAnsi" w:cstheme="majorHAnsi"/>
          <w:highlight w:val="green"/>
        </w:rPr>
        <w:t>,</w:t>
      </w:r>
      <w:r w:rsidRPr="00DE65B6">
        <w:rPr>
          <w:rFonts w:asciiTheme="majorHAnsi" w:hAnsiTheme="majorHAnsi" w:cstheme="majorHAnsi"/>
        </w:rPr>
        <w:t xml:space="preserve"> by so doing, </w:t>
      </w:r>
      <w:r w:rsidRPr="009651FA">
        <w:rPr>
          <w:rStyle w:val="Emphasis"/>
          <w:rFonts w:asciiTheme="majorHAnsi" w:hAnsiTheme="majorHAnsi" w:cstheme="majorHAnsi"/>
          <w:highlight w:val="green"/>
        </w:rPr>
        <w:t>threaten regional stability</w:t>
      </w:r>
      <w:r w:rsidRPr="00DE65B6">
        <w:rPr>
          <w:rStyle w:val="Emphasis"/>
          <w:rFonts w:asciiTheme="majorHAnsi" w:hAnsiTheme="majorHAnsi" w:cstheme="majorHAnsi"/>
        </w:rPr>
        <w:t xml:space="preserve"> and U.S. security</w:t>
      </w:r>
      <w:r w:rsidRPr="00DE65B6">
        <w:rPr>
          <w:rFonts w:asciiTheme="majorHAnsi" w:hAnsiTheme="majorHAnsi" w:cstheme="majorHAnsi"/>
        </w:rPr>
        <w:t xml:space="preserve">. Two discernible trends suggest that current and prospective </w:t>
      </w:r>
      <w:r w:rsidRPr="00DE65B6">
        <w:rPr>
          <w:rStyle w:val="Emphasis"/>
          <w:rFonts w:asciiTheme="majorHAnsi" w:hAnsiTheme="majorHAnsi" w:cstheme="majorHAnsi"/>
        </w:rPr>
        <w:t xml:space="preserve">Eurasian rivals </w:t>
      </w:r>
      <w:r w:rsidRPr="00DE65B6">
        <w:rPr>
          <w:rStyle w:val="StyleUnderline"/>
          <w:rFonts w:asciiTheme="majorHAnsi" w:hAnsiTheme="majorHAnsi" w:cstheme="majorHAnsi"/>
        </w:rPr>
        <w:t>could seek to exploit regional conditions</w:t>
      </w:r>
      <w:r w:rsidRPr="00DE65B6">
        <w:rPr>
          <w:rFonts w:asciiTheme="majorHAnsi" w:hAnsiTheme="majorHAnsi" w:cstheme="majorHAnsi"/>
        </w:rPr>
        <w:t xml:space="preserve"> and dynamics </w:t>
      </w:r>
      <w:r w:rsidRPr="00DE65B6">
        <w:rPr>
          <w:rStyle w:val="StyleUnderline"/>
          <w:rFonts w:asciiTheme="majorHAnsi" w:hAnsiTheme="majorHAnsi" w:cstheme="majorHAnsi"/>
        </w:rPr>
        <w:t>in ways that could impose</w:t>
      </w:r>
      <w:r w:rsidRPr="00DE65B6">
        <w:rPr>
          <w:rFonts w:asciiTheme="majorHAnsi" w:hAnsiTheme="majorHAnsi" w:cstheme="majorHAnsi"/>
        </w:rPr>
        <w:t xml:space="preserve"> </w:t>
      </w:r>
      <w:r w:rsidRPr="00DE65B6">
        <w:rPr>
          <w:rStyle w:val="StyleUnderline"/>
          <w:rFonts w:asciiTheme="majorHAnsi" w:hAnsiTheme="majorHAnsi" w:cstheme="majorHAnsi"/>
        </w:rPr>
        <w:t>immense costs on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DE65B6">
        <w:rPr>
          <w:rStyle w:val="StyleUnderline"/>
          <w:rFonts w:asciiTheme="majorHAnsi" w:hAnsiTheme="majorHAnsi" w:cstheme="majorHAnsi"/>
        </w:rPr>
        <w:t xml:space="preserve">and </w:t>
      </w:r>
      <w:r w:rsidRPr="00DE65B6">
        <w:rPr>
          <w:rStyle w:val="Emphasis"/>
          <w:rFonts w:asciiTheme="majorHAnsi" w:hAnsiTheme="majorHAnsi" w:cstheme="majorHAnsi"/>
        </w:rPr>
        <w:t>divert</w:t>
      </w:r>
      <w:r w:rsidRPr="00DE65B6">
        <w:rPr>
          <w:rFonts w:asciiTheme="majorHAnsi" w:hAnsiTheme="majorHAnsi" w:cstheme="majorHAnsi"/>
        </w:rPr>
        <w:t xml:space="preserve"> its </w:t>
      </w:r>
      <w:r w:rsidRPr="00DE65B6">
        <w:rPr>
          <w:rStyle w:val="Emphasis"/>
          <w:rFonts w:asciiTheme="majorHAnsi" w:hAnsiTheme="majorHAnsi" w:cstheme="majorHAnsi"/>
        </w:rPr>
        <w:t>attention</w:t>
      </w:r>
      <w:r w:rsidRPr="00DE65B6">
        <w:rPr>
          <w:rFonts w:asciiTheme="majorHAnsi" w:hAnsiTheme="majorHAnsi" w:cstheme="majorHAnsi"/>
        </w:rPr>
        <w:t xml:space="preserve"> </w:t>
      </w:r>
      <w:r w:rsidRPr="00DE65B6">
        <w:rPr>
          <w:rStyle w:val="Emphasis"/>
          <w:rFonts w:asciiTheme="majorHAnsi" w:hAnsiTheme="majorHAnsi" w:cstheme="majorHAnsi"/>
        </w:rPr>
        <w:t>from</w:t>
      </w:r>
      <w:r w:rsidRPr="00DE65B6">
        <w:rPr>
          <w:rFonts w:asciiTheme="majorHAnsi" w:hAnsiTheme="majorHAnsi" w:cstheme="majorHAnsi"/>
        </w:rPr>
        <w:t xml:space="preserve"> more </w:t>
      </w:r>
      <w:r w:rsidRPr="00DE65B6">
        <w:rPr>
          <w:rStyle w:val="Emphasis"/>
          <w:rFonts w:asciiTheme="majorHAnsi" w:hAnsiTheme="majorHAnsi" w:cstheme="majorHAnsi"/>
        </w:rPr>
        <w:t>distant theaters overseas</w:t>
      </w:r>
      <w:r w:rsidRPr="00DE65B6">
        <w:rPr>
          <w:rFonts w:asciiTheme="majorHAnsi" w:hAnsiTheme="majorHAnsi" w:cstheme="majorHAnsi"/>
        </w:rPr>
        <w:t xml:space="preserv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first </w:t>
      </w:r>
      <w:r w:rsidRPr="009651FA">
        <w:rPr>
          <w:rStyle w:val="StyleUnderline"/>
          <w:rFonts w:asciiTheme="majorHAnsi" w:hAnsiTheme="majorHAnsi" w:cstheme="majorHAnsi"/>
          <w:highlight w:val="green"/>
        </w:rPr>
        <w:t xml:space="preserve">trend is </w:t>
      </w:r>
      <w:r w:rsidRPr="009651FA">
        <w:rPr>
          <w:rStyle w:val="Emphasis"/>
          <w:rFonts w:asciiTheme="majorHAnsi" w:hAnsiTheme="majorHAnsi" w:cstheme="majorHAnsi"/>
          <w:highlight w:val="green"/>
        </w:rPr>
        <w:t>a return to</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a heightened level of competition among</w:t>
      </w:r>
      <w:r w:rsidRPr="00DE65B6">
        <w:rPr>
          <w:rStyle w:val="Emphasis"/>
          <w:rFonts w:asciiTheme="majorHAnsi" w:hAnsiTheme="majorHAnsi" w:cstheme="majorHAnsi"/>
        </w:rPr>
        <w:t xml:space="preserve"> the </w:t>
      </w:r>
      <w:r w:rsidRPr="009651FA">
        <w:rPr>
          <w:rStyle w:val="Emphasis"/>
          <w:rFonts w:asciiTheme="majorHAnsi" w:hAnsiTheme="majorHAnsi" w:cstheme="majorHAnsi"/>
          <w:highlight w:val="green"/>
        </w:rPr>
        <w:t>“great powers”</w:t>
      </w:r>
      <w:r w:rsidRPr="00DE65B6">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E65B6">
        <w:rPr>
          <w:rFonts w:eastAsia="Calibri" w:hint="eastAsia"/>
          <w:sz w:val="10"/>
          <w:szCs w:val="10"/>
        </w:rPr>
        <w:t>􀂿</w:t>
      </w:r>
      <w:r w:rsidRPr="00DE65B6">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DE65B6">
        <w:rPr>
          <w:rFonts w:eastAsia="Calibri" w:hint="eastAsia"/>
          <w:sz w:val="10"/>
          <w:szCs w:val="10"/>
        </w:rPr>
        <w:t>􀃀</w:t>
      </w:r>
      <w:r w:rsidRPr="00DE65B6">
        <w:rPr>
          <w:rFonts w:asciiTheme="majorHAnsi" w:hAnsiTheme="majorHAnsi" w:cstheme="majorHAnsi"/>
          <w:sz w:val="10"/>
          <w:szCs w:val="10"/>
        </w:rPr>
        <w:t>ict with the other, given the risks of escalation to nuclear con</w:t>
      </w:r>
      <w:r w:rsidRPr="00DE65B6">
        <w:rPr>
          <w:rFonts w:eastAsia="Calibri" w:hint="eastAsia"/>
          <w:sz w:val="10"/>
          <w:szCs w:val="10"/>
        </w:rPr>
        <w:t>􀃀</w:t>
      </w:r>
      <w:r w:rsidRPr="00DE65B6">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E65B6">
        <w:rPr>
          <w:rFonts w:eastAsia="Calibri" w:hint="eastAsia"/>
          <w:sz w:val="10"/>
          <w:szCs w:val="10"/>
        </w:rPr>
        <w:t>􀀱</w:t>
      </w:r>
      <w:r w:rsidRPr="00DE65B6">
        <w:rPr>
          <w:rFonts w:asciiTheme="majorHAnsi" w:hAnsiTheme="majorHAnsi" w:cstheme="majorHAnsi"/>
          <w:sz w:val="10"/>
          <w:szCs w:val="10"/>
        </w:rPr>
        <w:t>orth Vietnam as a means of drawing o</w:t>
      </w:r>
      <w:r w:rsidRPr="00DE65B6">
        <w:rPr>
          <w:rFonts w:eastAsia="Calibri" w:hint="eastAsia"/>
          <w:sz w:val="10"/>
          <w:szCs w:val="10"/>
        </w:rPr>
        <w:t>􀌆</w:t>
      </w:r>
      <w:r w:rsidRPr="00DE65B6">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DE65B6">
        <w:rPr>
          <w:rFonts w:eastAsia="Calibri" w:hint="eastAsia"/>
          <w:sz w:val="10"/>
          <w:szCs w:val="10"/>
        </w:rPr>
        <w:t>􀃀</w:t>
      </w:r>
      <w:r w:rsidRPr="00DE65B6">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DE65B6">
        <w:rPr>
          <w:rFonts w:eastAsia="Calibri" w:hint="eastAsia"/>
          <w:sz w:val="10"/>
          <w:szCs w:val="10"/>
        </w:rPr>
        <w:t>􀌇</w:t>
      </w:r>
      <w:r w:rsidRPr="00DE65B6">
        <w:rPr>
          <w:rFonts w:asciiTheme="majorHAnsi" w:hAnsiTheme="majorHAnsi" w:cstheme="majorHAnsi"/>
          <w:sz w:val="10"/>
          <w:szCs w:val="10"/>
        </w:rPr>
        <w:t xml:space="preserve">cking are the dominant forces in the Latin American underworld today, accounting for roughly </w:t>
      </w:r>
      <w:r w:rsidRPr="00DE65B6">
        <w:rPr>
          <w:rFonts w:eastAsia="Calibri" w:hint="eastAsia"/>
          <w:sz w:val="10"/>
          <w:szCs w:val="10"/>
        </w:rPr>
        <w:t>􀀇􀀗</w:t>
      </w:r>
      <w:r w:rsidRPr="00DE65B6">
        <w:rPr>
          <w:rFonts w:asciiTheme="majorHAnsi" w:hAnsiTheme="majorHAnsi" w:cstheme="majorHAnsi"/>
          <w:sz w:val="10"/>
          <w:szCs w:val="10"/>
        </w:rPr>
        <w:t xml:space="preserve">0 billion per year63 of an estimated </w:t>
      </w:r>
      <w:r w:rsidRPr="00DE65B6">
        <w:rPr>
          <w:rFonts w:eastAsia="Calibri" w:hint="eastAsia"/>
          <w:sz w:val="10"/>
          <w:szCs w:val="10"/>
        </w:rPr>
        <w:t>􀀇</w:t>
      </w:r>
      <w:r w:rsidRPr="00DE65B6">
        <w:rPr>
          <w:rFonts w:asciiTheme="majorHAnsi" w:hAnsiTheme="majorHAnsi" w:cstheme="majorHAnsi"/>
          <w:sz w:val="10"/>
          <w:szCs w:val="10"/>
        </w:rPr>
        <w:t>100 billion in annual illicit trade.6</w:t>
      </w:r>
      <w:r w:rsidRPr="00DE65B6">
        <w:rPr>
          <w:rFonts w:eastAsia="Calibri" w:hint="eastAsia"/>
          <w:sz w:val="10"/>
          <w:szCs w:val="10"/>
        </w:rPr>
        <w:t>􀀗</w:t>
      </w:r>
      <w:r w:rsidRPr="00DE65B6">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n interconnected system of arteries that traverse the entire Western Hemisphere, stretching across the Atlantic and Paci</w:t>
      </w:r>
      <w:r w:rsidRPr="00DE65B6">
        <w:rPr>
          <w:rFonts w:eastAsia="Calibri" w:hint="eastAsia"/>
          <w:sz w:val="10"/>
          <w:szCs w:val="10"/>
        </w:rPr>
        <w:t>􀂿</w:t>
      </w:r>
      <w:r w:rsidRPr="00DE65B6">
        <w:rPr>
          <w:rFonts w:asciiTheme="majorHAnsi" w:hAnsiTheme="majorHAnsi" w:cstheme="majorHAnsi"/>
          <w:sz w:val="10"/>
          <w:szCs w:val="10"/>
        </w:rPr>
        <w:t xml:space="preserve">c, through the Caribbean, and up and down </w:t>
      </w:r>
      <w:r w:rsidRPr="00DE65B6">
        <w:rPr>
          <w:rFonts w:eastAsia="Calibri" w:hint="eastAsia"/>
          <w:sz w:val="10"/>
          <w:szCs w:val="10"/>
        </w:rPr>
        <w:t>􀀱</w:t>
      </w:r>
      <w:r w:rsidRPr="00DE65B6">
        <w:rPr>
          <w:rFonts w:asciiTheme="majorHAnsi" w:hAnsiTheme="majorHAnsi" w:cstheme="majorHAnsi"/>
          <w:sz w:val="10"/>
          <w:szCs w:val="10"/>
        </w:rPr>
        <w:t xml:space="preserve">orth, South, and Central America . . .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 vast system of illicit pathways </w:t>
      </w:r>
      <w:r w:rsidRPr="00DE65B6">
        <w:rPr>
          <w:rFonts w:eastAsia="Calibri" w:hint="eastAsia"/>
          <w:sz w:val="10"/>
          <w:szCs w:val="10"/>
        </w:rPr>
        <w:t>􀀾</w:t>
      </w:r>
      <w:r w:rsidRPr="00DE65B6">
        <w:rPr>
          <w:rFonts w:asciiTheme="majorHAnsi" w:hAnsiTheme="majorHAnsi" w:cstheme="majorHAnsi"/>
          <w:sz w:val="10"/>
          <w:szCs w:val="10"/>
        </w:rPr>
        <w:t>that is used</w:t>
      </w:r>
      <w:r w:rsidRPr="00DE65B6">
        <w:rPr>
          <w:rFonts w:eastAsia="Calibri" w:hint="eastAsia"/>
          <w:sz w:val="10"/>
          <w:szCs w:val="10"/>
        </w:rPr>
        <w:t>􀁀</w:t>
      </w:r>
      <w:r w:rsidRPr="00DE65B6">
        <w:rPr>
          <w:rFonts w:asciiTheme="majorHAnsi" w:hAnsiTheme="majorHAnsi" w:cstheme="majorHAnsi"/>
          <w:sz w:val="10"/>
          <w:szCs w:val="10"/>
        </w:rPr>
        <w:t xml:space="preserve"> to move tons of drugs, thousands of people, and countless weapons into and out of the United States, Europe, and Africa with an e</w:t>
      </w:r>
      <w:r w:rsidRPr="00DE65B6">
        <w:rPr>
          <w:rFonts w:eastAsia="Calibri" w:hint="eastAsia"/>
          <w:sz w:val="10"/>
          <w:szCs w:val="10"/>
        </w:rPr>
        <w:t>􀌇</w:t>
      </w:r>
      <w:r w:rsidRPr="00DE65B6">
        <w:rPr>
          <w:rFonts w:asciiTheme="majorHAnsi" w:hAnsiTheme="majorHAnsi" w:cstheme="majorHAnsi"/>
          <w:sz w:val="10"/>
          <w:szCs w:val="10"/>
        </w:rPr>
        <w:t>ciency, payload, and gross pro</w:t>
      </w:r>
      <w:r w:rsidRPr="00DE65B6">
        <w:rPr>
          <w:rFonts w:eastAsia="Calibri" w:hint="eastAsia"/>
          <w:sz w:val="10"/>
          <w:szCs w:val="10"/>
        </w:rPr>
        <w:t>􀂿</w:t>
      </w:r>
      <w:r w:rsidRPr="00DE65B6">
        <w:rPr>
          <w:rFonts w:asciiTheme="majorHAnsi" w:hAnsiTheme="majorHAnsi" w:cstheme="majorHAnsi"/>
          <w:sz w:val="10"/>
          <w:szCs w:val="10"/>
        </w:rPr>
        <w:t>t any global transportation company would envy.66 That being said, the drug tra</w:t>
      </w:r>
      <w:r w:rsidRPr="00DE65B6">
        <w:rPr>
          <w:rFonts w:eastAsia="Calibri" w:hint="eastAsia"/>
          <w:sz w:val="10"/>
          <w:szCs w:val="10"/>
        </w:rPr>
        <w:t>􀌇</w:t>
      </w:r>
      <w:r w:rsidRPr="00DE65B6">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DE65B6">
        <w:rPr>
          <w:rFonts w:eastAsia="Calibri" w:hint="eastAsia"/>
          <w:sz w:val="10"/>
          <w:szCs w:val="10"/>
        </w:rPr>
        <w:t>􀂿</w:t>
      </w:r>
      <w:r w:rsidRPr="00DE65B6">
        <w:rPr>
          <w:rFonts w:asciiTheme="majorHAnsi" w:hAnsiTheme="majorHAnsi" w:cstheme="majorHAnsi"/>
          <w:sz w:val="10"/>
          <w:szCs w:val="10"/>
        </w:rPr>
        <w:t xml:space="preserve">ghting to maximize their share of the drug trade and for control of the critical transshipment points, or plazas, through which it </w:t>
      </w:r>
      <w:r w:rsidRPr="00DE65B6">
        <w:rPr>
          <w:rFonts w:eastAsia="Calibri" w:hint="eastAsia"/>
          <w:sz w:val="10"/>
          <w:szCs w:val="10"/>
        </w:rPr>
        <w:t>􀃀</w:t>
      </w:r>
      <w:r w:rsidRPr="00DE65B6">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DE65B6">
        <w:rPr>
          <w:rFonts w:eastAsia="Calibri" w:hint="eastAsia"/>
          <w:sz w:val="10"/>
          <w:szCs w:val="10"/>
        </w:rPr>
        <w:t>􀃀</w:t>
      </w:r>
      <w:r w:rsidRPr="00DE65B6">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DE65B6">
        <w:rPr>
          <w:rFonts w:eastAsia="Calibri" w:hint="eastAsia"/>
          <w:sz w:val="10"/>
          <w:szCs w:val="10"/>
        </w:rPr>
        <w:t>􀂿</w:t>
      </w:r>
      <w:r w:rsidRPr="00DE65B6">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E65B6">
        <w:rPr>
          <w:rFonts w:eastAsia="Calibri" w:hint="eastAsia"/>
          <w:sz w:val="10"/>
          <w:szCs w:val="10"/>
        </w:rPr>
        <w:t>􀂿</w:t>
      </w:r>
      <w:r w:rsidRPr="00DE65B6">
        <w:rPr>
          <w:rFonts w:asciiTheme="majorHAnsi" w:hAnsiTheme="majorHAnsi" w:cstheme="majorHAnsi"/>
          <w:sz w:val="10"/>
          <w:szCs w:val="10"/>
        </w:rPr>
        <w:t>ciency that can be equal or superior to those of the government forces they face. As a result of this pro</w:t>
      </w:r>
      <w:r w:rsidRPr="00DE65B6">
        <w:rPr>
          <w:rFonts w:eastAsia="Calibri" w:hint="eastAsia"/>
          <w:sz w:val="10"/>
          <w:szCs w:val="10"/>
        </w:rPr>
        <w:t>􀂿</w:t>
      </w:r>
      <w:r w:rsidRPr="00DE65B6">
        <w:rPr>
          <w:rFonts w:asciiTheme="majorHAnsi" w:hAnsiTheme="majorHAnsi" w:cstheme="majorHAnsi"/>
          <w:sz w:val="10"/>
          <w:szCs w:val="10"/>
        </w:rPr>
        <w:t>ciency and the military-grade weapons possessed by the cartels, more than 2,500 Mexican police o</w:t>
      </w:r>
      <w:r w:rsidRPr="00DE65B6">
        <w:rPr>
          <w:rFonts w:eastAsia="Calibri" w:hint="eastAsia"/>
          <w:sz w:val="10"/>
          <w:szCs w:val="10"/>
        </w:rPr>
        <w:t>􀌇</w:t>
      </w:r>
      <w:r w:rsidRPr="00DE65B6">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E65B6">
        <w:rPr>
          <w:rFonts w:eastAsia="Calibri" w:hint="eastAsia"/>
          <w:sz w:val="10"/>
          <w:szCs w:val="10"/>
        </w:rPr>
        <w:t>􀌇</w:t>
      </w:r>
      <w:r w:rsidRPr="00DE65B6">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DE65B6">
        <w:rPr>
          <w:rFonts w:eastAsia="Calibri" w:hint="eastAsia"/>
          <w:sz w:val="10"/>
          <w:szCs w:val="10"/>
        </w:rPr>
        <w:t>􀀇</w:t>
      </w:r>
      <w:r w:rsidRPr="00DE65B6">
        <w:rPr>
          <w:rFonts w:asciiTheme="majorHAnsi" w:hAnsiTheme="majorHAnsi" w:cstheme="majorHAnsi"/>
          <w:sz w:val="10"/>
          <w:szCs w:val="10"/>
        </w:rPr>
        <w:t>100 million each month on bribes to police.72 By buying o</w:t>
      </w:r>
      <w:r w:rsidRPr="00DE65B6">
        <w:rPr>
          <w:rFonts w:eastAsia="Calibri" w:hint="eastAsia"/>
          <w:sz w:val="10"/>
          <w:szCs w:val="10"/>
        </w:rPr>
        <w:t>􀌆</w:t>
      </w:r>
      <w:r w:rsidRPr="00DE65B6">
        <w:rPr>
          <w:rFonts w:asciiTheme="majorHAnsi" w:hAnsiTheme="majorHAnsi" w:cstheme="majorHAnsi"/>
          <w:sz w:val="10"/>
          <w:szCs w:val="10"/>
        </w:rPr>
        <w:t xml:space="preserve"> o</w:t>
      </w:r>
      <w:r w:rsidRPr="00DE65B6">
        <w:rPr>
          <w:rFonts w:eastAsia="Calibri" w:hint="eastAsia"/>
          <w:sz w:val="10"/>
          <w:szCs w:val="10"/>
        </w:rPr>
        <w:t>􀌇</w:t>
      </w:r>
      <w:r w:rsidRPr="00DE65B6">
        <w:rPr>
          <w:rFonts w:asciiTheme="majorHAnsi" w:hAnsiTheme="majorHAnsi" w:cstheme="majorHAnsi"/>
          <w:sz w:val="10"/>
          <w:szCs w:val="10"/>
        </w:rPr>
        <w:t>cials—and torturing or killing those who cannot be corrupted—the cartels have greatly undermined the e</w:t>
      </w:r>
      <w:r w:rsidRPr="00DE65B6">
        <w:rPr>
          <w:rFonts w:eastAsia="Calibri" w:hint="eastAsia"/>
          <w:sz w:val="10"/>
          <w:szCs w:val="10"/>
        </w:rPr>
        <w:t>􀌆</w:t>
      </w:r>
      <w:r w:rsidRPr="00DE65B6">
        <w:rPr>
          <w:rFonts w:asciiTheme="majorHAnsi" w:hAnsiTheme="majorHAnsi" w:cstheme="majorHAnsi"/>
          <w:sz w:val="10"/>
          <w:szCs w:val="10"/>
        </w:rPr>
        <w:t>ectiveness of national government forces in general and local police in particular. This, in turn, has undermined the con</w:t>
      </w:r>
      <w:r w:rsidRPr="00DE65B6">
        <w:rPr>
          <w:rFonts w:eastAsia="Calibri" w:hint="eastAsia"/>
          <w:sz w:val="10"/>
          <w:szCs w:val="10"/>
        </w:rPr>
        <w:t>􀂿</w:t>
      </w:r>
      <w:r w:rsidRPr="00DE65B6">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DE65B6">
        <w:rPr>
          <w:rFonts w:eastAsia="Calibri" w:hint="eastAsia"/>
          <w:sz w:val="10"/>
          <w:szCs w:val="10"/>
        </w:rPr>
        <w:t>􀂿</w:t>
      </w:r>
      <w:r w:rsidRPr="00DE65B6">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E65B6">
        <w:rPr>
          <w:rFonts w:eastAsia="Calibri" w:hint="eastAsia"/>
          <w:sz w:val="10"/>
          <w:szCs w:val="10"/>
        </w:rPr>
        <w:t>􀌆</w:t>
      </w:r>
      <w:r w:rsidRPr="00DE65B6">
        <w:rPr>
          <w:rFonts w:asciiTheme="majorHAnsi" w:hAnsiTheme="majorHAnsi" w:cstheme="majorHAnsi"/>
          <w:sz w:val="10"/>
          <w:szCs w:val="10"/>
        </w:rPr>
        <w:t>ectively under drug tra</w:t>
      </w:r>
      <w:r w:rsidRPr="00DE65B6">
        <w:rPr>
          <w:rFonts w:eastAsia="Calibri" w:hint="eastAsia"/>
          <w:sz w:val="10"/>
          <w:szCs w:val="10"/>
        </w:rPr>
        <w:t>􀌇</w:t>
      </w:r>
      <w:r w:rsidRPr="00DE65B6">
        <w:rPr>
          <w:rFonts w:asciiTheme="majorHAnsi" w:hAnsiTheme="majorHAnsi" w:cstheme="majorHAnsi"/>
          <w:sz w:val="10"/>
          <w:szCs w:val="10"/>
        </w:rPr>
        <w:t>ckers’ control.7</w:t>
      </w:r>
      <w:r w:rsidRPr="00DE65B6">
        <w:rPr>
          <w:rFonts w:eastAsia="Calibri" w:hint="eastAsia"/>
          <w:sz w:val="10"/>
          <w:szCs w:val="10"/>
        </w:rPr>
        <w:t>􀀗</w:t>
      </w:r>
      <w:r w:rsidRPr="00DE65B6">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E65B6">
        <w:rPr>
          <w:rFonts w:eastAsia="Calibri" w:hint="eastAsia"/>
          <w:sz w:val="10"/>
          <w:szCs w:val="10"/>
        </w:rPr>
        <w:t>􀂿</w:t>
      </w:r>
      <w:r w:rsidRPr="00DE65B6">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E65B6">
        <w:rPr>
          <w:rFonts w:eastAsia="Calibri" w:hint="eastAsia"/>
          <w:sz w:val="10"/>
          <w:szCs w:val="10"/>
        </w:rPr>
        <w:t>􀂿</w:t>
      </w:r>
      <w:r w:rsidRPr="00DE65B6">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DE65B6">
        <w:rPr>
          <w:rFonts w:eastAsia="Calibri" w:hint="eastAsia"/>
          <w:sz w:val="10"/>
          <w:szCs w:val="10"/>
        </w:rPr>
        <w:t>􀂿</w:t>
      </w:r>
      <w:r w:rsidRPr="00DE65B6">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DE65B6">
        <w:rPr>
          <w:rFonts w:eastAsia="Calibri" w:hint="eastAsia"/>
          <w:sz w:val="10"/>
          <w:szCs w:val="10"/>
        </w:rPr>
        <w:t>􀀾</w:t>
      </w:r>
      <w:r w:rsidRPr="00DE65B6">
        <w:rPr>
          <w:rFonts w:asciiTheme="majorHAnsi" w:hAnsiTheme="majorHAnsi" w:cstheme="majorHAnsi"/>
          <w:sz w:val="10"/>
          <w:szCs w:val="10"/>
        </w:rPr>
        <w:t>T</w:t>
      </w:r>
      <w:r w:rsidRPr="00DE65B6">
        <w:rPr>
          <w:rFonts w:eastAsia="Calibri" w:hint="eastAsia"/>
          <w:sz w:val="10"/>
          <w:szCs w:val="10"/>
        </w:rPr>
        <w:t>􀁀</w:t>
      </w:r>
      <w:r w:rsidRPr="00DE65B6">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DE65B6">
        <w:rPr>
          <w:rFonts w:eastAsia="Calibri" w:hint="eastAsia"/>
          <w:sz w:val="10"/>
          <w:szCs w:val="10"/>
        </w:rPr>
        <w:t>􀂿</w:t>
      </w:r>
      <w:r w:rsidRPr="00DE65B6">
        <w:rPr>
          <w:rFonts w:asciiTheme="majorHAnsi" w:hAnsiTheme="majorHAnsi" w:cstheme="majorHAnsi"/>
          <w:sz w:val="10"/>
          <w:szCs w:val="10"/>
        </w:rPr>
        <w:t xml:space="preserve">cant criminal capabilities that are available </w:t>
      </w:r>
      <w:r w:rsidRPr="00DE65B6">
        <w:rPr>
          <w:rFonts w:eastAsia="Calibri" w:hint="eastAsia"/>
          <w:sz w:val="10"/>
          <w:szCs w:val="10"/>
        </w:rPr>
        <w:t>􀀾</w:t>
      </w:r>
      <w:r w:rsidRPr="00DE65B6">
        <w:rPr>
          <w:rFonts w:asciiTheme="majorHAnsi" w:hAnsiTheme="majorHAnsi" w:cstheme="majorHAnsi"/>
          <w:sz w:val="10"/>
          <w:szCs w:val="10"/>
        </w:rPr>
        <w:t>within them</w:t>
      </w:r>
      <w:r w:rsidRPr="00DE65B6">
        <w:rPr>
          <w:rFonts w:eastAsia="Calibri" w:hint="eastAsia"/>
          <w:sz w:val="10"/>
          <w:szCs w:val="10"/>
        </w:rPr>
        <w:t>􀁀</w:t>
      </w:r>
      <w:r w:rsidRPr="00DE65B6">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w:t>
      </w:r>
      <w:r w:rsidRPr="00DE65B6">
        <w:rPr>
          <w:rFonts w:asciiTheme="majorHAnsi" w:hAnsiTheme="majorHAnsi" w:cstheme="majorHAnsi"/>
          <w:sz w:val="10"/>
          <w:szCs w:val="10"/>
        </w:rPr>
        <w:lastRenderedPageBreak/>
        <w:t xml:space="preserve">and funds are skills that can be exploited by a variety of malign actors, including terrorists.78 Hezbollah and the Bolivarian Alliance Hezbollah in Latin America </w:t>
      </w:r>
      <w:r w:rsidRPr="00DE65B6">
        <w:rPr>
          <w:rFonts w:eastAsia="Calibri" w:hint="eastAsia"/>
          <w:sz w:val="10"/>
          <w:szCs w:val="10"/>
        </w:rPr>
        <w:t>􀀱</w:t>
      </w:r>
      <w:r w:rsidRPr="00DE65B6">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E65B6">
        <w:rPr>
          <w:rFonts w:eastAsia="Calibri" w:hint="eastAsia"/>
          <w:sz w:val="10"/>
          <w:szCs w:val="10"/>
        </w:rPr>
        <w:t>􀀱</w:t>
      </w:r>
      <w:r w:rsidRPr="00DE65B6">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DE65B6">
        <w:rPr>
          <w:rFonts w:eastAsia="Calibri" w:hint="eastAsia"/>
          <w:sz w:val="10"/>
          <w:szCs w:val="10"/>
        </w:rPr>
        <w:t>􀂿</w:t>
      </w:r>
      <w:r w:rsidRPr="00DE65B6">
        <w:rPr>
          <w:rFonts w:asciiTheme="majorHAnsi" w:hAnsiTheme="majorHAnsi" w:cstheme="majorHAnsi"/>
          <w:sz w:val="10"/>
          <w:szCs w:val="10"/>
        </w:rPr>
        <w:t>cking, identity theft and false identi</w:t>
      </w:r>
      <w:r w:rsidRPr="00DE65B6">
        <w:rPr>
          <w:rFonts w:eastAsia="Calibri" w:hint="eastAsia"/>
          <w:sz w:val="10"/>
          <w:szCs w:val="10"/>
        </w:rPr>
        <w:t>􀂿</w:t>
      </w:r>
      <w:r w:rsidRPr="00DE65B6">
        <w:rPr>
          <w:rFonts w:asciiTheme="majorHAnsi" w:hAnsiTheme="majorHAnsi" w:cstheme="majorHAnsi"/>
          <w:sz w:val="10"/>
          <w:szCs w:val="10"/>
        </w:rPr>
        <w:t xml:space="preserve">cation documents, counterfeiting currency and intellectual property, and smuggling. </w:t>
      </w:r>
      <w:r w:rsidRPr="00DE65B6">
        <w:rPr>
          <w:rFonts w:eastAsia="Calibri" w:hint="eastAsia"/>
          <w:sz w:val="10"/>
          <w:szCs w:val="10"/>
        </w:rPr>
        <w:t>􀀱</w:t>
      </w:r>
      <w:r w:rsidRPr="00DE65B6">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DE65B6">
        <w:rPr>
          <w:rFonts w:eastAsia="Calibri" w:hint="eastAsia"/>
          <w:sz w:val="10"/>
          <w:szCs w:val="10"/>
        </w:rPr>
        <w:t>􀀇</w:t>
      </w:r>
      <w:r w:rsidRPr="00DE65B6">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E65B6">
        <w:rPr>
          <w:rFonts w:eastAsia="Calibri" w:hint="eastAsia"/>
          <w:sz w:val="10"/>
          <w:szCs w:val="10"/>
        </w:rPr>
        <w:t>􀌆</w:t>
      </w:r>
      <w:r w:rsidRPr="00DE65B6">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DE65B6">
        <w:rPr>
          <w:rFonts w:eastAsia="Calibri" w:hint="eastAsia"/>
          <w:sz w:val="10"/>
          <w:szCs w:val="10"/>
        </w:rPr>
        <w:t>􀀗</w:t>
      </w:r>
      <w:r w:rsidRPr="00DE65B6">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DE65B6">
        <w:rPr>
          <w:rFonts w:eastAsia="Calibri" w:hint="eastAsia"/>
          <w:sz w:val="10"/>
          <w:szCs w:val="10"/>
        </w:rPr>
        <w:t>􀌇</w:t>
      </w:r>
      <w:r w:rsidRPr="00DE65B6">
        <w:rPr>
          <w:rFonts w:asciiTheme="majorHAnsi" w:hAnsiTheme="majorHAnsi" w:cstheme="majorHAnsi"/>
          <w:sz w:val="10"/>
          <w:szCs w:val="10"/>
        </w:rPr>
        <w:t xml:space="preserve">cking and money laundering. Fadel reportedly deposited the proceeds of his criminal activities—ranging from </w:t>
      </w:r>
      <w:r w:rsidRPr="00DE65B6">
        <w:rPr>
          <w:rFonts w:eastAsia="Calibri" w:hint="eastAsia"/>
          <w:sz w:val="10"/>
          <w:szCs w:val="10"/>
        </w:rPr>
        <w:t>􀀇</w:t>
      </w:r>
      <w:r w:rsidRPr="00DE65B6">
        <w:rPr>
          <w:rFonts w:asciiTheme="majorHAnsi" w:hAnsiTheme="majorHAnsi" w:cstheme="majorHAnsi"/>
          <w:sz w:val="10"/>
          <w:szCs w:val="10"/>
        </w:rPr>
        <w:t xml:space="preserve">50-200,000 per transaction—into Turkish and Syrian bank accounts linked to Hezbollah. In summary, Hezbollah has become a </w:t>
      </w:r>
      <w:r w:rsidRPr="00DE65B6">
        <w:rPr>
          <w:rFonts w:eastAsia="Calibri" w:hint="eastAsia"/>
          <w:sz w:val="10"/>
          <w:szCs w:val="10"/>
        </w:rPr>
        <w:t>􀂿</w:t>
      </w:r>
      <w:r w:rsidRPr="00DE65B6">
        <w:rPr>
          <w:rFonts w:asciiTheme="majorHAnsi" w:hAnsiTheme="majorHAnsi" w:cstheme="majorHAnsi"/>
          <w:sz w:val="10"/>
          <w:szCs w:val="10"/>
        </w:rPr>
        <w:t>xture in Central and Latin America, expanding both its activities and in</w:t>
      </w:r>
      <w:r w:rsidRPr="00DE65B6">
        <w:rPr>
          <w:rFonts w:eastAsia="Calibri" w:hint="eastAsia"/>
          <w:sz w:val="10"/>
          <w:szCs w:val="10"/>
        </w:rPr>
        <w:t>􀃀</w:t>
      </w:r>
      <w:r w:rsidRPr="00DE65B6">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DE65B6">
        <w:rPr>
          <w:rFonts w:eastAsia="Calibri" w:hint="eastAsia"/>
          <w:sz w:val="10"/>
          <w:szCs w:val="10"/>
        </w:rPr>
        <w:t>􀃀</w:t>
      </w:r>
      <w:r w:rsidRPr="00DE65B6">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E65B6">
        <w:rPr>
          <w:rFonts w:eastAsia="Calibri" w:hint="eastAsia"/>
          <w:sz w:val="10"/>
          <w:szCs w:val="10"/>
        </w:rPr>
        <w:t>􀀗</w:t>
      </w:r>
      <w:r w:rsidRPr="00DE65B6">
        <w:rPr>
          <w:rFonts w:asciiTheme="majorHAnsi" w:hAnsiTheme="majorHAnsi" w:cstheme="majorHAnsi"/>
          <w:sz w:val="10"/>
          <w:szCs w:val="10"/>
        </w:rPr>
        <w:t xml:space="preserve">, the Bolivarian Alliance has expanded to include Antigua and Barbuda, Bolivia, Dominica, Ecuador, </w:t>
      </w:r>
      <w:r w:rsidRPr="00DE65B6">
        <w:rPr>
          <w:rFonts w:eastAsia="Calibri" w:hint="eastAsia"/>
          <w:sz w:val="10"/>
          <w:szCs w:val="10"/>
        </w:rPr>
        <w:t>􀀱</w:t>
      </w:r>
      <w:r w:rsidRPr="00DE65B6">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E65B6">
        <w:rPr>
          <w:rFonts w:eastAsia="Calibri" w:hint="eastAsia"/>
          <w:sz w:val="10"/>
          <w:szCs w:val="10"/>
        </w:rPr>
        <w:t>􀀗</w:t>
      </w:r>
      <w:r w:rsidRPr="00DE65B6">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E65B6">
        <w:rPr>
          <w:rFonts w:eastAsia="Calibri" w:hint="eastAsia"/>
          <w:sz w:val="10"/>
          <w:szCs w:val="10"/>
        </w:rPr>
        <w:t>􀀗</w:t>
      </w:r>
      <w:r w:rsidRPr="00DE65B6">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E65B6">
        <w:rPr>
          <w:rFonts w:eastAsia="Calibri" w:hint="eastAsia"/>
          <w:sz w:val="10"/>
          <w:szCs w:val="10"/>
        </w:rPr>
        <w:t>􀃀</w:t>
      </w:r>
      <w:r w:rsidRPr="00DE65B6">
        <w:rPr>
          <w:rFonts w:asciiTheme="majorHAnsi" w:hAnsiTheme="majorHAnsi" w:cstheme="majorHAnsi"/>
          <w:sz w:val="10"/>
          <w:szCs w:val="10"/>
        </w:rPr>
        <w:t xml:space="preserve">ict, which lasted less than </w:t>
      </w:r>
      <w:r w:rsidRPr="00DE65B6">
        <w:rPr>
          <w:rFonts w:eastAsia="Calibri" w:hint="eastAsia"/>
          <w:sz w:val="10"/>
          <w:szCs w:val="10"/>
        </w:rPr>
        <w:t>􀂿</w:t>
      </w:r>
      <w:r w:rsidRPr="00DE65B6">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DE65B6">
        <w:rPr>
          <w:rFonts w:eastAsia="Calibri" w:hint="eastAsia"/>
          <w:sz w:val="10"/>
          <w:szCs w:val="10"/>
        </w:rPr>
        <w:t>􀌆</w:t>
      </w:r>
      <w:r w:rsidRPr="00DE65B6">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DE65B6">
        <w:rPr>
          <w:rFonts w:eastAsia="Calibri" w:hint="eastAsia"/>
          <w:sz w:val="10"/>
          <w:szCs w:val="10"/>
        </w:rPr>
        <w:t>􀌆</w:t>
      </w:r>
      <w:r w:rsidRPr="00DE65B6">
        <w:rPr>
          <w:rFonts w:asciiTheme="majorHAnsi" w:hAnsiTheme="majorHAnsi" w:cstheme="majorHAnsi"/>
          <w:sz w:val="10"/>
          <w:szCs w:val="10"/>
        </w:rPr>
        <w:t xml:space="preserve">ered severe losses; out of the four hundred tanks involved in the </w:t>
      </w:r>
      <w:r w:rsidRPr="00DE65B6">
        <w:rPr>
          <w:rFonts w:eastAsia="Calibri" w:hint="eastAsia"/>
          <w:sz w:val="10"/>
          <w:szCs w:val="10"/>
        </w:rPr>
        <w:t>􀂿</w:t>
      </w:r>
      <w:r w:rsidRPr="00DE65B6">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E65B6">
        <w:rPr>
          <w:rFonts w:eastAsia="Calibri" w:hint="eastAsia"/>
          <w:sz w:val="10"/>
          <w:szCs w:val="10"/>
        </w:rPr>
        <w:t>􀂿</w:t>
      </w:r>
      <w:r w:rsidRPr="00DE65B6">
        <w:rPr>
          <w:rFonts w:asciiTheme="majorHAnsi" w:hAnsiTheme="majorHAnsi" w:cstheme="majorHAnsi"/>
          <w:sz w:val="10"/>
          <w:szCs w:val="10"/>
        </w:rPr>
        <w:t>ber-optic based communications network, making collection of communications tra</w:t>
      </w:r>
      <w:r w:rsidRPr="00DE65B6">
        <w:rPr>
          <w:rFonts w:eastAsia="Calibri" w:hint="eastAsia"/>
          <w:sz w:val="10"/>
          <w:szCs w:val="10"/>
        </w:rPr>
        <w:t>􀌇</w:t>
      </w:r>
      <w:r w:rsidRPr="00DE65B6">
        <w:rPr>
          <w:rFonts w:asciiTheme="majorHAnsi" w:hAnsiTheme="majorHAnsi" w:cstheme="majorHAnsi"/>
          <w:sz w:val="10"/>
          <w:szCs w:val="10"/>
        </w:rPr>
        <w:t>c by Israeli intelligence extremely di</w:t>
      </w:r>
      <w:r w:rsidRPr="00DE65B6">
        <w:rPr>
          <w:rFonts w:eastAsia="Calibri" w:hint="eastAsia"/>
          <w:sz w:val="10"/>
          <w:szCs w:val="10"/>
        </w:rPr>
        <w:t>􀌇</w:t>
      </w:r>
      <w:r w:rsidRPr="00DE65B6">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DE65B6">
        <w:rPr>
          <w:rFonts w:eastAsia="Calibri" w:hint="eastAsia"/>
          <w:sz w:val="10"/>
          <w:szCs w:val="10"/>
        </w:rPr>
        <w:t>􀃀</w:t>
      </w:r>
      <w:r w:rsidRPr="00DE65B6">
        <w:rPr>
          <w:rFonts w:asciiTheme="majorHAnsi" w:hAnsiTheme="majorHAnsi" w:cstheme="majorHAnsi"/>
          <w:sz w:val="10"/>
          <w:szCs w:val="10"/>
        </w:rPr>
        <w:t xml:space="preserve">ict Hezbollah’s forces </w:t>
      </w:r>
      <w:r w:rsidRPr="00DE65B6">
        <w:rPr>
          <w:rFonts w:eastAsia="Calibri" w:hint="eastAsia"/>
          <w:sz w:val="10"/>
          <w:szCs w:val="10"/>
        </w:rPr>
        <w:t>􀂿</w:t>
      </w:r>
      <w:r w:rsidRPr="00DE65B6">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E65B6">
        <w:rPr>
          <w:rFonts w:eastAsia="Calibri" w:hint="eastAsia"/>
          <w:sz w:val="10"/>
          <w:szCs w:val="10"/>
        </w:rPr>
        <w:t>􀂿</w:t>
      </w:r>
      <w:r w:rsidRPr="00DE65B6">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DE65B6">
        <w:rPr>
          <w:rFonts w:eastAsia="Calibri" w:hint="eastAsia"/>
          <w:sz w:val="10"/>
          <w:szCs w:val="10"/>
        </w:rPr>
        <w:t>􀃀</w:t>
      </w:r>
      <w:r w:rsidRPr="00DE65B6">
        <w:rPr>
          <w:rFonts w:asciiTheme="majorHAnsi" w:hAnsiTheme="majorHAnsi" w:cstheme="majorHAnsi"/>
          <w:sz w:val="10"/>
          <w:szCs w:val="10"/>
        </w:rPr>
        <w:t>ed their homes. Haifa, Israel’s major seaport had to be shut down, as did its oil re</w:t>
      </w:r>
      <w:r w:rsidRPr="00DE65B6">
        <w:rPr>
          <w:rFonts w:eastAsia="Calibri" w:hint="eastAsia"/>
          <w:sz w:val="10"/>
          <w:szCs w:val="10"/>
        </w:rPr>
        <w:t>􀂿</w:t>
      </w:r>
      <w:r w:rsidRPr="00DE65B6">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E65B6">
        <w:rPr>
          <w:rFonts w:eastAsia="Calibri" w:hint="eastAsia"/>
          <w:sz w:val="10"/>
          <w:szCs w:val="10"/>
        </w:rPr>
        <w:t>􀃀</w:t>
      </w:r>
      <w:r w:rsidRPr="00DE65B6">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DE65B6">
        <w:rPr>
          <w:rFonts w:eastAsia="Calibri" w:hint="eastAsia"/>
          <w:sz w:val="10"/>
          <w:szCs w:val="10"/>
        </w:rPr>
        <w:t>􀂿</w:t>
      </w:r>
      <w:r w:rsidRPr="00DE65B6">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E65B6">
        <w:rPr>
          <w:rFonts w:eastAsia="Calibri" w:hint="eastAsia"/>
          <w:sz w:val="10"/>
          <w:szCs w:val="10"/>
        </w:rPr>
        <w:t>􀂿</w:t>
      </w:r>
      <w:r w:rsidRPr="00DE65B6">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DE65B6">
        <w:rPr>
          <w:rFonts w:eastAsia="Calibri" w:hint="eastAsia"/>
          <w:sz w:val="10"/>
          <w:szCs w:val="10"/>
        </w:rPr>
        <w:t>􀂿</w:t>
      </w:r>
      <w:r w:rsidRPr="00DE65B6">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DE65B6">
        <w:rPr>
          <w:rFonts w:eastAsia="Calibri" w:hint="eastAsia"/>
          <w:sz w:val="10"/>
          <w:szCs w:val="10"/>
        </w:rPr>
        <w:t>􀃀</w:t>
      </w:r>
      <w:r w:rsidRPr="00DE65B6">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E65B6">
        <w:rPr>
          <w:rFonts w:asciiTheme="majorHAnsi" w:hAnsiTheme="majorHAnsi" w:cstheme="majorHAnsi"/>
        </w:rPr>
        <w:t xml:space="preserve">. </w:t>
      </w:r>
      <w:r w:rsidRPr="00DE65B6">
        <w:rPr>
          <w:rStyle w:val="StyleUnderline"/>
          <w:rFonts w:asciiTheme="majorHAnsi" w:hAnsiTheme="majorHAnsi" w:cstheme="majorHAnsi"/>
        </w:rPr>
        <w:t xml:space="preserve">This is not to say that </w:t>
      </w:r>
      <w:r w:rsidRPr="009651FA">
        <w:rPr>
          <w:rStyle w:val="StyleUnderline"/>
          <w:rFonts w:asciiTheme="majorHAnsi" w:hAnsiTheme="majorHAnsi" w:cstheme="majorHAnsi"/>
          <w:highlight w:val="green"/>
        </w:rPr>
        <w:t>Beijing, Moscow</w:t>
      </w:r>
      <w:r w:rsidRPr="00DE65B6">
        <w:rPr>
          <w:rStyle w:val="StyleUnderline"/>
          <w:rFonts w:asciiTheme="majorHAnsi" w:hAnsiTheme="majorHAnsi" w:cstheme="majorHAnsi"/>
        </w:rPr>
        <w:t xml:space="preserve">, and Tehran would eschew future opportunities to </w:t>
      </w:r>
      <w:r w:rsidRPr="009651FA">
        <w:rPr>
          <w:rStyle w:val="Emphasis"/>
          <w:rFonts w:asciiTheme="majorHAnsi" w:hAnsiTheme="majorHAnsi" w:cstheme="majorHAnsi"/>
          <w:highlight w:val="green"/>
        </w:rPr>
        <w:t>establish bases in Latin America</w:t>
      </w:r>
      <w:r w:rsidRPr="00DE65B6">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DE65B6">
        <w:rPr>
          <w:rStyle w:val="Emphasis"/>
          <w:rFonts w:asciiTheme="majorHAnsi" w:hAnsiTheme="majorHAnsi" w:cstheme="majorHAnsi"/>
        </w:rPr>
        <w:t xml:space="preserve">Washington would have to account for the </w:t>
      </w:r>
      <w:r w:rsidRPr="00DE65B6">
        <w:rPr>
          <w:rStyle w:val="StyleUnderline"/>
          <w:rFonts w:asciiTheme="majorHAnsi" w:hAnsiTheme="majorHAnsi" w:cstheme="majorHAnsi"/>
        </w:rPr>
        <w:t>possibility that the</w:t>
      </w:r>
      <w:r w:rsidRPr="00DE65B6">
        <w:rPr>
          <w:rStyle w:val="Emphasis"/>
          <w:rFonts w:asciiTheme="majorHAnsi" w:hAnsiTheme="majorHAnsi" w:cstheme="majorHAnsi"/>
        </w:rPr>
        <w:t xml:space="preserve"> </w:t>
      </w:r>
      <w:r w:rsidRPr="009651FA">
        <w:rPr>
          <w:rStyle w:val="Emphasis"/>
          <w:rFonts w:asciiTheme="majorHAnsi" w:hAnsiTheme="majorHAnsi" w:cstheme="majorHAnsi"/>
          <w:highlight w:val="green"/>
        </w:rPr>
        <w:t>conflict would lead to</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direct confrontation with a</w:t>
      </w:r>
      <w:r w:rsidRPr="00DE65B6">
        <w:rPr>
          <w:rStyle w:val="Emphasis"/>
          <w:rFonts w:asciiTheme="majorHAnsi" w:hAnsiTheme="majorHAnsi" w:cstheme="majorHAnsi"/>
        </w:rPr>
        <w:t xml:space="preserve"> more capable and potentially </w:t>
      </w:r>
      <w:r w:rsidRPr="009651FA">
        <w:rPr>
          <w:rStyle w:val="Emphasis"/>
          <w:rFonts w:asciiTheme="majorHAnsi" w:hAnsiTheme="majorHAnsi" w:cstheme="majorHAnsi"/>
          <w:highlight w:val="green"/>
        </w:rPr>
        <w:t>nuclear-armed power</w:t>
      </w:r>
      <w:r w:rsidRPr="00DE65B6">
        <w:rPr>
          <w:rStyle w:val="Emphasis"/>
          <w:rFonts w:asciiTheme="majorHAnsi" w:hAnsiTheme="majorHAnsi" w:cstheme="majorHAnsi"/>
        </w:rPr>
        <w:t xml:space="preserve"> </w:t>
      </w:r>
      <w:r w:rsidRPr="00DE65B6">
        <w:rPr>
          <w:rFonts w:asciiTheme="majorHAnsi" w:hAnsiTheme="majorHAnsi" w:cstheme="majorHAnsi"/>
        </w:rPr>
        <w:t xml:space="preserve">.100 </w:t>
      </w:r>
      <w:r w:rsidRPr="00DE65B6">
        <w:rPr>
          <w:rStyle w:val="StyleUnderline"/>
          <w:rFonts w:asciiTheme="majorHAnsi" w:hAnsiTheme="majorHAnsi" w:cstheme="majorHAnsi"/>
        </w:rPr>
        <w:t>Bases</w:t>
      </w:r>
      <w:r w:rsidRPr="00DE65B6">
        <w:rPr>
          <w:rFonts w:asciiTheme="majorHAnsi" w:hAnsiTheme="majorHAnsi" w:cstheme="majorHAnsi"/>
        </w:rPr>
        <w:t xml:space="preserve"> in the hemisphere </w:t>
      </w:r>
      <w:r w:rsidRPr="00DE65B6">
        <w:rPr>
          <w:rStyle w:val="StyleUnderline"/>
          <w:rFonts w:asciiTheme="majorHAnsi" w:hAnsiTheme="majorHAnsi" w:cstheme="majorHAnsi"/>
        </w:rPr>
        <w:t>can</w:t>
      </w:r>
      <w:r w:rsidRPr="00DE65B6">
        <w:rPr>
          <w:rFonts w:asciiTheme="majorHAnsi" w:hAnsiTheme="majorHAnsi" w:cstheme="majorHAnsi"/>
        </w:rPr>
        <w:t xml:space="preserve"> also </w:t>
      </w:r>
      <w:r w:rsidRPr="00DE65B6">
        <w:rPr>
          <w:rStyle w:val="StyleUnderline"/>
          <w:rFonts w:asciiTheme="majorHAnsi" w:hAnsiTheme="majorHAnsi" w:cstheme="majorHAnsi"/>
        </w:rPr>
        <w:t>enable external powers to conduct</w:t>
      </w:r>
      <w:r w:rsidRPr="00DE65B6">
        <w:rPr>
          <w:rFonts w:asciiTheme="majorHAnsi" w:hAnsiTheme="majorHAnsi" w:cstheme="majorHAnsi"/>
        </w:rPr>
        <w:t xml:space="preserve"> military </w:t>
      </w:r>
      <w:r w:rsidRPr="00DE65B6">
        <w:rPr>
          <w:rStyle w:val="StyleUnderline"/>
          <w:rFonts w:asciiTheme="majorHAnsi" w:hAnsiTheme="majorHAnsi" w:cstheme="majorHAnsi"/>
        </w:rPr>
        <w:t>assistance activities</w:t>
      </w:r>
      <w:r w:rsidRPr="00DE65B6">
        <w:rPr>
          <w:rFonts w:asciiTheme="majorHAnsi" w:hAnsiTheme="majorHAnsi" w:cstheme="majorHAnsi"/>
        </w:rPr>
        <w:t xml:space="preserve">, such as training, more easily. </w:t>
      </w:r>
      <w:r w:rsidRPr="00DE65B6">
        <w:rPr>
          <w:rStyle w:val="StyleUnderline"/>
          <w:rFonts w:asciiTheme="majorHAnsi" w:hAnsiTheme="majorHAnsi" w:cstheme="majorHAnsi"/>
        </w:rPr>
        <w:t>Electronic</w:t>
      </w:r>
      <w:r w:rsidRPr="00DE65B6">
        <w:rPr>
          <w:rFonts w:asciiTheme="majorHAnsi" w:hAnsiTheme="majorHAnsi" w:cstheme="majorHAnsi"/>
        </w:rPr>
        <w:t xml:space="preserve"> </w:t>
      </w:r>
      <w:r w:rsidRPr="00DE65B6">
        <w:rPr>
          <w:rStyle w:val="StyleUnderline"/>
          <w:rFonts w:asciiTheme="majorHAnsi" w:hAnsiTheme="majorHAnsi" w:cstheme="majorHAnsi"/>
        </w:rPr>
        <w:t>surveillance</w:t>
      </w:r>
      <w:r w:rsidRPr="00DE65B6">
        <w:rPr>
          <w:rFonts w:asciiTheme="majorHAnsi" w:hAnsiTheme="majorHAnsi" w:cstheme="majorHAnsi"/>
        </w:rPr>
        <w:t xml:space="preserve"> of the United States and Latin American states </w:t>
      </w:r>
      <w:r w:rsidRPr="00DE65B6">
        <w:rPr>
          <w:rStyle w:val="StyleUnderline"/>
          <w:rFonts w:asciiTheme="majorHAnsi" w:hAnsiTheme="majorHAnsi" w:cstheme="majorHAnsi"/>
        </w:rPr>
        <w:t>could be accomplished more cheaply</w:t>
      </w:r>
      <w:r w:rsidRPr="00DE65B6">
        <w:rPr>
          <w:rFonts w:asciiTheme="majorHAnsi" w:hAnsiTheme="majorHAnsi" w:cstheme="majorHAnsi"/>
        </w:rPr>
        <w:t xml:space="preserve"> and e</w:t>
      </w:r>
      <w:r w:rsidRPr="00DE65B6">
        <w:rPr>
          <w:rFonts w:eastAsia="Calibri" w:hint="eastAsia"/>
        </w:rPr>
        <w:t>􀌆</w:t>
      </w:r>
      <w:r w:rsidRPr="00DE65B6">
        <w:rPr>
          <w:rFonts w:asciiTheme="majorHAnsi" w:hAnsiTheme="majorHAnsi" w:cstheme="majorHAnsi"/>
        </w:rPr>
        <w:t xml:space="preserve">ectively from forward positions. Finally, </w:t>
      </w:r>
      <w:r w:rsidRPr="00DE65B6">
        <w:rPr>
          <w:rStyle w:val="StyleUnderline"/>
          <w:rFonts w:asciiTheme="majorHAnsi" w:hAnsiTheme="majorHAnsi" w:cstheme="majorHAnsi"/>
        </w:rPr>
        <w:t>certain</w:t>
      </w:r>
      <w:r w:rsidRPr="00DE65B6">
        <w:rPr>
          <w:rFonts w:asciiTheme="majorHAnsi" w:hAnsiTheme="majorHAnsi" w:cstheme="majorHAnsi"/>
        </w:rPr>
        <w:t xml:space="preserve"> kinds of </w:t>
      </w:r>
      <w:r w:rsidRPr="00DE65B6">
        <w:rPr>
          <w:rStyle w:val="StyleUnderline"/>
          <w:rFonts w:asciiTheme="majorHAnsi" w:hAnsiTheme="majorHAnsi" w:cstheme="majorHAnsi"/>
        </w:rPr>
        <w:t>military</w:t>
      </w:r>
      <w:r w:rsidRPr="00DE65B6">
        <w:rPr>
          <w:rFonts w:asciiTheme="majorHAnsi" w:hAnsiTheme="majorHAnsi" w:cstheme="majorHAnsi"/>
        </w:rPr>
        <w:t xml:space="preserve"> </w:t>
      </w:r>
      <w:r w:rsidRPr="00DE65B6">
        <w:rPr>
          <w:rStyle w:val="StyleUnderline"/>
          <w:rFonts w:asciiTheme="majorHAnsi" w:hAnsiTheme="majorHAnsi" w:cstheme="majorHAnsi"/>
        </w:rPr>
        <w:t>capabilities</w:t>
      </w:r>
      <w:r w:rsidRPr="00DE65B6">
        <w:rPr>
          <w:rFonts w:asciiTheme="majorHAnsi" w:hAnsiTheme="majorHAnsi" w:cstheme="majorHAnsi"/>
        </w:rPr>
        <w:t xml:space="preserve">, </w:t>
      </w:r>
      <w:r w:rsidRPr="00DE65B6">
        <w:rPr>
          <w:rStyle w:val="StyleUnderline"/>
          <w:rFonts w:asciiTheme="majorHAnsi" w:hAnsiTheme="majorHAnsi" w:cstheme="majorHAnsi"/>
        </w:rPr>
        <w:t>such as</w:t>
      </w:r>
      <w:r w:rsidRPr="00DE65B6">
        <w:rPr>
          <w:rFonts w:asciiTheme="majorHAnsi" w:hAnsiTheme="majorHAnsi" w:cstheme="majorHAnsi"/>
        </w:rPr>
        <w:t xml:space="preserve"> long-range </w:t>
      </w:r>
      <w:r w:rsidRPr="00DE65B6">
        <w:rPr>
          <w:rStyle w:val="Emphasis"/>
          <w:rFonts w:asciiTheme="majorHAnsi" w:hAnsiTheme="majorHAnsi" w:cstheme="majorHAnsi"/>
        </w:rPr>
        <w:t>ballistic missiles and attack submarines</w:t>
      </w:r>
      <w:r w:rsidRPr="00DE65B6">
        <w:rPr>
          <w:rFonts w:asciiTheme="majorHAnsi" w:hAnsiTheme="majorHAnsi" w:cstheme="majorHAnsi"/>
        </w:rPr>
        <w:t xml:space="preserve">, </w:t>
      </w:r>
      <w:r w:rsidRPr="00DE65B6">
        <w:rPr>
          <w:rStyle w:val="StyleUnderline"/>
          <w:rFonts w:asciiTheme="majorHAnsi" w:hAnsiTheme="majorHAnsi" w:cstheme="majorHAnsi"/>
        </w:rPr>
        <w:t>could be</w:t>
      </w:r>
      <w:r w:rsidRPr="00DE65B6">
        <w:rPr>
          <w:rFonts w:asciiTheme="majorHAnsi" w:hAnsiTheme="majorHAnsi" w:cstheme="majorHAnsi"/>
        </w:rPr>
        <w:t xml:space="preserve"> pro</w:t>
      </w:r>
      <w:r w:rsidRPr="00DE65B6">
        <w:rPr>
          <w:rFonts w:eastAsia="Calibri" w:hint="eastAsia"/>
        </w:rPr>
        <w:t>􀂿</w:t>
      </w:r>
      <w:r w:rsidRPr="00DE65B6">
        <w:rPr>
          <w:rFonts w:asciiTheme="majorHAnsi" w:hAnsiTheme="majorHAnsi" w:cstheme="majorHAnsi"/>
        </w:rPr>
        <w:t xml:space="preserve">tably </w:t>
      </w:r>
      <w:r w:rsidRPr="00DE65B6">
        <w:rPr>
          <w:rStyle w:val="StyleUnderline"/>
          <w:rFonts w:asciiTheme="majorHAnsi" w:hAnsiTheme="majorHAnsi" w:cstheme="majorHAnsi"/>
        </w:rPr>
        <w:t>stationed</w:t>
      </w:r>
      <w:r w:rsidRPr="00DE65B6">
        <w:rPr>
          <w:rFonts w:asciiTheme="majorHAnsi" w:hAnsiTheme="majorHAnsi" w:cstheme="majorHAnsi"/>
        </w:rPr>
        <w:t xml:space="preserve"> in Latin America by powers external to that region, particularly if they intended to create the option of initiating con</w:t>
      </w:r>
      <w:r w:rsidRPr="00DE65B6">
        <w:rPr>
          <w:rFonts w:eastAsia="Calibri" w:hint="eastAsia"/>
        </w:rPr>
        <w:t>􀃀</w:t>
      </w:r>
      <w:r w:rsidRPr="00DE65B6">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DE65B6">
        <w:rPr>
          <w:rStyle w:val="StyleUnderline"/>
          <w:rFonts w:asciiTheme="majorHAnsi" w:hAnsiTheme="majorHAnsi" w:cstheme="majorHAnsi"/>
        </w:rPr>
        <w:t>Given current trends</w:t>
      </w:r>
      <w:r w:rsidRPr="00DE65B6">
        <w:rPr>
          <w:rFonts w:asciiTheme="majorHAnsi" w:hAnsiTheme="majorHAnsi" w:cstheme="majorHAnsi"/>
        </w:rPr>
        <w:t xml:space="preserve">, </w:t>
      </w:r>
      <w:r w:rsidRPr="009651FA">
        <w:rPr>
          <w:rStyle w:val="Emphasis"/>
          <w:rFonts w:asciiTheme="majorHAnsi" w:hAnsiTheme="majorHAnsi" w:cstheme="majorHAnsi"/>
          <w:highlight w:val="green"/>
        </w:rPr>
        <w:t>several powers</w:t>
      </w:r>
      <w:r w:rsidRPr="00DE65B6">
        <w:rPr>
          <w:rStyle w:val="Emphasis"/>
          <w:rFonts w:asciiTheme="majorHAnsi" w:hAnsiTheme="majorHAnsi" w:cstheme="majorHAnsi"/>
        </w:rPr>
        <w:t xml:space="preserve"> external to the region may</w:t>
      </w:r>
      <w:r w:rsidRPr="00DE65B6">
        <w:rPr>
          <w:rFonts w:asciiTheme="majorHAnsi" w:hAnsiTheme="majorHAnsi" w:cstheme="majorHAnsi"/>
        </w:rPr>
        <w:t xml:space="preserve">, either now or over the coming decade, </w:t>
      </w:r>
      <w:r w:rsidRPr="009651FA">
        <w:rPr>
          <w:rStyle w:val="Emphasis"/>
          <w:rFonts w:asciiTheme="majorHAnsi" w:hAnsiTheme="majorHAnsi" w:cstheme="majorHAnsi"/>
          <w:highlight w:val="green"/>
        </w:rPr>
        <w:t>have both the motive and the means to employ</w:t>
      </w:r>
      <w:r w:rsidRPr="00DE65B6">
        <w:rPr>
          <w:rStyle w:val="Emphasis"/>
          <w:rFonts w:asciiTheme="majorHAnsi" w:hAnsiTheme="majorHAnsi" w:cstheme="majorHAnsi"/>
        </w:rPr>
        <w:t xml:space="preserve"> both </w:t>
      </w:r>
      <w:r w:rsidRPr="009651FA">
        <w:rPr>
          <w:rStyle w:val="Emphasis"/>
          <w:rFonts w:asciiTheme="majorHAnsi" w:hAnsiTheme="majorHAnsi" w:cstheme="majorHAnsi"/>
          <w:highlight w:val="green"/>
        </w:rPr>
        <w:t>state and non-state proxies</w:t>
      </w:r>
      <w:r w:rsidRPr="00DE65B6">
        <w:rPr>
          <w:rFonts w:asciiTheme="majorHAnsi" w:hAnsiTheme="majorHAnsi" w:cstheme="majorHAnsi"/>
        </w:rPr>
        <w:t xml:space="preserve"> in Latin American to achieve their interests. Principal among </w:t>
      </w:r>
      <w:r w:rsidRPr="00DE65B6">
        <w:rPr>
          <w:rFonts w:asciiTheme="majorHAnsi" w:hAnsiTheme="majorHAnsi" w:cstheme="majorHAnsi"/>
        </w:rPr>
        <w:lastRenderedPageBreak/>
        <w:t xml:space="preserve">them is Iran, which is already engaged in supporting proxies against the United States and its partners in the Middle East and has long been developing proxies in Latin America. Additionally, </w:t>
      </w:r>
      <w:r w:rsidRPr="00DE65B6">
        <w:rPr>
          <w:rStyle w:val="StyleUnderline"/>
          <w:rFonts w:asciiTheme="majorHAnsi" w:hAnsiTheme="majorHAnsi" w:cstheme="majorHAnsi"/>
        </w:rPr>
        <w:t xml:space="preserve">there are reasons to think that </w:t>
      </w:r>
      <w:r w:rsidRPr="009651FA">
        <w:rPr>
          <w:rStyle w:val="StyleUnderline"/>
          <w:rFonts w:asciiTheme="majorHAnsi" w:hAnsiTheme="majorHAnsi" w:cstheme="majorHAnsi"/>
          <w:highlight w:val="green"/>
        </w:rPr>
        <w:t>China and Russia</w:t>
      </w:r>
      <w:r w:rsidRPr="00DE65B6">
        <w:rPr>
          <w:rStyle w:val="StyleUnderline"/>
          <w:rFonts w:asciiTheme="majorHAnsi" w:hAnsiTheme="majorHAnsi" w:cstheme="majorHAnsi"/>
        </w:rPr>
        <w:t xml:space="preserve"> may be </w:t>
      </w:r>
      <w:r w:rsidRPr="009651FA">
        <w:rPr>
          <w:rStyle w:val="StyleUnderline"/>
          <w:rFonts w:asciiTheme="majorHAnsi" w:hAnsiTheme="majorHAnsi" w:cstheme="majorHAnsi"/>
          <w:highlight w:val="green"/>
        </w:rPr>
        <w:t>interested in cultivating and supporting Latin American proxies</w:t>
      </w:r>
      <w:r w:rsidRPr="00DE65B6">
        <w:rPr>
          <w:rStyle w:val="StyleUnderline"/>
          <w:rFonts w:asciiTheme="majorHAnsi" w:hAnsiTheme="majorHAnsi" w:cstheme="majorHAnsi"/>
        </w:rPr>
        <w:t xml:space="preserve"> as well.</w:t>
      </w:r>
    </w:p>
    <w:p w14:paraId="061044BC" w14:textId="77777777" w:rsidR="003D2310" w:rsidRPr="00DE65B6" w:rsidRDefault="003D2310" w:rsidP="003D2310">
      <w:pPr>
        <w:rPr>
          <w:rFonts w:asciiTheme="majorHAnsi" w:hAnsiTheme="majorHAnsi" w:cstheme="majorHAnsi"/>
        </w:rPr>
      </w:pPr>
    </w:p>
    <w:p w14:paraId="392998F2"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Independently</w:t>
      </w:r>
      <w:r>
        <w:rPr>
          <w:rFonts w:asciiTheme="majorHAnsi" w:hAnsiTheme="majorHAnsi" w:cstheme="majorHAnsi"/>
        </w:rPr>
        <w:t>,</w:t>
      </w:r>
      <w:r w:rsidRPr="00DE65B6">
        <w:rPr>
          <w:rFonts w:asciiTheme="majorHAnsi" w:hAnsiTheme="majorHAnsi" w:cstheme="majorHAnsi"/>
        </w:rPr>
        <w:t xml:space="preserve"> Mexico collapse triggers international retrenchment and great power war</w:t>
      </w:r>
    </w:p>
    <w:p w14:paraId="0BDD3BA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41474BCA"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9651FA">
        <w:rPr>
          <w:rStyle w:val="StyleUnderline"/>
          <w:rFonts w:asciiTheme="majorHAnsi" w:hAnsiTheme="majorHAnsi" w:cstheme="majorHAnsi"/>
          <w:highlight w:val="green"/>
        </w:rPr>
        <w:t xml:space="preserve">warring </w:t>
      </w:r>
      <w:r w:rsidRPr="009651FA">
        <w:rPr>
          <w:rStyle w:val="Emphasis"/>
          <w:rFonts w:asciiTheme="majorHAnsi" w:hAnsiTheme="majorHAnsi" w:cstheme="majorHAnsi"/>
          <w:highlight w:val="green"/>
        </w:rPr>
        <w:t>cartels in Mexico</w:t>
      </w:r>
      <w:r w:rsidRPr="009651FA">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9651FA">
        <w:rPr>
          <w:rStyle w:val="Emphasis"/>
          <w:rFonts w:asciiTheme="majorHAnsi" w:hAnsiTheme="majorHAnsi" w:cstheme="majorHAnsi"/>
          <w:highlight w:val="green"/>
        </w:rPr>
        <w:t>corrupts institutions</w:t>
      </w:r>
      <w:r w:rsidRPr="009651FA">
        <w:rPr>
          <w:rStyle w:val="StyleUnderline"/>
          <w:rFonts w:asciiTheme="majorHAnsi" w:hAnsiTheme="majorHAnsi" w:cstheme="majorHAnsi"/>
          <w:highlight w:val="green"/>
        </w:rPr>
        <w:t xml:space="preserve">, </w:t>
      </w:r>
      <w:r w:rsidRPr="009651FA">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w:t>
      </w:r>
      <w:r w:rsidRPr="00DE65B6">
        <w:rPr>
          <w:rStyle w:val="StyleUnderline"/>
          <w:rFonts w:asciiTheme="majorHAnsi" w:hAnsiTheme="majorHAnsi" w:cstheme="majorHAnsi"/>
        </w:rPr>
        <w:lastRenderedPageBreak/>
        <w:t>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9651FA">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9651FA">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9651FA">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9651FA">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9651FA">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9651FA">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9651FA">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9651FA">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9651FA">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9651FA">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9651FA">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9651FA">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9651FA">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9651FA">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9651FA">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9651FA">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9651FA">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9651FA">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9651FA">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9651FA">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67336C75" w14:textId="77777777" w:rsidR="003D2310" w:rsidRPr="00DE65B6" w:rsidRDefault="003D2310" w:rsidP="003D2310">
      <w:pPr>
        <w:rPr>
          <w:rFonts w:asciiTheme="majorHAnsi" w:hAnsiTheme="majorHAnsi" w:cstheme="majorHAnsi"/>
        </w:rPr>
      </w:pPr>
    </w:p>
    <w:p w14:paraId="3AD4A9CF"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Independently, cartels work with terrorists to get nuclear weapons into the United States that allows for nuke terror.</w:t>
      </w:r>
    </w:p>
    <w:p w14:paraId="0B8333DB" w14:textId="77777777" w:rsidR="003D2310" w:rsidRPr="00DE65B6" w:rsidRDefault="003D2310" w:rsidP="003D2310">
      <w:pPr>
        <w:rPr>
          <w:rFonts w:asciiTheme="majorHAnsi" w:hAnsiTheme="majorHAnsi" w:cstheme="majorHAnsi"/>
        </w:rPr>
      </w:pPr>
      <w:r w:rsidRPr="00DE65B6">
        <w:rPr>
          <w:rStyle w:val="Heading4Char"/>
          <w:rFonts w:asciiTheme="majorHAnsi" w:hAnsiTheme="majorHAnsi" w:cstheme="majorHAnsi"/>
        </w:rPr>
        <w:t>Richey 17</w:t>
      </w:r>
      <w:r w:rsidRPr="00DE65B6">
        <w:rPr>
          <w:rFonts w:asciiTheme="majorHAnsi" w:hAnsiTheme="majorHAnsi" w:cstheme="majorHAnsi"/>
        </w:rPr>
        <w:t>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https://www.csmonitor.com/USA/Justice/2017/0115/Terror-and-the-Mexico-border-How-big-a-threat)//KP+AKIM)</w:t>
      </w:r>
    </w:p>
    <w:p w14:paraId="4369213D" w14:textId="77777777" w:rsidR="003D2310" w:rsidRPr="00DE65B6" w:rsidRDefault="003D2310" w:rsidP="003D2310">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Islamic militants purchase a nuclear device from </w:t>
      </w:r>
      <w:r w:rsidRPr="00DB1767">
        <w:rPr>
          <w:rStyle w:val="StyleUnderline"/>
          <w:rFonts w:asciiTheme="majorHAnsi" w:hAnsiTheme="majorHAnsi" w:cstheme="majorHAnsi"/>
        </w:rPr>
        <w:t>a</w:t>
      </w:r>
      <w:r w:rsidRPr="009651FA">
        <w:rPr>
          <w:rStyle w:val="StyleUnderline"/>
          <w:rFonts w:asciiTheme="majorHAnsi" w:hAnsiTheme="majorHAnsi" w:cstheme="majorHAnsi"/>
          <w:highlight w:val="green"/>
        </w:rPr>
        <w:t xml:space="preserve"> sympathetic official in Pakistan</w:t>
      </w:r>
      <w:r w:rsidRPr="00DE65B6">
        <w:rPr>
          <w:rStyle w:val="StyleUnderline"/>
          <w:rFonts w:asciiTheme="majorHAnsi" w:hAnsiTheme="majorHAnsi" w:cstheme="majorHAnsi"/>
        </w:rPr>
        <w:t xml:space="preserve"> and </w:t>
      </w:r>
      <w:r w:rsidRPr="009651FA">
        <w:rPr>
          <w:rStyle w:val="StyleUnderline"/>
          <w:rFonts w:asciiTheme="majorHAnsi" w:hAnsiTheme="majorHAnsi" w:cstheme="majorHAnsi"/>
          <w:highlight w:val="green"/>
        </w:rPr>
        <w:t>ship the weapon on</w:t>
      </w:r>
      <w:r w:rsidRPr="00DE65B6">
        <w:rPr>
          <w:rStyle w:val="StyleUnderline"/>
          <w:rFonts w:asciiTheme="majorHAnsi" w:hAnsiTheme="majorHAnsi" w:cstheme="majorHAnsi"/>
        </w:rPr>
        <w:t xml:space="preserve"> the flip side of a </w:t>
      </w:r>
      <w:r w:rsidRPr="009651FA">
        <w:rPr>
          <w:rStyle w:val="StyleUnderline"/>
          <w:rFonts w:asciiTheme="majorHAnsi" w:hAnsiTheme="majorHAnsi" w:cstheme="majorHAnsi"/>
          <w:highlight w:val="green"/>
        </w:rPr>
        <w:t>drug trafficking route</w:t>
      </w:r>
      <w:r w:rsidRPr="00DE65B6">
        <w:rPr>
          <w:rStyle w:val="StyleUnderline"/>
          <w:rFonts w:asciiTheme="majorHAnsi" w:hAnsiTheme="majorHAnsi" w:cstheme="majorHAnsi"/>
        </w:rPr>
        <w:t xml:space="preserve"> through West Africa </w:t>
      </w:r>
      <w:r w:rsidRPr="009651FA">
        <w:rPr>
          <w:rStyle w:val="StyleUnderline"/>
          <w:rFonts w:asciiTheme="majorHAnsi" w:hAnsiTheme="majorHAnsi" w:cstheme="majorHAnsi"/>
          <w:highlight w:val="green"/>
        </w:rPr>
        <w:t>to South America</w:t>
      </w:r>
      <w:r w:rsidRPr="00DE65B6">
        <w:rPr>
          <w:rStyle w:val="StyleUnderline"/>
          <w:rFonts w:asciiTheme="majorHAnsi" w:hAnsiTheme="majorHAnsi" w:cstheme="majorHAnsi"/>
        </w:rPr>
        <w:t xml:space="preserve">. Next, the </w:t>
      </w:r>
      <w:r w:rsidRPr="009651FA">
        <w:rPr>
          <w:rStyle w:val="StyleUnderline"/>
          <w:rFonts w:asciiTheme="majorHAnsi" w:hAnsiTheme="majorHAnsi" w:cstheme="majorHAnsi"/>
          <w:highlight w:val="green"/>
        </w:rPr>
        <w:t xml:space="preserve">package </w:t>
      </w:r>
      <w:r w:rsidRPr="00DB1767">
        <w:rPr>
          <w:rStyle w:val="StyleUnderline"/>
          <w:rFonts w:asciiTheme="majorHAnsi" w:hAnsiTheme="majorHAnsi" w:cstheme="majorHAnsi"/>
        </w:rPr>
        <w:t>is</w:t>
      </w:r>
      <w:r w:rsidRPr="009651FA">
        <w:rPr>
          <w:rStyle w:val="StyleUnderline"/>
          <w:rFonts w:asciiTheme="majorHAnsi" w:hAnsiTheme="majorHAnsi" w:cstheme="majorHAnsi"/>
          <w:highlight w:val="green"/>
        </w:rPr>
        <w:t xml:space="preserve"> smuggled</w:t>
      </w:r>
      <w:r w:rsidRPr="00DE65B6">
        <w:rPr>
          <w:rStyle w:val="StyleUnderline"/>
          <w:rFonts w:asciiTheme="majorHAnsi" w:hAnsiTheme="majorHAnsi" w:cstheme="majorHAnsi"/>
        </w:rPr>
        <w:t xml:space="preserve"> north </w:t>
      </w:r>
      <w:r w:rsidRPr="009651FA">
        <w:rPr>
          <w:rStyle w:val="StyleUnderline"/>
          <w:rFonts w:asciiTheme="majorHAnsi" w:hAnsiTheme="majorHAnsi" w:cstheme="majorHAnsi"/>
          <w:highlight w:val="green"/>
        </w:rPr>
        <w:t>to t</w:t>
      </w:r>
      <w:r w:rsidRPr="00DB1767">
        <w:rPr>
          <w:rStyle w:val="StyleUnderline"/>
          <w:rFonts w:asciiTheme="majorHAnsi" w:hAnsiTheme="majorHAnsi" w:cstheme="majorHAnsi"/>
        </w:rPr>
        <w:t>he</w:t>
      </w:r>
      <w:r w:rsidRPr="009651FA">
        <w:rPr>
          <w:rStyle w:val="StyleUnderline"/>
          <w:rFonts w:asciiTheme="majorHAnsi" w:hAnsiTheme="majorHAnsi" w:cstheme="majorHAnsi"/>
          <w:highlight w:val="green"/>
        </w:rPr>
        <w:t xml:space="preserv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9651FA">
        <w:rPr>
          <w:rStyle w:val="StyleUnderline"/>
          <w:rFonts w:asciiTheme="majorHAnsi" w:hAnsiTheme="majorHAnsi" w:cstheme="majorHAnsi"/>
          <w:highlight w:val="green"/>
        </w:rPr>
        <w:t>Mexico border</w:t>
      </w:r>
      <w:r w:rsidRPr="00DE65B6">
        <w:rPr>
          <w:rFonts w:asciiTheme="majorHAnsi" w:hAnsiTheme="majorHAnsi" w:cstheme="majorHAnsi"/>
        </w:rPr>
        <w:t>. Although this sounds like the plot line of a spy thriller, </w:t>
      </w:r>
      <w:r w:rsidRPr="00DE65B6">
        <w:rPr>
          <w:rStyle w:val="StyleUnderline"/>
          <w:rFonts w:asciiTheme="majorHAnsi" w:hAnsiTheme="majorHAnsi" w:cstheme="majorHAnsi"/>
        </w:rPr>
        <w:t xml:space="preserve">it is a </w:t>
      </w:r>
      <w:r w:rsidRPr="009651FA">
        <w:rPr>
          <w:rStyle w:val="StyleUnderline"/>
          <w:rFonts w:asciiTheme="majorHAnsi" w:hAnsiTheme="majorHAnsi" w:cstheme="majorHAnsi"/>
          <w:highlight w:val="green"/>
        </w:rPr>
        <w:t>scenario laid out in</w:t>
      </w:r>
      <w:r w:rsidRPr="00DE65B6">
        <w:rPr>
          <w:rStyle w:val="StyleUnderline"/>
          <w:rFonts w:asciiTheme="majorHAnsi" w:hAnsiTheme="majorHAnsi" w:cstheme="majorHAnsi"/>
        </w:rPr>
        <w:t xml:space="preserve"> an online </w:t>
      </w:r>
      <w:r w:rsidRPr="009651FA">
        <w:rPr>
          <w:rStyle w:val="StyleUnderline"/>
          <w:rFonts w:asciiTheme="majorHAnsi" w:hAnsiTheme="majorHAnsi" w:cstheme="majorHAnsi"/>
          <w:highlight w:val="green"/>
        </w:rPr>
        <w:t>magazine</w:t>
      </w:r>
      <w:r w:rsidRPr="00DE65B6">
        <w:rPr>
          <w:rStyle w:val="StyleUnderline"/>
          <w:rFonts w:asciiTheme="majorHAnsi" w:hAnsiTheme="majorHAnsi" w:cstheme="majorHAnsi"/>
        </w:rPr>
        <w:t xml:space="preserve"> produced </w:t>
      </w:r>
      <w:r w:rsidRPr="009651FA">
        <w:rPr>
          <w:rStyle w:val="StyleUnderline"/>
          <w:rFonts w:asciiTheme="majorHAnsi" w:hAnsiTheme="majorHAnsi" w:cstheme="majorHAnsi"/>
          <w:highlight w:val="green"/>
        </w:rPr>
        <w:t>by</w:t>
      </w:r>
      <w:r w:rsidRPr="00DE65B6">
        <w:rPr>
          <w:rStyle w:val="StyleUnderline"/>
          <w:rFonts w:asciiTheme="majorHAnsi" w:hAnsiTheme="majorHAnsi" w:cstheme="majorHAnsi"/>
        </w:rPr>
        <w:t xml:space="preserve"> the Islamic State, the apocalyptic Syria-based terror group also known as </w:t>
      </w:r>
      <w:r w:rsidRPr="009651FA">
        <w:rPr>
          <w:rStyle w:val="StyleUnderline"/>
          <w:rFonts w:asciiTheme="majorHAnsi" w:hAnsiTheme="majorHAnsi" w:cstheme="majorHAnsi"/>
          <w:highlight w:val="green"/>
        </w:rPr>
        <w:t>ISIS</w:t>
      </w:r>
      <w:r w:rsidRPr="00DE65B6">
        <w:rPr>
          <w:rStyle w:val="StyleUnderline"/>
          <w:rFonts w:asciiTheme="majorHAnsi" w:hAnsiTheme="majorHAnsi" w:cstheme="majorHAnsi"/>
        </w:rPr>
        <w:t xml:space="preserve">. “From there it’s just a </w:t>
      </w:r>
      <w:r w:rsidRPr="009651FA">
        <w:rPr>
          <w:rStyle w:val="StyleUnderline"/>
          <w:rFonts w:asciiTheme="majorHAnsi" w:hAnsiTheme="majorHAnsi" w:cstheme="majorHAnsi"/>
          <w:highlight w:val="green"/>
        </w:rPr>
        <w:t>quick hop through a smuggling tunnel and</w:t>
      </w:r>
      <w:r w:rsidRPr="00DE65B6">
        <w:rPr>
          <w:rStyle w:val="StyleUnderline"/>
          <w:rFonts w:asciiTheme="majorHAnsi" w:hAnsiTheme="majorHAnsi" w:cstheme="majorHAnsi"/>
        </w:rPr>
        <w:t xml:space="preserve"> … presto, they’re mingling with </w:t>
      </w:r>
      <w:r w:rsidRPr="00DE65B6">
        <w:rPr>
          <w:rStyle w:val="StyleUnderline"/>
          <w:rFonts w:asciiTheme="majorHAnsi" w:hAnsiTheme="majorHAnsi" w:cstheme="majorHAnsi"/>
        </w:rPr>
        <w:lastRenderedPageBreak/>
        <w:t xml:space="preserve">another 12 million ‘illegal’ aliens </w:t>
      </w:r>
      <w:r w:rsidRPr="009651FA">
        <w:rPr>
          <w:rStyle w:val="StyleUnderline"/>
          <w:rFonts w:asciiTheme="majorHAnsi" w:hAnsiTheme="majorHAnsi" w:cstheme="majorHAnsi"/>
          <w:highlight w:val="green"/>
        </w:rPr>
        <w:t>in America with a nuc</w:t>
      </w:r>
      <w:r w:rsidRPr="00DB1767">
        <w:rPr>
          <w:rStyle w:val="StyleUnderline"/>
          <w:rFonts w:asciiTheme="majorHAnsi" w:hAnsiTheme="majorHAnsi" w:cstheme="majorHAnsi"/>
        </w:rPr>
        <w:t>lear bomb</w:t>
      </w:r>
      <w:r w:rsidRPr="00DE65B6">
        <w:rPr>
          <w:rStyle w:val="StyleUnderline"/>
          <w:rFonts w:asciiTheme="majorHAnsi" w:hAnsiTheme="majorHAnsi" w:cstheme="majorHAnsi"/>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9651FA">
        <w:rPr>
          <w:rStyle w:val="StyleUnderline"/>
          <w:rFonts w:asciiTheme="majorHAnsi" w:hAnsiTheme="majorHAnsi" w:cstheme="majorHAnsi"/>
          <w:highlight w:val="green"/>
        </w:rPr>
        <w:t>threat from a porous southern border</w:t>
      </w:r>
      <w:r w:rsidRPr="00DE65B6">
        <w:rPr>
          <w:rStyle w:val="StyleUnderline"/>
          <w:rFonts w:asciiTheme="majorHAnsi" w:hAnsiTheme="majorHAnsi" w:cstheme="majorHAnsi"/>
        </w:rPr>
        <w:t xml:space="preserve">. Conservatives have long warned that terror groups like ISIS and Al Qaeda might try to exploit drug and migrant smuggling routes from Mexico to sneak into the US undetected. The threat </w:t>
      </w:r>
      <w:r w:rsidRPr="009651FA">
        <w:rPr>
          <w:rStyle w:val="StyleUnderline"/>
          <w:rFonts w:asciiTheme="majorHAnsi" w:hAnsiTheme="majorHAnsi" w:cstheme="majorHAnsi"/>
          <w:highlight w:val="green"/>
        </w:rPr>
        <w:t>isn’t merely speculative</w:t>
      </w:r>
      <w:r w:rsidRPr="00DE65B6">
        <w:rPr>
          <w:rFonts w:asciiTheme="majorHAnsi" w:hAnsiTheme="majorHAnsi" w:cstheme="majorHAnsi"/>
        </w:rPr>
        <w:t xml:space="preserve">. From November 2013 to July 2014, </w:t>
      </w:r>
      <w:r w:rsidRPr="00DE65B6">
        <w:rPr>
          <w:rStyle w:val="StyleUnderline"/>
          <w:rFonts w:asciiTheme="majorHAnsi" w:hAnsiTheme="majorHAnsi" w:cstheme="majorHAnsi"/>
        </w:rPr>
        <w:t xml:space="preserve">officials </w:t>
      </w:r>
      <w:r w:rsidRPr="009651FA">
        <w:rPr>
          <w:rStyle w:val="StyleUnderline"/>
          <w:rFonts w:asciiTheme="majorHAnsi" w:hAnsiTheme="majorHAnsi" w:cstheme="majorHAnsi"/>
          <w:highlight w:val="green"/>
        </w:rPr>
        <w:t>apprehended 143</w:t>
      </w:r>
      <w:r w:rsidRPr="00DE65B6">
        <w:rPr>
          <w:rStyle w:val="StyleUnderline"/>
          <w:rFonts w:asciiTheme="majorHAnsi" w:hAnsiTheme="majorHAnsi" w:cstheme="majorHAnsi"/>
        </w:rPr>
        <w:t xml:space="preserve"> individuals listed </w:t>
      </w:r>
      <w:r w:rsidRPr="009651FA">
        <w:rPr>
          <w:rStyle w:val="StyleUnderline"/>
          <w:rFonts w:asciiTheme="majorHAnsi" w:hAnsiTheme="majorHAnsi" w:cstheme="majorHAnsi"/>
          <w:highlight w:val="green"/>
        </w:rPr>
        <w:t>on the</w:t>
      </w:r>
      <w:r w:rsidRPr="00DE65B6">
        <w:rPr>
          <w:rStyle w:val="StyleUnderline"/>
          <w:rFonts w:asciiTheme="majorHAnsi" w:hAnsiTheme="majorHAnsi" w:cstheme="majorHAnsi"/>
        </w:rPr>
        <w:t xml:space="preserve"> US </w:t>
      </w:r>
      <w:r w:rsidRPr="009651FA">
        <w:rPr>
          <w:rStyle w:val="StyleUnderline"/>
          <w:rFonts w:asciiTheme="majorHAnsi" w:hAnsiTheme="majorHAnsi" w:cstheme="majorHAnsi"/>
          <w:highlight w:val="green"/>
        </w:rPr>
        <w:t>terror</w:t>
      </w:r>
      <w:r w:rsidRPr="00DE65B6">
        <w:rPr>
          <w:rStyle w:val="StyleUnderline"/>
          <w:rFonts w:asciiTheme="majorHAnsi" w:hAnsiTheme="majorHAnsi" w:cstheme="majorHAnsi"/>
        </w:rPr>
        <w:t xml:space="preserve"> watch </w:t>
      </w:r>
      <w:r w:rsidRPr="009651FA">
        <w:rPr>
          <w:rStyle w:val="StyleUnderline"/>
          <w:rFonts w:asciiTheme="majorHAnsi" w:hAnsiTheme="majorHAnsi" w:cstheme="majorHAnsi"/>
          <w:highlight w:val="green"/>
        </w:rPr>
        <w:t>list trying to</w:t>
      </w:r>
      <w:r w:rsidRPr="00DE65B6">
        <w:rPr>
          <w:rStyle w:val="StyleUnderline"/>
          <w:rFonts w:asciiTheme="majorHAnsi" w:hAnsiTheme="majorHAnsi" w:cstheme="majorHAnsi"/>
        </w:rPr>
        <w:t xml:space="preserve"> cross the Mexico border and </w:t>
      </w:r>
      <w:r w:rsidRPr="009651FA">
        <w:rPr>
          <w:rStyle w:val="StyleUnderline"/>
          <w:rFonts w:asciiTheme="majorHAnsi" w:hAnsiTheme="majorHAnsi" w:cstheme="majorHAnsi"/>
          <w:highlight w:val="green"/>
        </w:rPr>
        <w:t>enter</w:t>
      </w:r>
      <w:r w:rsidRPr="00DE65B6">
        <w:rPr>
          <w:rStyle w:val="StyleUnderline"/>
          <w:rFonts w:asciiTheme="majorHAnsi" w:hAnsiTheme="majorHAnsi" w:cstheme="majorHAnsi"/>
        </w:rPr>
        <w:t xml:space="preserve"> the US </w:t>
      </w:r>
      <w:r w:rsidRPr="009651FA">
        <w:rPr>
          <w:rStyle w:val="StyleUnderline"/>
          <w:rFonts w:asciiTheme="majorHAnsi" w:hAnsiTheme="majorHAnsi" w:cstheme="majorHAnsi"/>
          <w:highlight w:val="green"/>
        </w:rPr>
        <w:t>illegally</w:t>
      </w:r>
      <w:r w:rsidRPr="00DE65B6">
        <w:rPr>
          <w:rFonts w:asciiTheme="majorHAnsi" w:hAnsiTheme="majorHAnsi" w:cstheme="majorHAnsi"/>
        </w:rPr>
        <w:t>, according to a confidential Texas Department of Public Safety report obtained by the Houston Chronicle. </w:t>
      </w:r>
      <w:r w:rsidRPr="00DE65B6">
        <w:rPr>
          <w:rStyle w:val="StyleUnderline"/>
          <w:rFonts w:asciiTheme="majorHAnsi" w:hAnsiTheme="majorHAnsi" w:cstheme="majorHAnsi"/>
        </w:rPr>
        <w:t xml:space="preserve">And last summer, the US military’s Southern Command warned in an intelligence report that Muslim </w:t>
      </w:r>
      <w:r w:rsidRPr="009651FA">
        <w:rPr>
          <w:rStyle w:val="StyleUnderline"/>
          <w:rFonts w:asciiTheme="majorHAnsi" w:hAnsiTheme="majorHAnsi" w:cstheme="majorHAnsi"/>
          <w:highlight w:val="green"/>
        </w:rPr>
        <w:t>extremists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using</w:t>
      </w:r>
      <w:r w:rsidRPr="00DE65B6">
        <w:rPr>
          <w:rStyle w:val="StyleUnderline"/>
          <w:rFonts w:asciiTheme="majorHAnsi" w:hAnsiTheme="majorHAnsi" w:cstheme="majorHAnsi"/>
        </w:rPr>
        <w:t xml:space="preserve"> existing </w:t>
      </w:r>
      <w:r w:rsidRPr="009651FA">
        <w:rPr>
          <w:rStyle w:val="StyleUnderline"/>
          <w:rFonts w:asciiTheme="majorHAnsi" w:hAnsiTheme="majorHAnsi" w:cstheme="majorHAnsi"/>
          <w:highlight w:val="green"/>
        </w:rPr>
        <w:t>migrant smuggling rings</w:t>
      </w:r>
      <w:r w:rsidRPr="00DE65B6">
        <w:rPr>
          <w:rStyle w:val="StyleUnderline"/>
          <w:rFonts w:asciiTheme="majorHAnsi" w:hAnsiTheme="majorHAnsi" w:cstheme="majorHAnsi"/>
        </w:rPr>
        <w:t xml:space="preserve"> in Latin America </w:t>
      </w:r>
      <w:r w:rsidRPr="009651FA">
        <w:rPr>
          <w:rStyle w:val="StyleUnderline"/>
          <w:rFonts w:asciiTheme="majorHAnsi" w:hAnsiTheme="majorHAnsi" w:cstheme="majorHAnsi"/>
          <w:highlight w:val="green"/>
        </w:rPr>
        <w:t>to gain entry</w:t>
      </w:r>
      <w:r w:rsidRPr="00DE65B6">
        <w:rPr>
          <w:rStyle w:val="StyleUnderline"/>
          <w:rFonts w:asciiTheme="majorHAnsi" w:hAnsiTheme="majorHAnsi" w:cstheme="majorHAnsi"/>
        </w:rPr>
        <w:t xml:space="preserve"> to the US across the Mexico border</w:t>
      </w:r>
      <w:r w:rsidRPr="00DE65B6">
        <w:rPr>
          <w:rFonts w:asciiTheme="majorHAnsi" w:hAnsiTheme="majorHAnsi" w:cstheme="majorHAnsi"/>
        </w:rPr>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McAleenan,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McAleenan’s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An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9651FA">
        <w:rPr>
          <w:rStyle w:val="StyleUnderline"/>
          <w:rFonts w:asciiTheme="majorHAnsi" w:hAnsiTheme="majorHAnsi" w:cstheme="majorHAnsi"/>
          <w:highlight w:val="green"/>
        </w:rPr>
        <w:t>security specialists believe smuggling routes</w:t>
      </w:r>
      <w:r w:rsidRPr="00DE65B6">
        <w:rPr>
          <w:rStyle w:val="StyleUnderline"/>
          <w:rFonts w:asciiTheme="majorHAnsi" w:hAnsiTheme="majorHAnsi" w:cstheme="majorHAnsi"/>
        </w:rPr>
        <w:t xml:space="preserve"> from Mexico, including those run by Mexican criminal cartels,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an established and relatively secure </w:t>
      </w:r>
      <w:r w:rsidRPr="009651FA">
        <w:rPr>
          <w:rStyle w:val="StyleUnderline"/>
          <w:rFonts w:asciiTheme="majorHAnsi" w:hAnsiTheme="majorHAnsi" w:cstheme="majorHAnsi"/>
          <w:highlight w:val="green"/>
        </w:rPr>
        <w:t>method of entry for</w:t>
      </w:r>
      <w:r w:rsidRPr="00DE65B6">
        <w:rPr>
          <w:rStyle w:val="StyleUnderline"/>
          <w:rFonts w:asciiTheme="majorHAnsi" w:hAnsiTheme="majorHAnsi" w:cstheme="majorHAnsi"/>
        </w:rPr>
        <w:t xml:space="preserve"> would-be </w:t>
      </w:r>
      <w:r w:rsidRPr="009651FA">
        <w:rPr>
          <w:rStyle w:val="StyleUnderline"/>
          <w:rFonts w:asciiTheme="majorHAnsi" w:hAnsiTheme="majorHAnsi" w:cstheme="majorHAnsi"/>
          <w:highlight w:val="green"/>
        </w:rPr>
        <w:t>terrorists</w:t>
      </w:r>
      <w:r w:rsidRPr="00DE65B6">
        <w:rPr>
          <w:rStyle w:val="StyleUnderline"/>
          <w:rFonts w:asciiTheme="majorHAnsi" w:hAnsiTheme="majorHAnsi" w:cstheme="majorHAnsi"/>
        </w:rPr>
        <w:t>. Among them is retired Lt. Gen. Michael Flynn, the former director of the Defense Intelligence Agency</w:t>
      </w:r>
      <w:r w:rsidRPr="00DE65B6">
        <w:rPr>
          <w:rFonts w:asciiTheme="majorHAnsi" w:hAnsiTheme="majorHAnsi" w:cstheme="majorHAnsi"/>
        </w:rPr>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w:t>
      </w:r>
      <w:r w:rsidRPr="00DE65B6">
        <w:rPr>
          <w:rFonts w:asciiTheme="majorHAnsi" w:hAnsiTheme="majorHAnsi" w:cstheme="majorHAnsi"/>
        </w:rPr>
        <w:lastRenderedPageBreak/>
        <w:t>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threat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r w:rsidRPr="00DE65B6">
        <w:rPr>
          <w:rStyle w:val="StyleUnderline"/>
          <w:rFonts w:asciiTheme="majorHAnsi" w:hAnsiTheme="majorHAnsi" w:cstheme="majorHAnsi"/>
        </w:rPr>
        <w:t xml:space="preserve">In the fall of 2015, for example, </w:t>
      </w:r>
      <w:r w:rsidRPr="009651FA">
        <w:rPr>
          <w:rStyle w:val="StyleUnderline"/>
          <w:rFonts w:asciiTheme="majorHAnsi" w:hAnsiTheme="majorHAnsi" w:cstheme="majorHAnsi"/>
          <w:highlight w:val="green"/>
        </w:rPr>
        <w:t>five</w:t>
      </w:r>
      <w:r w:rsidRPr="00DE65B6">
        <w:rPr>
          <w:rStyle w:val="StyleUnderline"/>
          <w:rFonts w:asciiTheme="majorHAnsi" w:hAnsiTheme="majorHAnsi" w:cstheme="majorHAnsi"/>
        </w:rPr>
        <w:t xml:space="preserve"> Pakistanis and an Afghan were </w:t>
      </w:r>
      <w:r w:rsidRPr="009651FA">
        <w:rPr>
          <w:rStyle w:val="StyleUnderline"/>
          <w:rFonts w:asciiTheme="majorHAnsi" w:hAnsiTheme="majorHAnsi" w:cstheme="majorHAnsi"/>
          <w:highlight w:val="green"/>
        </w:rPr>
        <w:t>arrested near</w:t>
      </w:r>
      <w:r w:rsidRPr="00DE65B6">
        <w:rPr>
          <w:rStyle w:val="StyleUnderline"/>
          <w:rFonts w:asciiTheme="majorHAnsi" w:hAnsiTheme="majorHAnsi" w:cstheme="majorHAnsi"/>
        </w:rPr>
        <w:t xml:space="preserve"> Patagonia, </w:t>
      </w:r>
      <w:r w:rsidRPr="009651FA">
        <w:rPr>
          <w:rStyle w:val="StyleUnderline"/>
          <w:rFonts w:asciiTheme="majorHAnsi" w:hAnsiTheme="majorHAnsi" w:cstheme="majorHAnsi"/>
          <w:highlight w:val="green"/>
        </w:rPr>
        <w:t>Ariz</w:t>
      </w:r>
      <w:r w:rsidRPr="00DE65B6">
        <w:rPr>
          <w:rStyle w:val="StyleUnderline"/>
          <w:rFonts w:asciiTheme="majorHAnsi" w:hAnsiTheme="majorHAnsi" w:cstheme="majorHAnsi"/>
        </w:rPr>
        <w:t xml:space="preserve">., after crossing the border roughly 20 miles to the south. While no links to terrorism were found at the time, a later search of a Federal Bureau of Investigation database revealed that the Afghan </w:t>
      </w:r>
      <w:r w:rsidRPr="009651FA">
        <w:rPr>
          <w:rStyle w:val="StyleUnderline"/>
          <w:rFonts w:asciiTheme="majorHAnsi" w:hAnsiTheme="majorHAnsi" w:cstheme="majorHAnsi"/>
          <w:highlight w:val="green"/>
        </w:rPr>
        <w:t>had</w:t>
      </w:r>
      <w:r w:rsidRPr="00DE65B6">
        <w:rPr>
          <w:rStyle w:val="StyleUnderline"/>
          <w:rFonts w:asciiTheme="majorHAnsi" w:hAnsiTheme="majorHAnsi" w:cstheme="majorHAnsi"/>
        </w:rPr>
        <w:t xml:space="preserve"> family </w:t>
      </w:r>
      <w:r w:rsidRPr="009651FA">
        <w:rPr>
          <w:rStyle w:val="StyleUnderline"/>
          <w:rFonts w:asciiTheme="majorHAnsi" w:hAnsiTheme="majorHAnsi" w:cstheme="majorHAnsi"/>
          <w:highlight w:val="green"/>
        </w:rPr>
        <w:t>connections to the Taliban</w:t>
      </w:r>
      <w:r w:rsidRPr="00DE65B6">
        <w:rPr>
          <w:rStyle w:val="StyleUnderline"/>
          <w:rFonts w:asciiTheme="majorHAnsi" w:hAnsiTheme="majorHAnsi" w:cstheme="majorHAnsi"/>
        </w:rPr>
        <w:t>, according to The Washington Times</w:t>
      </w:r>
      <w:r w:rsidRPr="00DE65B6">
        <w:rPr>
          <w:rFonts w:asciiTheme="majorHAnsi" w:hAnsiTheme="majorHAnsi" w:cstheme="majorHAnsi"/>
        </w:rPr>
        <w:t xml:space="preserve">. The Afghan is still in custody. The five Pakistanis sought refugee status and were reportedly released. </w:t>
      </w:r>
      <w:r w:rsidRPr="00DE65B6">
        <w:rPr>
          <w:rStyle w:val="StyleUnderline"/>
          <w:rFonts w:asciiTheme="majorHAnsi" w:hAnsiTheme="majorHAnsi" w:cstheme="majorHAnsi"/>
        </w:rPr>
        <w:t xml:space="preserve">A few weeks later, the arrests of five men described as “Middle Eastern” near Amado, Ariz., along a common smuggling route, prompted an investigation by the Arizona attorney general’s office. It revealed a </w:t>
      </w:r>
      <w:r w:rsidRPr="009651FA">
        <w:rPr>
          <w:rStyle w:val="StyleUnderline"/>
          <w:rFonts w:asciiTheme="majorHAnsi" w:hAnsiTheme="majorHAnsi" w:cstheme="majorHAnsi"/>
          <w:highlight w:val="green"/>
        </w:rPr>
        <w:t>steady flow of money from Middle East</w:t>
      </w:r>
      <w:r w:rsidRPr="00DE65B6">
        <w:rPr>
          <w:rStyle w:val="StyleUnderline"/>
          <w:rFonts w:asciiTheme="majorHAnsi" w:hAnsiTheme="majorHAnsi" w:cstheme="majorHAnsi"/>
        </w:rPr>
        <w:t xml:space="preserve">erners </w:t>
      </w:r>
      <w:r w:rsidRPr="009651FA">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human smuggling </w:t>
      </w:r>
      <w:r w:rsidRPr="009651FA">
        <w:rPr>
          <w:rStyle w:val="StyleUnderline"/>
          <w:rFonts w:asciiTheme="majorHAnsi" w:hAnsiTheme="majorHAnsi" w:cstheme="majorHAnsi"/>
          <w:highlight w:val="green"/>
        </w:rPr>
        <w:t>rings in Mexico</w:t>
      </w:r>
      <w:r w:rsidRPr="00DE65B6">
        <w:rPr>
          <w:rFonts w:asciiTheme="majorHAnsi" w:hAnsiTheme="majorHAnsi" w:cstheme="majorHAnsi"/>
        </w:rPr>
        <w:t xml:space="preserve">. Most of the money transfers were sent to individuals in Tapachula, a busy migrant smuggling center in southern Mexico, investigators found. In 2015, </w:t>
      </w:r>
      <w:r w:rsidRPr="00DE65B6">
        <w:rPr>
          <w:rStyle w:val="StyleUnderline"/>
          <w:rFonts w:asciiTheme="majorHAnsi" w:hAnsiTheme="majorHAnsi" w:cstheme="majorHAnsi"/>
        </w:rPr>
        <w:t xml:space="preserve">one smuggler received </w:t>
      </w:r>
      <w:r w:rsidRPr="009651FA">
        <w:rPr>
          <w:rStyle w:val="StyleUnderline"/>
          <w:rFonts w:asciiTheme="majorHAnsi" w:hAnsiTheme="majorHAnsi" w:cstheme="majorHAnsi"/>
          <w:highlight w:val="green"/>
        </w:rPr>
        <w:t>70 money transfers</w:t>
      </w:r>
      <w:r w:rsidRPr="00DE65B6">
        <w:rPr>
          <w:rStyle w:val="StyleUnderline"/>
          <w:rFonts w:asciiTheme="majorHAnsi" w:hAnsiTheme="majorHAnsi" w:cstheme="majorHAnsi"/>
        </w:rPr>
        <w:t xml:space="preserve"> from 69 individuals, all of whom appeared to be of Middle Eastern origin</w:t>
      </w:r>
      <w:r w:rsidRPr="00DE65B6">
        <w:rPr>
          <w:rFonts w:asciiTheme="majorHAnsi" w:hAnsiTheme="majorHAnsi" w:cstheme="majorHAnsi"/>
        </w:rPr>
        <w:t>, the investigation revealed. The attorney general’s office did not link any of the money flows to 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9651FA">
        <w:rPr>
          <w:rStyle w:val="StyleUnderline"/>
          <w:rFonts w:asciiTheme="majorHAnsi" w:hAnsiTheme="majorHAnsi" w:cstheme="majorHAnsi"/>
          <w:highlight w:val="green"/>
        </w:rPr>
        <w:t>ISIS leaders</w:t>
      </w:r>
      <w:r w:rsidRPr="00DE65B6">
        <w:rPr>
          <w:rStyle w:val="StyleUnderline"/>
          <w:rFonts w:asciiTheme="majorHAnsi" w:hAnsiTheme="majorHAnsi" w:cstheme="majorHAnsi"/>
        </w:rPr>
        <w:t xml:space="preserve"> have </w:t>
      </w:r>
      <w:r w:rsidRPr="009651FA">
        <w:rPr>
          <w:rStyle w:val="StyleUnderline"/>
          <w:rFonts w:asciiTheme="majorHAnsi" w:hAnsiTheme="majorHAnsi" w:cstheme="majorHAnsi"/>
          <w:highlight w:val="green"/>
        </w:rPr>
        <w:t>said they are inserting trained soldiers</w:t>
      </w:r>
      <w:r w:rsidRPr="00DE65B6">
        <w:rPr>
          <w:rStyle w:val="StyleUnderline"/>
          <w:rFonts w:asciiTheme="majorHAnsi" w:hAnsiTheme="majorHAnsi" w:cstheme="majorHAnsi"/>
        </w:rPr>
        <w:t xml:space="preserve"> of the terror group into the stream of refugees from Syria to establish covert cells</w:t>
      </w:r>
      <w:r w:rsidRPr="00DE65B6">
        <w:rPr>
          <w:rFonts w:asciiTheme="majorHAnsi" w:hAnsiTheme="majorHAnsi" w:cstheme="majorHAnsi"/>
        </w:rPr>
        <w:t xml:space="preserve"> in Europe. </w:t>
      </w:r>
      <w:r w:rsidRPr="00DE65B6">
        <w:rPr>
          <w:rStyle w:val="StyleUnderline"/>
          <w:rFonts w:asciiTheme="majorHAnsi" w:hAnsiTheme="majorHAnsi" w:cstheme="majorHAnsi"/>
        </w:rPr>
        <w:t xml:space="preserve">ISIS members and those inspired by the </w:t>
      </w:r>
      <w:r w:rsidRPr="009651FA">
        <w:rPr>
          <w:rStyle w:val="StyleUnderline"/>
          <w:rFonts w:asciiTheme="majorHAnsi" w:hAnsiTheme="majorHAnsi" w:cstheme="majorHAnsi"/>
          <w:highlight w:val="green"/>
        </w:rPr>
        <w:t>group have carried out attacks across Europe</w:t>
      </w:r>
      <w:r w:rsidRPr="00DE65B6">
        <w:rPr>
          <w:rStyle w:val="StyleUnderline"/>
          <w:rFonts w:asciiTheme="majorHAnsi" w:hAnsiTheme="majorHAnsi" w:cstheme="majorHAnsi"/>
        </w:rPr>
        <w:t xml:space="preserve"> – including recent mass-casualty atrocities in Berlin, Brussels, Nice, and Paris.</w:t>
      </w:r>
    </w:p>
    <w:p w14:paraId="332D0258" w14:textId="77777777" w:rsidR="003D2310" w:rsidRPr="00DE65B6" w:rsidRDefault="003D2310" w:rsidP="003D2310">
      <w:pPr>
        <w:rPr>
          <w:rFonts w:asciiTheme="majorHAnsi" w:hAnsiTheme="majorHAnsi" w:cstheme="majorHAnsi"/>
        </w:rPr>
      </w:pPr>
    </w:p>
    <w:p w14:paraId="60BFB3FF"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lastRenderedPageBreak/>
        <w:t xml:space="preserve">Terrorists get and detonate nuclear weapons – they have </w:t>
      </w:r>
      <w:r w:rsidRPr="00DE65B6">
        <w:rPr>
          <w:rFonts w:asciiTheme="majorHAnsi" w:hAnsiTheme="majorHAnsi" w:cstheme="majorHAnsi"/>
          <w:u w:val="single"/>
        </w:rPr>
        <w:t>means</w:t>
      </w:r>
      <w:r w:rsidRPr="00DE65B6">
        <w:rPr>
          <w:rFonts w:asciiTheme="majorHAnsi" w:hAnsiTheme="majorHAnsi" w:cstheme="majorHAnsi"/>
        </w:rPr>
        <w:t xml:space="preserve">, </w:t>
      </w:r>
      <w:r w:rsidRPr="00DE65B6">
        <w:rPr>
          <w:rFonts w:asciiTheme="majorHAnsi" w:hAnsiTheme="majorHAnsi" w:cstheme="majorHAnsi"/>
          <w:u w:val="single"/>
        </w:rPr>
        <w:t>motive</w:t>
      </w:r>
      <w:r w:rsidRPr="00DE65B6">
        <w:rPr>
          <w:rFonts w:asciiTheme="majorHAnsi" w:hAnsiTheme="majorHAnsi" w:cstheme="majorHAnsi"/>
        </w:rPr>
        <w:t xml:space="preserve">, and </w:t>
      </w:r>
      <w:r w:rsidRPr="00DE65B6">
        <w:rPr>
          <w:rFonts w:asciiTheme="majorHAnsi" w:hAnsiTheme="majorHAnsi" w:cstheme="majorHAnsi"/>
          <w:u w:val="single"/>
        </w:rPr>
        <w:t>opportunity</w:t>
      </w:r>
      <w:r w:rsidRPr="00DE65B6">
        <w:rPr>
          <w:rFonts w:asciiTheme="majorHAnsi" w:hAnsiTheme="majorHAnsi" w:cstheme="majorHAnsi"/>
        </w:rPr>
        <w:t xml:space="preserve"> – most </w:t>
      </w:r>
      <w:r w:rsidRPr="00DE65B6">
        <w:rPr>
          <w:rFonts w:asciiTheme="majorHAnsi" w:hAnsiTheme="majorHAnsi" w:cstheme="majorHAnsi"/>
          <w:u w:val="single"/>
        </w:rPr>
        <w:t>recent</w:t>
      </w:r>
      <w:r w:rsidRPr="00DE65B6">
        <w:rPr>
          <w:rFonts w:asciiTheme="majorHAnsi" w:hAnsiTheme="majorHAnsi" w:cstheme="majorHAnsi"/>
        </w:rPr>
        <w:t xml:space="preserve"> and </w:t>
      </w:r>
      <w:r w:rsidRPr="00DE65B6">
        <w:rPr>
          <w:rFonts w:asciiTheme="majorHAnsi" w:hAnsiTheme="majorHAnsi" w:cstheme="majorHAnsi"/>
          <w:u w:val="single"/>
        </w:rPr>
        <w:t>predictive</w:t>
      </w:r>
      <w:r w:rsidRPr="00DE65B6">
        <w:rPr>
          <w:rFonts w:asciiTheme="majorHAnsi" w:hAnsiTheme="majorHAnsi" w:cstheme="majorHAnsi"/>
        </w:rPr>
        <w:t xml:space="preserve"> evidence that takes into account </w:t>
      </w:r>
      <w:r w:rsidRPr="00DE65B6">
        <w:rPr>
          <w:rFonts w:asciiTheme="majorHAnsi" w:hAnsiTheme="majorHAnsi" w:cstheme="majorHAnsi"/>
          <w:u w:val="single"/>
        </w:rPr>
        <w:t>technological advances</w:t>
      </w:r>
    </w:p>
    <w:p w14:paraId="35692929"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Bunn et al 19</w:t>
      </w:r>
      <w:r w:rsidRPr="00DE65B6">
        <w:rPr>
          <w:rFonts w:asciiTheme="majorHAnsi" w:hAnsiTheme="majorHAnsi" w:cstheme="majorHAnsi"/>
        </w:rPr>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1E5CD679" w14:textId="77777777" w:rsidR="003D2310" w:rsidRPr="00DE65B6" w:rsidRDefault="003D2310" w:rsidP="003D2310">
      <w:pPr>
        <w:rPr>
          <w:rFonts w:asciiTheme="majorHAnsi" w:hAnsiTheme="majorHAnsi" w:cstheme="majorHAnsi"/>
          <w:sz w:val="14"/>
        </w:rPr>
      </w:pPr>
      <w:r w:rsidRPr="00DE65B6">
        <w:rPr>
          <w:rStyle w:val="Emphasis"/>
          <w:rFonts w:asciiTheme="majorHAnsi" w:hAnsiTheme="majorHAnsi" w:cstheme="majorHAnsi"/>
        </w:rPr>
        <w:t xml:space="preserve">The </w:t>
      </w:r>
      <w:r w:rsidRPr="009651FA">
        <w:rPr>
          <w:rStyle w:val="Emphasis"/>
          <w:rFonts w:asciiTheme="majorHAnsi" w:hAnsiTheme="majorHAnsi" w:cstheme="majorHAnsi"/>
          <w:highlight w:val="green"/>
        </w:rPr>
        <w:t>risk that terrorists could get and use a nuc</w:t>
      </w:r>
      <w:r w:rsidRPr="00DB1767">
        <w:rPr>
          <w:rStyle w:val="Emphasis"/>
          <w:rFonts w:asciiTheme="majorHAnsi" w:hAnsiTheme="majorHAnsi" w:cstheme="majorHAnsi"/>
        </w:rPr>
        <w:t>lear bomb</w:t>
      </w:r>
      <w:r w:rsidRPr="00DE65B6">
        <w:rPr>
          <w:rFonts w:asciiTheme="majorHAnsi" w:hAnsiTheme="majorHAnsi" w:cstheme="majorHAnsi"/>
          <w:sz w:val="14"/>
        </w:rPr>
        <w:t>—</w:t>
      </w:r>
      <w:r w:rsidRPr="00DE65B6">
        <w:rPr>
          <w:rStyle w:val="StyleUnderline"/>
          <w:rFonts w:asciiTheme="majorHAnsi" w:hAnsiTheme="majorHAnsi" w:cstheme="majorHAnsi"/>
        </w:rPr>
        <w:t>turning the heart of a modern city into a smoldering radioactive ruin</w:t>
      </w:r>
      <w:r w:rsidRPr="00DE65B6">
        <w:rPr>
          <w:rFonts w:asciiTheme="majorHAnsi" w:hAnsiTheme="majorHAnsi" w:cstheme="majorHAnsi"/>
          <w:sz w:val="14"/>
        </w:rPr>
        <w:t>—</w:t>
      </w:r>
      <w:r w:rsidRPr="009651FA">
        <w:rPr>
          <w:rStyle w:val="Emphasis"/>
          <w:rFonts w:asciiTheme="majorHAnsi" w:hAnsiTheme="majorHAnsi" w:cstheme="majorHAnsi"/>
          <w:highlight w:val="green"/>
        </w:rPr>
        <w:t>remains very real</w:t>
      </w:r>
      <w:r w:rsidRPr="009651FA">
        <w:rPr>
          <w:rFonts w:asciiTheme="majorHAnsi" w:hAnsiTheme="majorHAnsi" w:cstheme="majorHAnsi"/>
          <w:sz w:val="14"/>
          <w:highlight w:val="green"/>
        </w:rPr>
        <w:t xml:space="preserve">. </w:t>
      </w:r>
      <w:r w:rsidRPr="009651FA">
        <w:rPr>
          <w:rStyle w:val="Emphasis"/>
          <w:rFonts w:asciiTheme="majorHAnsi" w:hAnsiTheme="majorHAnsi" w:cstheme="majorHAnsi"/>
          <w:highlight w:val="green"/>
        </w:rPr>
        <w:t>Sabotage of major nuclear facilities</w:t>
      </w:r>
      <w:r w:rsidRPr="009651FA">
        <w:rPr>
          <w:rFonts w:asciiTheme="majorHAnsi" w:hAnsiTheme="majorHAnsi" w:cstheme="majorHAnsi"/>
          <w:sz w:val="14"/>
          <w:highlight w:val="green"/>
        </w:rPr>
        <w:t xml:space="preserve"> </w:t>
      </w:r>
      <w:r w:rsidRPr="009651FA">
        <w:rPr>
          <w:rStyle w:val="StyleUnderline"/>
          <w:rFonts w:asciiTheme="majorHAnsi" w:hAnsiTheme="majorHAnsi" w:cstheme="majorHAnsi"/>
          <w:highlight w:val="green"/>
        </w:rPr>
        <w:t>or</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dispersal of radioactive material in </w:t>
      </w:r>
      <w:r w:rsidRPr="009651FA">
        <w:rPr>
          <w:rStyle w:val="Emphasis"/>
          <w:rFonts w:asciiTheme="majorHAnsi" w:hAnsiTheme="majorHAnsi" w:cstheme="majorHAnsi"/>
          <w:highlight w:val="green"/>
        </w:rPr>
        <w:t>a</w:t>
      </w:r>
      <w:r w:rsidRPr="00DE65B6">
        <w:rPr>
          <w:rStyle w:val="Emphasis"/>
          <w:rFonts w:asciiTheme="majorHAnsi" w:hAnsiTheme="majorHAnsi" w:cstheme="majorHAnsi"/>
        </w:rPr>
        <w:t xml:space="preserve"> disruptive “</w:t>
      </w:r>
      <w:r w:rsidRPr="009651FA">
        <w:rPr>
          <w:rStyle w:val="Emphasis"/>
          <w:rFonts w:asciiTheme="majorHAnsi" w:hAnsiTheme="majorHAnsi" w:cstheme="majorHAnsi"/>
          <w:highlight w:val="green"/>
        </w:rPr>
        <w:t>dirty bomb</w:t>
      </w:r>
      <w:r w:rsidRPr="00DE65B6">
        <w:rPr>
          <w:rStyle w:val="Emphasis"/>
          <w:rFonts w:asciiTheme="majorHAnsi" w:hAnsiTheme="majorHAnsi" w:cstheme="majorHAnsi"/>
        </w:rPr>
        <w:t>”</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also </w:t>
      </w:r>
      <w:r w:rsidRPr="009651FA">
        <w:rPr>
          <w:rStyle w:val="StyleUnderline"/>
          <w:rFonts w:asciiTheme="majorHAnsi" w:hAnsiTheme="majorHAnsi" w:cstheme="majorHAnsi"/>
          <w:highlight w:val="green"/>
        </w:rPr>
        <w:t xml:space="preserve">remain </w:t>
      </w:r>
      <w:r w:rsidRPr="009651FA">
        <w:rPr>
          <w:rStyle w:val="Emphasis"/>
          <w:rFonts w:asciiTheme="majorHAnsi" w:hAnsiTheme="majorHAnsi" w:cstheme="majorHAnsi"/>
          <w:highlight w:val="green"/>
        </w:rPr>
        <w:t>real risks</w:t>
      </w:r>
      <w:r w:rsidRPr="00DE65B6">
        <w:rPr>
          <w:rFonts w:asciiTheme="majorHAnsi" w:hAnsiTheme="majorHAnsi" w:cstheme="majorHAnsi"/>
          <w:sz w:val="14"/>
        </w:rPr>
        <w:t>.</w:t>
      </w:r>
    </w:p>
    <w:p w14:paraId="6A9CABDB" w14:textId="77777777" w:rsidR="003D2310" w:rsidRPr="00DE65B6" w:rsidRDefault="003D2310" w:rsidP="003D2310">
      <w:pPr>
        <w:rPr>
          <w:rFonts w:asciiTheme="majorHAnsi" w:hAnsiTheme="majorHAnsi" w:cstheme="majorHAnsi"/>
          <w:sz w:val="14"/>
        </w:rPr>
      </w:pPr>
      <w:r w:rsidRPr="009651FA">
        <w:rPr>
          <w:rStyle w:val="Emphasis"/>
          <w:rFonts w:asciiTheme="majorHAnsi" w:hAnsiTheme="majorHAnsi" w:cstheme="majorHAnsi"/>
          <w:highlight w:val="green"/>
        </w:rPr>
        <w:t>Motive</w:t>
      </w:r>
      <w:r w:rsidRPr="009651FA">
        <w:rPr>
          <w:rFonts w:asciiTheme="majorHAnsi" w:hAnsiTheme="majorHAnsi" w:cstheme="majorHAnsi"/>
          <w:sz w:val="14"/>
          <w:highlight w:val="green"/>
        </w:rPr>
        <w:t xml:space="preserve">. </w:t>
      </w:r>
      <w:r w:rsidRPr="009651FA">
        <w:rPr>
          <w:rStyle w:val="StyleUnderline"/>
          <w:rFonts w:asciiTheme="majorHAnsi" w:hAnsiTheme="majorHAnsi" w:cstheme="majorHAnsi"/>
          <w:highlight w:val="green"/>
        </w:rPr>
        <w:t>Apocalyptic visions</w:t>
      </w:r>
      <w:r w:rsidRPr="00DE65B6">
        <w:rPr>
          <w:rStyle w:val="StyleUnderline"/>
          <w:rFonts w:asciiTheme="majorHAnsi" w:hAnsiTheme="majorHAnsi" w:cstheme="majorHAnsi"/>
        </w:rPr>
        <w:t xml:space="preserve"> or global ambitions </w:t>
      </w:r>
      <w:r w:rsidRPr="009651FA">
        <w:rPr>
          <w:rStyle w:val="StyleUnderline"/>
          <w:rFonts w:asciiTheme="majorHAnsi" w:hAnsiTheme="majorHAnsi" w:cstheme="majorHAnsi"/>
          <w:highlight w:val="green"/>
        </w:rPr>
        <w:t>drove</w:t>
      </w:r>
      <w:r w:rsidRPr="00DE65B6">
        <w:rPr>
          <w:rStyle w:val="StyleUnderline"/>
          <w:rFonts w:asciiTheme="majorHAnsi" w:hAnsiTheme="majorHAnsi" w:cstheme="majorHAnsi"/>
        </w:rPr>
        <w:t xml:space="preserve"> groups such as </w:t>
      </w:r>
      <w:r w:rsidRPr="009651FA">
        <w:rPr>
          <w:rStyle w:val="StyleUnderline"/>
          <w:rFonts w:asciiTheme="majorHAnsi" w:hAnsiTheme="majorHAnsi" w:cstheme="majorHAnsi"/>
          <w:highlight w:val="green"/>
        </w:rPr>
        <w:t>al Qaeda</w:t>
      </w:r>
      <w:r w:rsidRPr="00DE65B6">
        <w:rPr>
          <w:rStyle w:val="StyleUnderline"/>
          <w:rFonts w:asciiTheme="majorHAnsi" w:hAnsiTheme="majorHAnsi" w:cstheme="majorHAnsi"/>
        </w:rPr>
        <w:t xml:space="preserve"> and the Japanese terror cult Aum Shinrikyo to seek nuclear weapons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From the </w:t>
      </w:r>
      <w:r w:rsidRPr="00DE65B6">
        <w:rPr>
          <w:rStyle w:val="Emphasis"/>
          <w:rFonts w:asciiTheme="majorHAnsi" w:hAnsiTheme="majorHAnsi" w:cstheme="majorHAnsi"/>
        </w:rPr>
        <w:t>9/11 attackers</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rPr>
        <w:t>Chechen rebels</w:t>
      </w:r>
      <w:r w:rsidRPr="00DE65B6">
        <w:rPr>
          <w:rFonts w:asciiTheme="majorHAnsi" w:hAnsiTheme="majorHAnsi" w:cstheme="majorHAnsi"/>
          <w:sz w:val="14"/>
        </w:rPr>
        <w:t xml:space="preserve">, who killed hundreds of children and their parents at a school in Beslan, Russia, </w:t>
      </w:r>
      <w:r w:rsidRPr="00DE65B6">
        <w:rPr>
          <w:rStyle w:val="StyleUnderline"/>
          <w:rFonts w:asciiTheme="majorHAnsi" w:hAnsiTheme="majorHAnsi" w:cstheme="majorHAnsi"/>
        </w:rPr>
        <w:t xml:space="preserve">to </w:t>
      </w:r>
      <w:r w:rsidRPr="009651FA">
        <w:rPr>
          <w:rStyle w:val="StyleUnderline"/>
          <w:rFonts w:asciiTheme="majorHAnsi" w:hAnsiTheme="majorHAnsi" w:cstheme="majorHAnsi"/>
          <w:highlight w:val="green"/>
        </w:rPr>
        <w:t>the</w:t>
      </w:r>
      <w:r w:rsidRPr="009651FA">
        <w:rPr>
          <w:rFonts w:asciiTheme="majorHAnsi" w:hAnsiTheme="majorHAnsi" w:cstheme="majorHAnsi"/>
          <w:sz w:val="14"/>
          <w:highlight w:val="green"/>
        </w:rPr>
        <w:t xml:space="preserve"> </w:t>
      </w:r>
      <w:r w:rsidRPr="009651FA">
        <w:rPr>
          <w:rStyle w:val="Emphasis"/>
          <w:rFonts w:asciiTheme="majorHAnsi" w:hAnsiTheme="majorHAnsi" w:cstheme="majorHAnsi"/>
          <w:highlight w:val="green"/>
        </w:rPr>
        <w:t>Islamic State</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which regularly </w:t>
      </w:r>
      <w:r w:rsidRPr="009651FA">
        <w:rPr>
          <w:rStyle w:val="StyleUnderline"/>
          <w:rFonts w:asciiTheme="majorHAnsi" w:hAnsiTheme="majorHAnsi" w:cstheme="majorHAnsi"/>
          <w:highlight w:val="green"/>
        </w:rPr>
        <w:t>televised</w:t>
      </w:r>
      <w:r w:rsidRPr="00DE65B6">
        <w:rPr>
          <w:rStyle w:val="StyleUnderline"/>
          <w:rFonts w:asciiTheme="majorHAnsi" w:hAnsiTheme="majorHAnsi" w:cstheme="majorHAnsi"/>
        </w:rPr>
        <w:t xml:space="preserve"> its </w:t>
      </w:r>
      <w:r w:rsidRPr="009651FA">
        <w:rPr>
          <w:rStyle w:val="StyleUnderline"/>
          <w:rFonts w:asciiTheme="majorHAnsi" w:hAnsiTheme="majorHAnsi" w:cstheme="majorHAnsi"/>
          <w:highlight w:val="green"/>
        </w:rPr>
        <w:t>atrocities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it is clear that some terrorist groups seek to inflict as many casualties as possible, as cruelly as possible</w:t>
      </w:r>
      <w:r w:rsidRPr="00DE65B6">
        <w:rPr>
          <w:rFonts w:asciiTheme="majorHAnsi" w:hAnsiTheme="majorHAnsi" w:cstheme="majorHAnsi"/>
          <w:sz w:val="14"/>
        </w:rPr>
        <w:t>.</w:t>
      </w:r>
    </w:p>
    <w:p w14:paraId="1779F0D7" w14:textId="77777777" w:rsidR="003D2310" w:rsidRPr="00DE65B6" w:rsidRDefault="003D2310" w:rsidP="003D2310">
      <w:pPr>
        <w:rPr>
          <w:rFonts w:asciiTheme="majorHAnsi" w:hAnsiTheme="majorHAnsi" w:cstheme="majorHAnsi"/>
          <w:sz w:val="14"/>
        </w:rPr>
      </w:pPr>
      <w:r w:rsidRPr="009651FA">
        <w:rPr>
          <w:rStyle w:val="Emphasis"/>
          <w:rFonts w:asciiTheme="majorHAnsi" w:hAnsiTheme="majorHAnsi" w:cstheme="majorHAnsi"/>
          <w:highlight w:val="green"/>
        </w:rPr>
        <w:t>Means</w:t>
      </w:r>
      <w:r w:rsidRPr="009651FA">
        <w:rPr>
          <w:rFonts w:asciiTheme="majorHAnsi" w:hAnsiTheme="majorHAnsi" w:cstheme="majorHAnsi"/>
          <w:sz w:val="14"/>
          <w:highlight w:val="green"/>
        </w:rPr>
        <w:t xml:space="preserve">. </w:t>
      </w:r>
      <w:r w:rsidRPr="00DE65B6">
        <w:rPr>
          <w:rStyle w:val="Emphasis"/>
          <w:rFonts w:asciiTheme="majorHAnsi" w:hAnsiTheme="majorHAnsi" w:cstheme="majorHAnsi"/>
        </w:rPr>
        <w:t xml:space="preserve">There have been </w:t>
      </w:r>
      <w:r w:rsidRPr="009651FA">
        <w:rPr>
          <w:rStyle w:val="Emphasis"/>
          <w:rFonts w:asciiTheme="majorHAnsi" w:hAnsiTheme="majorHAnsi" w:cstheme="majorHAnsi"/>
          <w:highlight w:val="green"/>
        </w:rPr>
        <w:t>repeated cases of seizure of</w:t>
      </w:r>
      <w:r w:rsidRPr="00DE65B6">
        <w:rPr>
          <w:rStyle w:val="Emphasis"/>
          <w:rFonts w:asciiTheme="majorHAnsi" w:hAnsiTheme="majorHAnsi" w:cstheme="majorHAnsi"/>
        </w:rPr>
        <w:t xml:space="preserve"> stolen HEU or </w:t>
      </w:r>
      <w:r w:rsidRPr="009651FA">
        <w:rPr>
          <w:rStyle w:val="Emphasis"/>
          <w:rFonts w:asciiTheme="majorHAnsi" w:hAnsiTheme="majorHAnsi" w:cstheme="majorHAnsi"/>
          <w:highlight w:val="green"/>
        </w:rPr>
        <w:t>plutonium</w:t>
      </w:r>
      <w:r w:rsidRPr="00DE65B6">
        <w:rPr>
          <w:rFonts w:asciiTheme="majorHAnsi" w:hAnsiTheme="majorHAnsi" w:cstheme="majorHAnsi"/>
          <w:sz w:val="14"/>
        </w:rPr>
        <w:t xml:space="preserve">. While there have been no such seizures since 2011, </w:t>
      </w:r>
      <w:r w:rsidRPr="009651FA">
        <w:rPr>
          <w:rStyle w:val="StyleUnderline"/>
          <w:rFonts w:asciiTheme="majorHAnsi" w:hAnsiTheme="majorHAnsi" w:cstheme="majorHAnsi"/>
          <w:highlight w:val="green"/>
        </w:rPr>
        <w:t>security assessments</w:t>
      </w:r>
      <w:r w:rsidRPr="00DE65B6">
        <w:rPr>
          <w:rStyle w:val="StyleUnderline"/>
          <w:rFonts w:asciiTheme="majorHAnsi" w:hAnsiTheme="majorHAnsi" w:cstheme="majorHAnsi"/>
        </w:rPr>
        <w:t xml:space="preserve"> and tests </w:t>
      </w:r>
      <w:r w:rsidRPr="009651FA">
        <w:rPr>
          <w:rStyle w:val="StyleUnderline"/>
          <w:rFonts w:asciiTheme="majorHAnsi" w:hAnsiTheme="majorHAnsi" w:cstheme="majorHAnsi"/>
          <w:highlight w:val="green"/>
        </w:rPr>
        <w:t xml:space="preserve">continue to reveal </w:t>
      </w:r>
      <w:r w:rsidRPr="00DE65B6">
        <w:rPr>
          <w:rStyle w:val="StyleUnderline"/>
          <w:rFonts w:asciiTheme="majorHAnsi" w:hAnsiTheme="majorHAnsi" w:cstheme="majorHAnsi"/>
        </w:rPr>
        <w:t xml:space="preserve">important </w:t>
      </w:r>
      <w:r w:rsidRPr="009651FA">
        <w:rPr>
          <w:rStyle w:val="StyleUnderline"/>
          <w:rFonts w:asciiTheme="majorHAnsi" w:hAnsiTheme="majorHAnsi" w:cstheme="majorHAnsi"/>
          <w:highlight w:val="green"/>
        </w:rPr>
        <w:t>vulnerabilities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in the United States and elsewhere</w:t>
      </w:r>
      <w:r w:rsidRPr="00DE65B6">
        <w:rPr>
          <w:rFonts w:asciiTheme="majorHAnsi" w:hAnsiTheme="majorHAnsi" w:cstheme="majorHAnsi"/>
          <w:sz w:val="14"/>
        </w:rPr>
        <w:t xml:space="preserve">. Moreover, </w:t>
      </w:r>
      <w:r w:rsidRPr="00DE65B6">
        <w:rPr>
          <w:rStyle w:val="StyleUnderline"/>
          <w:rFonts w:asciiTheme="majorHAnsi" w:hAnsiTheme="majorHAnsi" w:cstheme="majorHAnsi"/>
        </w:rPr>
        <w:t>non-nuclear criminal thefts and terrorist attacks continue to occur that use tactics and capabilities that the security systems at many nuclear facilities would be hard-pressed to defend against</w:t>
      </w:r>
      <w:r w:rsidRPr="00DE65B6">
        <w:rPr>
          <w:rFonts w:asciiTheme="majorHAnsi" w:hAnsiTheme="majorHAnsi" w:cstheme="majorHAnsi"/>
          <w:sz w:val="14"/>
        </w:rPr>
        <w:t xml:space="preserve">—ranging from </w:t>
      </w:r>
      <w:r w:rsidRPr="00DE65B6">
        <w:rPr>
          <w:rStyle w:val="Emphasis"/>
          <w:rFonts w:asciiTheme="majorHAnsi" w:hAnsiTheme="majorHAnsi" w:cstheme="majorHAnsi"/>
        </w:rPr>
        <w:t xml:space="preserve">substantial </w:t>
      </w:r>
      <w:r w:rsidRPr="009651FA">
        <w:rPr>
          <w:rStyle w:val="Emphasis"/>
          <w:rFonts w:asciiTheme="majorHAnsi" w:hAnsiTheme="majorHAnsi" w:cstheme="majorHAnsi"/>
          <w:highlight w:val="green"/>
        </w:rPr>
        <w:t>teams of heavily armed, well-trained attackers</w:t>
      </w:r>
      <w:r w:rsidRPr="00DE65B6">
        <w:rPr>
          <w:rFonts w:asciiTheme="majorHAnsi" w:hAnsiTheme="majorHAnsi" w:cstheme="majorHAnsi"/>
          <w:sz w:val="14"/>
        </w:rPr>
        <w:t xml:space="preserve">, to </w:t>
      </w:r>
      <w:r w:rsidRPr="009651FA">
        <w:rPr>
          <w:rStyle w:val="Emphasis"/>
          <w:rFonts w:asciiTheme="majorHAnsi" w:hAnsiTheme="majorHAnsi" w:cstheme="majorHAnsi"/>
          <w:highlight w:val="green"/>
        </w:rPr>
        <w:t>insider conspiracies</w:t>
      </w:r>
      <w:r w:rsidRPr="00DE65B6">
        <w:rPr>
          <w:rFonts w:asciiTheme="majorHAnsi" w:hAnsiTheme="majorHAnsi" w:cstheme="majorHAnsi"/>
          <w:sz w:val="14"/>
        </w:rPr>
        <w:t xml:space="preserve">, to </w:t>
      </w:r>
      <w:r w:rsidRPr="00DE65B6">
        <w:rPr>
          <w:rStyle w:val="Emphasis"/>
          <w:rFonts w:asciiTheme="majorHAnsi" w:hAnsiTheme="majorHAnsi" w:cstheme="majorHAnsi"/>
        </w:rPr>
        <w:t>the use of vehicles such as helicopters to get past multiple layers of site security systems</w:t>
      </w:r>
      <w:r w:rsidRPr="00DE65B6">
        <w:rPr>
          <w:rFonts w:asciiTheme="majorHAnsi" w:hAnsiTheme="majorHAnsi" w:cstheme="majorHAnsi"/>
          <w:sz w:val="14"/>
        </w:rPr>
        <w:t>.</w:t>
      </w:r>
    </w:p>
    <w:p w14:paraId="3C191A62" w14:textId="77777777" w:rsidR="003D2310" w:rsidRPr="00DE65B6" w:rsidRDefault="003D2310" w:rsidP="003D2310">
      <w:pPr>
        <w:rPr>
          <w:rFonts w:asciiTheme="majorHAnsi" w:hAnsiTheme="majorHAnsi" w:cstheme="majorHAnsi"/>
          <w:sz w:val="14"/>
        </w:rPr>
      </w:pPr>
      <w:r w:rsidRPr="009651FA">
        <w:rPr>
          <w:rStyle w:val="Emphasis"/>
          <w:rFonts w:asciiTheme="majorHAnsi" w:hAnsiTheme="majorHAnsi" w:cstheme="majorHAnsi"/>
          <w:highlight w:val="green"/>
        </w:rPr>
        <w:t>Opportunity</w:t>
      </w:r>
      <w:r w:rsidRPr="00DE65B6">
        <w:rPr>
          <w:rFonts w:asciiTheme="majorHAnsi" w:hAnsiTheme="majorHAnsi" w:cstheme="majorHAnsi"/>
          <w:sz w:val="14"/>
        </w:rPr>
        <w:t xml:space="preserve">. </w:t>
      </w:r>
      <w:r w:rsidRPr="00DE65B6">
        <w:rPr>
          <w:rStyle w:val="StyleUnderline"/>
          <w:rFonts w:asciiTheme="majorHAnsi" w:hAnsiTheme="majorHAnsi" w:cstheme="majorHAnsi"/>
        </w:rPr>
        <w:t>Government studies in multiple countries have concluded that sophisticated terrorist groups could plausibly make a crude nuclear device</w:t>
      </w:r>
      <w:r w:rsidRPr="00DE65B6">
        <w:rPr>
          <w:rFonts w:asciiTheme="majorHAnsi" w:hAnsiTheme="majorHAnsi" w:cstheme="majorHAnsi"/>
          <w:sz w:val="14"/>
        </w:rPr>
        <w:t xml:space="preserve">. </w:t>
      </w:r>
      <w:r w:rsidRPr="009651FA">
        <w:rPr>
          <w:rStyle w:val="Emphasis"/>
          <w:rFonts w:asciiTheme="majorHAnsi" w:hAnsiTheme="majorHAnsi" w:cstheme="majorHAnsi"/>
          <w:highlight w:val="green"/>
        </w:rPr>
        <w:t>Stopping such a device from being brought into a country</w:t>
      </w:r>
      <w:r w:rsidRPr="00DE65B6">
        <w:rPr>
          <w:rStyle w:val="Emphasis"/>
          <w:rFonts w:asciiTheme="majorHAnsi" w:hAnsiTheme="majorHAnsi" w:cstheme="majorHAnsi"/>
        </w:rPr>
        <w:t xml:space="preserve"> and detonated </w:t>
      </w:r>
      <w:r w:rsidRPr="009651FA">
        <w:rPr>
          <w:rStyle w:val="Emphasis"/>
          <w:rFonts w:asciiTheme="majorHAnsi" w:hAnsiTheme="majorHAnsi" w:cstheme="majorHAnsi"/>
          <w:highlight w:val="green"/>
        </w:rPr>
        <w:t>remains</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very challenging</w:t>
      </w:r>
      <w:r w:rsidRPr="00DE65B6">
        <w:rPr>
          <w:rStyle w:val="Emphasis"/>
          <w:rFonts w:asciiTheme="majorHAnsi" w:hAnsiTheme="majorHAnsi" w:cstheme="majorHAnsi"/>
        </w:rPr>
        <w:t xml:space="preserve"> task</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given </w:t>
      </w:r>
      <w:r w:rsidRPr="009651FA">
        <w:rPr>
          <w:rStyle w:val="StyleUnderline"/>
          <w:rFonts w:asciiTheme="majorHAnsi" w:hAnsiTheme="majorHAnsi" w:cstheme="majorHAnsi"/>
          <w:highlight w:val="green"/>
        </w:rPr>
        <w:t xml:space="preserve">the </w:t>
      </w:r>
      <w:r w:rsidRPr="009651FA">
        <w:rPr>
          <w:rStyle w:val="Emphasis"/>
          <w:rFonts w:asciiTheme="majorHAnsi" w:hAnsiTheme="majorHAnsi" w:cstheme="majorHAnsi"/>
          <w:highlight w:val="green"/>
        </w:rPr>
        <w:t>huge length of national borders</w:t>
      </w:r>
      <w:r w:rsidRPr="00DE65B6">
        <w:rPr>
          <w:rFonts w:asciiTheme="majorHAnsi" w:hAnsiTheme="majorHAnsi" w:cstheme="majorHAnsi"/>
          <w:sz w:val="14"/>
        </w:rPr>
        <w:t xml:space="preserve">, </w:t>
      </w:r>
      <w:r w:rsidRPr="00DE65B6">
        <w:rPr>
          <w:rStyle w:val="StyleUnderline"/>
          <w:rFonts w:asciiTheme="majorHAnsi" w:hAnsiTheme="majorHAnsi" w:cstheme="majorHAnsi"/>
        </w:rPr>
        <w:t>the immensity of normal traffic across them</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the </w:t>
      </w:r>
      <w:r w:rsidRPr="009651FA">
        <w:rPr>
          <w:rStyle w:val="StyleUnderline"/>
          <w:rFonts w:asciiTheme="majorHAnsi" w:hAnsiTheme="majorHAnsi" w:cstheme="majorHAnsi"/>
          <w:highlight w:val="green"/>
        </w:rPr>
        <w:t>small size and weak radiation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materials needed</w:t>
      </w:r>
      <w:r w:rsidRPr="00DE65B6">
        <w:rPr>
          <w:rStyle w:val="StyleUnderline"/>
          <w:rFonts w:asciiTheme="majorHAnsi" w:hAnsiTheme="majorHAnsi" w:cstheme="majorHAnsi"/>
        </w:rPr>
        <w:t xml:space="preserve"> for a nuclear bomb</w:t>
      </w:r>
      <w:r w:rsidRPr="00DE65B6">
        <w:rPr>
          <w:rFonts w:asciiTheme="majorHAnsi" w:hAnsiTheme="majorHAnsi" w:cstheme="majorHAnsi"/>
          <w:sz w:val="14"/>
        </w:rPr>
        <w:t>.</w:t>
      </w:r>
    </w:p>
    <w:p w14:paraId="2A15F6DF"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t>Since our last report in 2016:</w:t>
      </w:r>
    </w:p>
    <w:p w14:paraId="27AC979D"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23412A45"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lastRenderedPageBreak/>
        <w:t xml:space="preserve">• </w:t>
      </w:r>
      <w:r w:rsidRPr="009651FA">
        <w:rPr>
          <w:rStyle w:val="Emphasis"/>
          <w:rFonts w:asciiTheme="majorHAnsi" w:hAnsiTheme="majorHAnsi" w:cstheme="majorHAnsi"/>
          <w:highlight w:val="green"/>
        </w:rPr>
        <w:t>Rapid</w:t>
      </w:r>
      <w:r w:rsidRPr="00DE65B6">
        <w:rPr>
          <w:rStyle w:val="StyleUnderline"/>
          <w:rFonts w:asciiTheme="majorHAnsi" w:hAnsiTheme="majorHAnsi" w:cstheme="majorHAnsi"/>
        </w:rPr>
        <w:t xml:space="preserve"> and </w:t>
      </w:r>
      <w:r w:rsidRPr="009651FA">
        <w:rPr>
          <w:rStyle w:val="Emphasis"/>
          <w:rFonts w:asciiTheme="majorHAnsi" w:hAnsiTheme="majorHAnsi" w:cstheme="majorHAnsi"/>
          <w:highlight w:val="green"/>
        </w:rPr>
        <w:t>clandestine radicalization of insiders</w:t>
      </w:r>
      <w:r w:rsidRPr="009651FA">
        <w:rPr>
          <w:rStyle w:val="StyleUnderline"/>
          <w:rFonts w:asciiTheme="majorHAnsi" w:hAnsiTheme="majorHAnsi" w:cstheme="majorHAnsi"/>
          <w:highlight w:val="green"/>
        </w:rPr>
        <w:t xml:space="preserve"> </w:t>
      </w:r>
      <w:r w:rsidRPr="00DB1767">
        <w:rPr>
          <w:rStyle w:val="StyleUnderline"/>
          <w:rFonts w:asciiTheme="majorHAnsi" w:hAnsiTheme="majorHAnsi" w:cstheme="majorHAnsi"/>
        </w:rPr>
        <w:t>has</w:t>
      </w:r>
      <w:r w:rsidRPr="009651FA">
        <w:rPr>
          <w:rStyle w:val="StyleUnderline"/>
          <w:rFonts w:asciiTheme="majorHAnsi" w:hAnsiTheme="majorHAnsi" w:cstheme="majorHAnsi"/>
          <w:highlight w:val="green"/>
        </w:rPr>
        <w:t xml:space="preserve"> continued to present a threat</w:t>
      </w:r>
      <w:r w:rsidRPr="00DE65B6">
        <w:rPr>
          <w:rStyle w:val="StyleUnderline"/>
          <w:rFonts w:asciiTheme="majorHAnsi" w:hAnsiTheme="majorHAnsi" w:cstheme="majorHAnsi"/>
        </w:rPr>
        <w:t xml:space="preserve"> that most personnel reliability programs have been </w:t>
      </w:r>
      <w:r w:rsidRPr="00DE65B6">
        <w:rPr>
          <w:rStyle w:val="Emphasis"/>
          <w:rFonts w:asciiTheme="majorHAnsi" w:hAnsiTheme="majorHAnsi" w:cstheme="majorHAnsi"/>
        </w:rPr>
        <w:t>unable to address successfully</w:t>
      </w:r>
      <w:r w:rsidRPr="00DE65B6">
        <w:rPr>
          <w:rFonts w:asciiTheme="majorHAnsi" w:hAnsiTheme="majorHAnsi" w:cstheme="majorHAnsi"/>
          <w:sz w:val="14"/>
        </w:rPr>
        <w:t>;</w:t>
      </w:r>
    </w:p>
    <w:p w14:paraId="15FF5071"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t>• The pace of seizures of fissile material outside of authorized control appears to have slowed, although what is known publicly about earlier cases offers little confidence that the leaks have been plugged;</w:t>
      </w:r>
    </w:p>
    <w:p w14:paraId="7EBDBB71"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New technologies such as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cyber</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expanded deployments of </w:t>
      </w:r>
      <w:r w:rsidRPr="00DE65B6">
        <w:rPr>
          <w:rStyle w:val="Emphasis"/>
          <w:rFonts w:asciiTheme="majorHAnsi" w:hAnsiTheme="majorHAnsi" w:cstheme="majorHAnsi"/>
        </w:rPr>
        <w:t>small</w:t>
      </w:r>
      <w:r w:rsidRPr="00DE65B6">
        <w:rPr>
          <w:rFonts w:asciiTheme="majorHAnsi" w:hAnsiTheme="majorHAnsi" w:cstheme="majorHAnsi"/>
          <w:sz w:val="14"/>
        </w:rPr>
        <w:t xml:space="preserve">, </w:t>
      </w:r>
      <w:r w:rsidRPr="00DE65B6">
        <w:rPr>
          <w:rStyle w:val="Emphasis"/>
          <w:rFonts w:asciiTheme="majorHAnsi" w:hAnsiTheme="majorHAnsi" w:cstheme="majorHAnsi"/>
        </w:rPr>
        <w:t>mobile nuclear weapons</w:t>
      </w:r>
      <w:r w:rsidRPr="00DE65B6">
        <w:rPr>
          <w:rFonts w:asciiTheme="majorHAnsi" w:hAnsiTheme="majorHAnsi" w:cstheme="majorHAnsi"/>
          <w:sz w:val="14"/>
        </w:rPr>
        <w:t xml:space="preserve">, and construction of </w:t>
      </w:r>
      <w:r w:rsidRPr="00DE65B6">
        <w:rPr>
          <w:rStyle w:val="Emphasis"/>
          <w:rFonts w:asciiTheme="majorHAnsi" w:hAnsiTheme="majorHAnsi" w:cstheme="majorHAnsi"/>
        </w:rPr>
        <w:t>bulk processing facilities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will offer </w:t>
      </w:r>
      <w:r w:rsidRPr="00DE65B6">
        <w:rPr>
          <w:rStyle w:val="Emphasis"/>
          <w:rFonts w:asciiTheme="majorHAnsi" w:hAnsiTheme="majorHAnsi" w:cstheme="majorHAnsi"/>
        </w:rPr>
        <w:t>new opportunities</w:t>
      </w:r>
      <w:r w:rsidRPr="00DE65B6">
        <w:rPr>
          <w:rStyle w:val="StyleUnderline"/>
          <w:rFonts w:asciiTheme="majorHAnsi" w:hAnsiTheme="majorHAnsi" w:cstheme="majorHAnsi"/>
        </w:rPr>
        <w:t xml:space="preserve"> for terrorists to strike</w:t>
      </w:r>
      <w:r w:rsidRPr="00DE65B6">
        <w:rPr>
          <w:rFonts w:asciiTheme="majorHAnsi" w:hAnsiTheme="majorHAnsi" w:cstheme="majorHAnsi"/>
          <w:sz w:val="14"/>
        </w:rPr>
        <w:t xml:space="preserve"> and present new challenges for those attempting to defend against them.</w:t>
      </w:r>
    </w:p>
    <w:p w14:paraId="4FCCC753" w14:textId="77777777" w:rsidR="003D2310" w:rsidRPr="00DE65B6" w:rsidRDefault="003D2310" w:rsidP="003D2310">
      <w:pPr>
        <w:rPr>
          <w:rFonts w:asciiTheme="majorHAnsi" w:hAnsiTheme="majorHAnsi" w:cstheme="majorHAnsi"/>
          <w:sz w:val="14"/>
        </w:rPr>
      </w:pPr>
      <w:r w:rsidRPr="00DE65B6">
        <w:rPr>
          <w:rFonts w:asciiTheme="majorHAnsi" w:hAnsiTheme="majorHAnsi" w:cstheme="majorHAnsi"/>
          <w:sz w:val="14"/>
        </w:rPr>
        <w:t xml:space="preserve">On balance, the combination of nuclear terrorist means, motives, and opportunities presents somewhat less of a threat than it did two years ago. But as past experience makes clear, </w:t>
      </w:r>
      <w:r w:rsidRPr="00DE65B6">
        <w:rPr>
          <w:rStyle w:val="Emphasis"/>
          <w:rFonts w:asciiTheme="majorHAnsi" w:hAnsiTheme="majorHAnsi" w:cstheme="majorHAnsi"/>
        </w:rPr>
        <w:t xml:space="preserve">the </w:t>
      </w:r>
      <w:r w:rsidRPr="009651FA">
        <w:rPr>
          <w:rStyle w:val="Emphasis"/>
          <w:rFonts w:asciiTheme="majorHAnsi" w:hAnsiTheme="majorHAnsi" w:cstheme="majorHAnsi"/>
          <w:highlight w:val="green"/>
        </w:rPr>
        <w:t>future is highly uncertain</w:t>
      </w:r>
      <w:r w:rsidRPr="00DE65B6">
        <w:rPr>
          <w:rFonts w:asciiTheme="majorHAnsi" w:hAnsiTheme="majorHAnsi" w:cstheme="majorHAnsi"/>
          <w:sz w:val="14"/>
        </w:rPr>
        <w:t xml:space="preserve">; </w:t>
      </w:r>
      <w:r w:rsidRPr="00DE65B6">
        <w:rPr>
          <w:rStyle w:val="Emphasis"/>
          <w:rFonts w:asciiTheme="majorHAnsi" w:hAnsiTheme="majorHAnsi" w:cstheme="majorHAnsi"/>
        </w:rPr>
        <w:t>the world has likely not seen the last of powerful terrorist groups bent on mass destruction</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as adversaries make increasingly sophisticated use of technologies such as </w:t>
      </w:r>
      <w:r w:rsidRPr="00DE65B6">
        <w:rPr>
          <w:rStyle w:val="Emphasis"/>
          <w:rFonts w:asciiTheme="majorHAnsi" w:hAnsiTheme="majorHAnsi" w:cstheme="majorHAnsi"/>
        </w:rPr>
        <w:t>cyber</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in the future</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the </w:t>
      </w:r>
      <w:r w:rsidRPr="009651FA">
        <w:rPr>
          <w:rStyle w:val="Emphasis"/>
          <w:rFonts w:asciiTheme="majorHAnsi" w:hAnsiTheme="majorHAnsi" w:cstheme="majorHAnsi"/>
          <w:highlight w:val="green"/>
        </w:rPr>
        <w:t>threat to nuclear weapons</w:t>
      </w:r>
      <w:r w:rsidRPr="00DE65B6">
        <w:rPr>
          <w:rFonts w:asciiTheme="majorHAnsi" w:hAnsiTheme="majorHAnsi" w:cstheme="majorHAnsi"/>
          <w:sz w:val="14"/>
        </w:rPr>
        <w:t xml:space="preserve">, materials, and facilities </w:t>
      </w:r>
      <w:r w:rsidRPr="009651FA">
        <w:rPr>
          <w:rStyle w:val="Emphasis"/>
          <w:rFonts w:asciiTheme="majorHAnsi" w:hAnsiTheme="majorHAnsi" w:cstheme="majorHAnsi"/>
          <w:highlight w:val="green"/>
        </w:rPr>
        <w:t>could increase</w:t>
      </w:r>
      <w:r w:rsidRPr="00DE65B6">
        <w:rPr>
          <w:rFonts w:asciiTheme="majorHAnsi" w:hAnsiTheme="majorHAnsi" w:cstheme="majorHAnsi"/>
          <w:sz w:val="14"/>
        </w:rPr>
        <w:t>. To minimize risk in this uncertain future, continuous and determined efforts to improve security remain essential.</w:t>
      </w:r>
    </w:p>
    <w:p w14:paraId="7E079CEE" w14:textId="77777777" w:rsidR="003D2310" w:rsidRPr="00DE65B6" w:rsidRDefault="003D2310" w:rsidP="003D2310">
      <w:pPr>
        <w:rPr>
          <w:rFonts w:asciiTheme="majorHAnsi" w:hAnsiTheme="majorHAnsi" w:cstheme="majorHAnsi"/>
        </w:rPr>
      </w:pPr>
    </w:p>
    <w:p w14:paraId="051C583E"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Nuke war causes extinction – Ice Age, famines, and war won’t stay limited</w:t>
      </w:r>
    </w:p>
    <w:p w14:paraId="2B71E6B7"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Edwards 17</w:t>
      </w:r>
      <w:r w:rsidRPr="00DE65B6">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BACCA0E"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In the nuclear conversation, what are we not talking about that we should be?</w:t>
      </w:r>
    </w:p>
    <w:p w14:paraId="3ED0512E"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We are not talking enough about the climatic effects of nuclear</w:t>
      </w:r>
      <w:r w:rsidRPr="00DE65B6">
        <w:rPr>
          <w:rStyle w:val="Emphasis"/>
          <w:rFonts w:asciiTheme="majorHAnsi" w:hAnsiTheme="majorHAnsi" w:cstheme="majorHAnsi"/>
          <w:szCs w:val="26"/>
        </w:rPr>
        <w:t xml:space="preserve"> war</w:t>
      </w:r>
      <w:r w:rsidRPr="00DE65B6">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DE65B6">
        <w:rPr>
          <w:rStyle w:val="StyleUnderline"/>
          <w:rFonts w:asciiTheme="majorHAnsi" w:hAnsiTheme="majorHAnsi" w:cstheme="majorHAnsi"/>
        </w:rPr>
        <w:t xml:space="preserve">this aspect of nuclear war has faded from view. That’s not good. In the mid-2000s, </w:t>
      </w:r>
      <w:r w:rsidRPr="009651FA">
        <w:rPr>
          <w:rStyle w:val="StyleUnderline"/>
          <w:rFonts w:asciiTheme="majorHAnsi" w:hAnsiTheme="majorHAnsi" w:cstheme="majorHAnsi"/>
          <w:highlight w:val="green"/>
        </w:rPr>
        <w:t>climate scientists</w:t>
      </w:r>
      <w:r w:rsidRPr="00DE65B6">
        <w:rPr>
          <w:rFonts w:asciiTheme="majorHAnsi" w:hAnsiTheme="majorHAnsi" w:cstheme="majorHAnsi"/>
          <w:szCs w:val="26"/>
        </w:rPr>
        <w:t xml:space="preserve"> such as Alan Robock (Rutgers) </w:t>
      </w:r>
      <w:r w:rsidRPr="00DE65B6">
        <w:rPr>
          <w:rStyle w:val="StyleUnderline"/>
          <w:rFonts w:asciiTheme="majorHAnsi" w:hAnsiTheme="majorHAnsi" w:cstheme="majorHAnsi"/>
        </w:rPr>
        <w:t xml:space="preserve">took another look at nuclear winter theory. This time around, they </w:t>
      </w:r>
      <w:r w:rsidRPr="009651FA">
        <w:rPr>
          <w:rStyle w:val="StyleUnderline"/>
          <w:rFonts w:asciiTheme="majorHAnsi" w:hAnsiTheme="majorHAnsi" w:cstheme="majorHAnsi"/>
          <w:highlight w:val="green"/>
        </w:rPr>
        <w:t xml:space="preserve">used </w:t>
      </w:r>
      <w:r w:rsidRPr="00DE65B6">
        <w:rPr>
          <w:rStyle w:val="StyleUnderline"/>
          <w:rFonts w:asciiTheme="majorHAnsi" w:hAnsiTheme="majorHAnsi" w:cstheme="majorHAnsi"/>
        </w:rPr>
        <w:t>much-</w:t>
      </w:r>
      <w:r w:rsidRPr="009651FA">
        <w:rPr>
          <w:rStyle w:val="StyleUnderline"/>
          <w:rFonts w:asciiTheme="majorHAnsi" w:hAnsiTheme="majorHAnsi" w:cstheme="majorHAnsi"/>
          <w:highlight w:val="green"/>
        </w:rPr>
        <w:t>improved</w:t>
      </w:r>
      <w:r w:rsidRPr="00DE65B6">
        <w:rPr>
          <w:rStyle w:val="StyleUnderline"/>
          <w:rFonts w:asciiTheme="majorHAnsi" w:hAnsiTheme="majorHAnsi" w:cstheme="majorHAnsi"/>
        </w:rPr>
        <w:t xml:space="preserve"> and much more detailed climate </w:t>
      </w:r>
      <w:r w:rsidRPr="009651FA">
        <w:rPr>
          <w:rStyle w:val="StyleUnderline"/>
          <w:rFonts w:asciiTheme="majorHAnsi" w:hAnsiTheme="majorHAnsi" w:cstheme="majorHAnsi"/>
          <w:highlight w:val="green"/>
        </w:rPr>
        <w:t>models</w:t>
      </w:r>
      <w:r w:rsidRPr="00DE65B6">
        <w:rPr>
          <w:rStyle w:val="StyleUnderline"/>
          <w:rFonts w:asciiTheme="majorHAnsi" w:hAnsiTheme="majorHAnsi" w:cstheme="majorHAnsi"/>
        </w:rPr>
        <w:t xml:space="preserve"> than those available 20 years earlier</w:t>
      </w:r>
      <w:r w:rsidRPr="00DE65B6">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E65B6">
        <w:rPr>
          <w:rStyle w:val="StyleUnderline"/>
          <w:rFonts w:asciiTheme="majorHAnsi" w:hAnsiTheme="majorHAnsi" w:cstheme="majorHAnsi"/>
        </w:rPr>
        <w:t xml:space="preserve">U.S.-Russia war currently seems unlikely, but if it were to occur, </w:t>
      </w:r>
      <w:r w:rsidRPr="009651FA">
        <w:rPr>
          <w:rStyle w:val="StyleUnderline"/>
          <w:rFonts w:asciiTheme="majorHAnsi" w:hAnsiTheme="majorHAnsi" w:cstheme="majorHAnsi"/>
          <w:highlight w:val="green"/>
        </w:rPr>
        <w:t>hundreds 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thousands of</w:t>
      </w:r>
      <w:r w:rsidRPr="00DE65B6">
        <w:rPr>
          <w:rStyle w:val="StyleUnderline"/>
          <w:rFonts w:asciiTheme="majorHAnsi" w:hAnsiTheme="majorHAnsi" w:cstheme="majorHAnsi"/>
        </w:rPr>
        <w:t xml:space="preserve"> nuclear </w:t>
      </w:r>
      <w:r w:rsidRPr="009651FA">
        <w:rPr>
          <w:rStyle w:val="StyleUnderline"/>
          <w:rFonts w:asciiTheme="majorHAnsi" w:hAnsiTheme="majorHAnsi" w:cstheme="majorHAnsi"/>
          <w:highlight w:val="green"/>
        </w:rPr>
        <w:t>weapons might be launched</w:t>
      </w:r>
      <w:r w:rsidRPr="00DE65B6">
        <w:rPr>
          <w:rStyle w:val="StyleUnderline"/>
          <w:rFonts w:asciiTheme="majorHAnsi" w:hAnsiTheme="majorHAnsi" w:cstheme="majorHAnsi"/>
        </w:rPr>
        <w:t xml:space="preserve">. The climatic consequences would be catastrophic: global average </w:t>
      </w:r>
      <w:r w:rsidRPr="009651FA">
        <w:rPr>
          <w:rStyle w:val="StyleUnderline"/>
          <w:rFonts w:asciiTheme="majorHAnsi" w:hAnsiTheme="majorHAnsi" w:cstheme="majorHAnsi"/>
          <w:highlight w:val="green"/>
        </w:rPr>
        <w:t>temperatures would drop</w:t>
      </w:r>
      <w:r w:rsidRPr="00DE65B6">
        <w:rPr>
          <w:rStyle w:val="StyleUnderline"/>
          <w:rFonts w:asciiTheme="majorHAnsi" w:hAnsiTheme="majorHAnsi" w:cstheme="majorHAnsi"/>
        </w:rPr>
        <w:t xml:space="preserve"> as much as </w:t>
      </w:r>
      <w:r w:rsidRPr="009651FA">
        <w:rPr>
          <w:rStyle w:val="StyleUnderline"/>
          <w:rFonts w:asciiTheme="majorHAnsi" w:hAnsiTheme="majorHAnsi" w:cstheme="majorHAnsi"/>
          <w:highlight w:val="green"/>
        </w:rPr>
        <w:t>12 degrees</w:t>
      </w:r>
      <w:r w:rsidRPr="00DE65B6">
        <w:rPr>
          <w:rStyle w:val="StyleUnderline"/>
          <w:rFonts w:asciiTheme="majorHAnsi" w:hAnsiTheme="majorHAnsi" w:cstheme="majorHAnsi"/>
        </w:rPr>
        <w:t xml:space="preserve"> Fahrenheit (7 degrees Celsius) for up to several years — temperatures </w:t>
      </w:r>
      <w:r w:rsidRPr="009651FA">
        <w:rPr>
          <w:rStyle w:val="StyleUnderline"/>
          <w:rFonts w:asciiTheme="majorHAnsi" w:hAnsiTheme="majorHAnsi" w:cstheme="majorHAnsi"/>
          <w:highlight w:val="green"/>
        </w:rPr>
        <w:t xml:space="preserve">last seen during the </w:t>
      </w:r>
      <w:r w:rsidRPr="00DE65B6">
        <w:rPr>
          <w:rStyle w:val="StyleUnderline"/>
          <w:rFonts w:asciiTheme="majorHAnsi" w:hAnsiTheme="majorHAnsi" w:cstheme="majorHAnsi"/>
        </w:rPr>
        <w:t xml:space="preserve">great </w:t>
      </w:r>
      <w:r w:rsidRPr="009651FA">
        <w:rPr>
          <w:rStyle w:val="StyleUnderline"/>
          <w:rFonts w:asciiTheme="majorHAnsi" w:hAnsiTheme="majorHAnsi" w:cstheme="majorHAnsi"/>
          <w:highlight w:val="green"/>
        </w:rPr>
        <w:t>ice ages</w:t>
      </w:r>
      <w:r w:rsidRPr="00DE65B6">
        <w:rPr>
          <w:rStyle w:val="StyleUnderline"/>
          <w:rFonts w:asciiTheme="majorHAnsi" w:hAnsiTheme="majorHAnsi" w:cstheme="majorHAnsi"/>
        </w:rPr>
        <w:t xml:space="preserve">. Meanwhile, </w:t>
      </w:r>
      <w:r w:rsidRPr="009651FA">
        <w:rPr>
          <w:rStyle w:val="StyleUnderline"/>
          <w:rFonts w:asciiTheme="majorHAnsi" w:hAnsiTheme="majorHAnsi" w:cstheme="majorHAnsi"/>
          <w:highlight w:val="green"/>
        </w:rPr>
        <w:t>smoke</w:t>
      </w:r>
      <w:r w:rsidRPr="00DE65B6">
        <w:rPr>
          <w:rStyle w:val="StyleUnderline"/>
          <w:rFonts w:asciiTheme="majorHAnsi" w:hAnsiTheme="majorHAnsi" w:cstheme="majorHAnsi"/>
        </w:rPr>
        <w:t xml:space="preserve"> and dust circulating in the stratosphere </w:t>
      </w:r>
      <w:r w:rsidRPr="009651FA">
        <w:rPr>
          <w:rStyle w:val="StyleUnderline"/>
          <w:rFonts w:asciiTheme="majorHAnsi" w:hAnsiTheme="majorHAnsi" w:cstheme="majorHAnsi"/>
          <w:highlight w:val="green"/>
        </w:rPr>
        <w:t xml:space="preserve">would </w:t>
      </w:r>
      <w:r w:rsidRPr="00DE65B6">
        <w:rPr>
          <w:rStyle w:val="StyleUnderline"/>
          <w:rFonts w:asciiTheme="majorHAnsi" w:hAnsiTheme="majorHAnsi" w:cstheme="majorHAnsi"/>
        </w:rPr>
        <w:t xml:space="preserve">darken the atmosphere enough to </w:t>
      </w:r>
      <w:r w:rsidRPr="009651FA">
        <w:rPr>
          <w:rStyle w:val="StyleUnderline"/>
          <w:rFonts w:asciiTheme="majorHAnsi" w:hAnsiTheme="majorHAnsi" w:cstheme="majorHAnsi"/>
          <w:highlight w:val="green"/>
        </w:rPr>
        <w:t xml:space="preserve">inhibit photosynthesis, causing </w:t>
      </w:r>
      <w:r w:rsidRPr="00DE65B6">
        <w:rPr>
          <w:rStyle w:val="StyleUnderline"/>
          <w:rFonts w:asciiTheme="majorHAnsi" w:hAnsiTheme="majorHAnsi" w:cstheme="majorHAnsi"/>
        </w:rPr>
        <w:t xml:space="preserve">disastrous </w:t>
      </w:r>
      <w:r w:rsidRPr="009651FA">
        <w:rPr>
          <w:rStyle w:val="StyleUnderline"/>
          <w:rFonts w:asciiTheme="majorHAnsi" w:hAnsiTheme="majorHAnsi" w:cstheme="majorHAnsi"/>
          <w:highlight w:val="green"/>
        </w:rPr>
        <w:t>crop failures</w:t>
      </w:r>
      <w:r w:rsidRPr="00DE65B6">
        <w:rPr>
          <w:rStyle w:val="StyleUnderline"/>
          <w:rFonts w:asciiTheme="majorHAnsi" w:hAnsiTheme="majorHAnsi" w:cstheme="majorHAnsi"/>
        </w:rPr>
        <w:t xml:space="preserve">, widespread </w:t>
      </w:r>
      <w:r w:rsidRPr="009651FA">
        <w:rPr>
          <w:rStyle w:val="StyleUnderline"/>
          <w:rFonts w:asciiTheme="majorHAnsi" w:hAnsiTheme="majorHAnsi" w:cstheme="majorHAnsi"/>
          <w:highlight w:val="green"/>
        </w:rPr>
        <w:t xml:space="preserve">famine and </w:t>
      </w:r>
      <w:r w:rsidRPr="00DE65B6">
        <w:rPr>
          <w:rStyle w:val="StyleUnderline"/>
          <w:rFonts w:asciiTheme="majorHAnsi" w:hAnsiTheme="majorHAnsi" w:cstheme="majorHAnsi"/>
        </w:rPr>
        <w:t xml:space="preserve">massive </w:t>
      </w:r>
      <w:r w:rsidRPr="009651FA">
        <w:rPr>
          <w:rStyle w:val="StyleUnderline"/>
          <w:rFonts w:asciiTheme="majorHAnsi" w:hAnsiTheme="majorHAnsi" w:cstheme="majorHAnsi"/>
          <w:highlight w:val="green"/>
        </w:rPr>
        <w:t>ecological disruption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effect would be similar to</w:t>
      </w:r>
      <w:r w:rsidRPr="00DE65B6">
        <w:rPr>
          <w:rStyle w:val="StyleUnderline"/>
          <w:rFonts w:asciiTheme="majorHAnsi" w:hAnsiTheme="majorHAnsi" w:cstheme="majorHAnsi"/>
        </w:rPr>
        <w:t xml:space="preserve"> that of </w:t>
      </w:r>
      <w:r w:rsidRPr="00DE65B6">
        <w:rPr>
          <w:rStyle w:val="StyleUnderline"/>
          <w:rFonts w:asciiTheme="majorHAnsi" w:hAnsiTheme="majorHAnsi" w:cstheme="majorHAnsi"/>
        </w:rPr>
        <w:lastRenderedPageBreak/>
        <w:t xml:space="preserve">the </w:t>
      </w:r>
      <w:r w:rsidRPr="009651FA">
        <w:rPr>
          <w:rStyle w:val="StyleUnderline"/>
          <w:rFonts w:asciiTheme="majorHAnsi" w:hAnsiTheme="majorHAnsi" w:cstheme="majorHAnsi"/>
          <w:highlight w:val="green"/>
        </w:rPr>
        <w:t>giant meteor</w:t>
      </w:r>
      <w:r w:rsidRPr="00DE65B6">
        <w:rPr>
          <w:rStyle w:val="StyleUnderline"/>
          <w:rFonts w:asciiTheme="majorHAnsi" w:hAnsiTheme="majorHAnsi" w:cstheme="majorHAnsi"/>
        </w:rPr>
        <w:t xml:space="preserve"> believed to be </w:t>
      </w:r>
      <w:r w:rsidRPr="009651FA">
        <w:rPr>
          <w:rStyle w:val="StyleUnderline"/>
          <w:rFonts w:asciiTheme="majorHAnsi" w:hAnsiTheme="majorHAnsi" w:cstheme="majorHAnsi"/>
          <w:highlight w:val="green"/>
        </w:rPr>
        <w:t>responsible for the extinction of the dinosaurs</w:t>
      </w:r>
      <w:r w:rsidRPr="00DE65B6">
        <w:rPr>
          <w:rStyle w:val="StyleUnderline"/>
          <w:rFonts w:asciiTheme="majorHAnsi" w:hAnsiTheme="majorHAnsi" w:cstheme="majorHAnsi"/>
        </w:rPr>
        <w:t xml:space="preserve">. This time, </w:t>
      </w:r>
      <w:r w:rsidRPr="009651FA">
        <w:rPr>
          <w:rStyle w:val="StyleUnderline"/>
          <w:rFonts w:asciiTheme="majorHAnsi" w:hAnsiTheme="majorHAnsi" w:cstheme="majorHAnsi"/>
          <w:highlight w:val="green"/>
        </w:rPr>
        <w:t>we would be the dinosaurs.</w:t>
      </w:r>
      <w:r w:rsidRPr="00DE65B6">
        <w:rPr>
          <w:rFonts w:asciiTheme="majorHAnsi" w:hAnsiTheme="majorHAnsi" w:cstheme="majorHAnsi"/>
          <w:szCs w:val="26"/>
        </w:rPr>
        <w:t xml:space="preserve"> Many people are concerned about North Korea’s advancing missile capabilities. Is nuclear war likely in your opinion? At this </w:t>
      </w:r>
      <w:r w:rsidRPr="00DE65B6">
        <w:rPr>
          <w:rFonts w:asciiTheme="majorHAnsi" w:hAnsiTheme="majorHAnsi" w:cstheme="majorHAnsi"/>
        </w:rPr>
        <w:t xml:space="preserve">writing, I think </w:t>
      </w:r>
      <w:r w:rsidRPr="00DE65B6">
        <w:rPr>
          <w:rStyle w:val="StyleUnderline"/>
          <w:rFonts w:asciiTheme="majorHAnsi" w:hAnsiTheme="majorHAnsi" w:cstheme="majorHAnsi"/>
        </w:rPr>
        <w:t>we are closer to a nuclear war than we have been since the early 1960s</w:t>
      </w:r>
      <w:r w:rsidRPr="00DE65B6">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E65B6">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651FA">
        <w:rPr>
          <w:rStyle w:val="StyleUnderline"/>
          <w:rFonts w:asciiTheme="majorHAnsi" w:hAnsiTheme="majorHAnsi" w:cstheme="majorHAnsi"/>
          <w:highlight w:val="green"/>
        </w:rPr>
        <w:t>it’s</w:t>
      </w:r>
      <w:r w:rsidRPr="00DE65B6">
        <w:rPr>
          <w:rStyle w:val="StyleUnderline"/>
          <w:rFonts w:asciiTheme="majorHAnsi" w:hAnsiTheme="majorHAnsi" w:cstheme="majorHAnsi"/>
        </w:rPr>
        <w:t xml:space="preserve"> quite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any exchange</w:t>
      </w:r>
      <w:r w:rsidRPr="00DE65B6">
        <w:rPr>
          <w:rStyle w:val="StyleUnderline"/>
          <w:rFonts w:asciiTheme="majorHAnsi" w:hAnsiTheme="majorHAnsi" w:cstheme="majorHAnsi"/>
        </w:rPr>
        <w:t xml:space="preserve"> between two nuclear powers </w:t>
      </w:r>
      <w:r w:rsidRPr="009651FA">
        <w:rPr>
          <w:rStyle w:val="StyleUnderline"/>
          <w:rFonts w:asciiTheme="majorHAnsi" w:hAnsiTheme="majorHAnsi" w:cstheme="majorHAnsi"/>
          <w:highlight w:val="green"/>
        </w:rPr>
        <w:t xml:space="preserve">would stay limited </w:t>
      </w:r>
      <w:r w:rsidRPr="00DE65B6">
        <w:rPr>
          <w:rStyle w:val="StyleUnderline"/>
          <w:rFonts w:asciiTheme="majorHAnsi" w:hAnsiTheme="majorHAnsi" w:cstheme="majorHAnsi"/>
        </w:rPr>
        <w:t>to these smaller, less destructive bombs.</w:t>
      </w:r>
    </w:p>
    <w:p w14:paraId="58C7203C" w14:textId="77777777" w:rsidR="003D2310" w:rsidRPr="00DE65B6" w:rsidRDefault="003D2310" w:rsidP="003D2310">
      <w:pPr>
        <w:rPr>
          <w:rFonts w:asciiTheme="majorHAnsi" w:hAnsiTheme="majorHAnsi" w:cstheme="majorHAnsi"/>
          <w:szCs w:val="26"/>
        </w:rPr>
      </w:pPr>
    </w:p>
    <w:p w14:paraId="6A2C856C"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Plan – the member nations of the World Trade Organization ought to delay patent enforcement for cannabis.</w:t>
      </w:r>
    </w:p>
    <w:p w14:paraId="49076217"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5"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3B4AEEBD" w14:textId="77777777" w:rsidR="003D2310" w:rsidRPr="00DE65B6" w:rsidRDefault="003D2310" w:rsidP="003D2310">
      <w:pPr>
        <w:pStyle w:val="ListParagraph"/>
        <w:numPr>
          <w:ilvl w:val="0"/>
          <w:numId w:val="23"/>
        </w:numPr>
        <w:rPr>
          <w:rFonts w:asciiTheme="majorHAnsi" w:hAnsiTheme="majorHAnsi" w:cstheme="majorHAnsi"/>
        </w:rPr>
      </w:pPr>
      <w:r w:rsidRPr="00DE65B6">
        <w:rPr>
          <w:rFonts w:asciiTheme="majorHAnsi" w:hAnsiTheme="majorHAnsi" w:cstheme="majorHAnsi"/>
        </w:rPr>
        <w:t>Includes enforcement and duration</w:t>
      </w:r>
    </w:p>
    <w:p w14:paraId="44B58F18"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 xml:space="preserve">A simple solution to the problem is this: if a nation, or jurisdiction, provides for some </w:t>
      </w:r>
      <w:r w:rsidRPr="009651FA">
        <w:rPr>
          <w:rStyle w:val="StyleUnderline"/>
          <w:rFonts w:asciiTheme="majorHAnsi" w:hAnsiTheme="majorHAnsi" w:cstheme="majorHAnsi"/>
          <w:highlight w:val="green"/>
        </w:rPr>
        <w:t>new use of cannabis</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be it medicinal, recreational, or scientific, </w:t>
      </w:r>
      <w:r w:rsidRPr="00DE65B6">
        <w:rPr>
          <w:rStyle w:val="StyleUnderline"/>
          <w:rFonts w:asciiTheme="majorHAnsi" w:hAnsiTheme="majorHAnsi" w:cstheme="majorHAnsi"/>
        </w:rPr>
        <w:t xml:space="preserve">the legislation or decision doing </w:t>
      </w:r>
      <w:r w:rsidRPr="00BB67D4">
        <w:rPr>
          <w:rStyle w:val="StyleUnderline"/>
          <w:rFonts w:asciiTheme="majorHAnsi" w:hAnsiTheme="majorHAnsi" w:cstheme="majorHAnsi"/>
        </w:rPr>
        <w:t xml:space="preserve">so should be </w:t>
      </w:r>
      <w:r w:rsidRPr="009651FA">
        <w:rPr>
          <w:rStyle w:val="StyleUnderline"/>
          <w:rFonts w:asciiTheme="majorHAnsi" w:hAnsiTheme="majorHAnsi" w:cstheme="majorHAnsi"/>
          <w:highlight w:val="green"/>
        </w:rPr>
        <w:t>accompanied by a law stating</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patents may not be enforced</w:t>
      </w:r>
      <w:r w:rsidRPr="00DE65B6">
        <w:rPr>
          <w:rStyle w:val="StyleUnderline"/>
          <w:rFonts w:asciiTheme="majorHAnsi" w:hAnsiTheme="majorHAnsi" w:cstheme="majorHAnsi"/>
        </w:rPr>
        <w:t xml:space="preserve"> as they relate to the subject matter legalized (cannabis strains, methods for ingesting/using, etc.) </w:t>
      </w:r>
      <w:r w:rsidRPr="009651FA">
        <w:rPr>
          <w:rStyle w:val="StyleUnderline"/>
          <w:rFonts w:asciiTheme="majorHAnsi" w:hAnsiTheme="majorHAnsi" w:cstheme="majorHAnsi"/>
          <w:highlight w:val="green"/>
        </w:rPr>
        <w:t>for some</w:t>
      </w:r>
      <w:r w:rsidRPr="00DE65B6">
        <w:rPr>
          <w:rStyle w:val="StyleUnderline"/>
          <w:rFonts w:asciiTheme="majorHAnsi" w:hAnsiTheme="majorHAnsi" w:cstheme="majorHAnsi"/>
        </w:rPr>
        <w:t xml:space="preserve"> determinate </w:t>
      </w:r>
      <w:r w:rsidRPr="009651FA">
        <w:rPr>
          <w:rStyle w:val="StyleUnderline"/>
          <w:rFonts w:asciiTheme="majorHAnsi" w:hAnsiTheme="majorHAnsi" w:cstheme="majorHAnsi"/>
          <w:highlight w:val="green"/>
        </w:rPr>
        <w:t xml:space="preserve">amount of time, after </w:t>
      </w:r>
      <w:r w:rsidRPr="00BB67D4">
        <w:rPr>
          <w:rStyle w:val="StyleUnderline"/>
          <w:rFonts w:asciiTheme="majorHAnsi" w:hAnsiTheme="majorHAnsi" w:cstheme="majorHAnsi"/>
        </w:rPr>
        <w:t>which</w:t>
      </w:r>
      <w:r w:rsidRPr="009651FA">
        <w:rPr>
          <w:rStyle w:val="StyleUnderline"/>
          <w:rFonts w:asciiTheme="majorHAnsi" w:hAnsiTheme="majorHAnsi" w:cstheme="majorHAnsi"/>
          <w:highlight w:val="green"/>
        </w:rPr>
        <w:t>, patents may be acquired</w:t>
      </w:r>
      <w:r w:rsidRPr="00DE65B6">
        <w:rPr>
          <w:rStyle w:val="StyleUnderline"/>
          <w:rFonts w:asciiTheme="majorHAnsi" w:hAnsiTheme="majorHAnsi" w:cstheme="majorHAnsi"/>
        </w:rPr>
        <w:t>.</w:t>
      </w:r>
      <w:r w:rsidRPr="00DE65B6">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E65B6">
        <w:rPr>
          <w:rStyle w:val="StyleUnderline"/>
          <w:rFonts w:asciiTheme="majorHAnsi" w:hAnsiTheme="majorHAnsi" w:cstheme="majorHAnsi"/>
        </w:rPr>
        <w:t>banning enforcement for a certain period yet keeping patent acquisition is desired, rather than banning patent acquisition altogether</w:t>
      </w:r>
      <w:r w:rsidRPr="00DE65B6">
        <w:rPr>
          <w:rFonts w:asciiTheme="majorHAnsi" w:hAnsiTheme="majorHAnsi" w:cstheme="majorHAnsi"/>
        </w:rPr>
        <w:t>, as a means of highlighting the benefits that will accrue fr</w:t>
      </w:r>
      <w:r w:rsidRPr="00BB67D4">
        <w:rPr>
          <w:rFonts w:asciiTheme="majorHAnsi" w:hAnsiTheme="majorHAnsi" w:cstheme="majorHAnsi"/>
        </w:rPr>
        <w:t>o</w:t>
      </w:r>
      <w:r w:rsidRPr="00DE65B6">
        <w:rPr>
          <w:rFonts w:asciiTheme="majorHAnsi" w:hAnsiTheme="majorHAnsi" w:cstheme="majorHAnsi"/>
        </w:rPr>
        <w:t xml:space="preserve">m the proposed change. Second, I will argue that imposing </w:t>
      </w:r>
      <w:r w:rsidRPr="009651FA">
        <w:rPr>
          <w:rStyle w:val="StyleUnderline"/>
          <w:rFonts w:asciiTheme="majorHAnsi" w:hAnsiTheme="majorHAnsi" w:cstheme="majorHAnsi"/>
          <w:highlight w:val="green"/>
        </w:rPr>
        <w:t xml:space="preserve">patent enforcement during </w:t>
      </w:r>
      <w:r w:rsidRPr="00BB67D4">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beginning stages of</w:t>
      </w:r>
      <w:r w:rsidRPr="00DE65B6">
        <w:rPr>
          <w:rStyle w:val="StyleUnderline"/>
          <w:rFonts w:asciiTheme="majorHAnsi" w:hAnsiTheme="majorHAnsi" w:cstheme="majorHAnsi"/>
        </w:rPr>
        <w:t xml:space="preserve"> a jurisdiction’s </w:t>
      </w:r>
      <w:r w:rsidRPr="009651FA">
        <w:rPr>
          <w:rStyle w:val="StyleUnderline"/>
          <w:rFonts w:asciiTheme="majorHAnsi" w:hAnsiTheme="majorHAnsi" w:cstheme="majorHAnsi"/>
          <w:highlight w:val="green"/>
        </w:rPr>
        <w:t xml:space="preserve">cannabis market development </w:t>
      </w:r>
      <w:r w:rsidRPr="00BB67D4">
        <w:rPr>
          <w:rStyle w:val="StyleUnderline"/>
          <w:rFonts w:asciiTheme="majorHAnsi" w:hAnsiTheme="majorHAnsi" w:cstheme="majorHAnsi"/>
        </w:rPr>
        <w:t xml:space="preserve">is </w:t>
      </w:r>
      <w:r w:rsidRPr="009651FA">
        <w:rPr>
          <w:rStyle w:val="StyleUnderline"/>
          <w:rFonts w:asciiTheme="majorHAnsi" w:hAnsiTheme="majorHAnsi" w:cstheme="majorHAnsi"/>
          <w:highlight w:val="green"/>
        </w:rPr>
        <w:t>difficult to justify</w:t>
      </w:r>
      <w:r w:rsidRPr="00BB67D4">
        <w:rPr>
          <w:rStyle w:val="StyleUnderline"/>
          <w:rFonts w:asciiTheme="majorHAnsi" w:hAnsiTheme="majorHAnsi" w:cstheme="majorHAnsi"/>
        </w:rPr>
        <w:t>, as the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incentives</w:t>
      </w:r>
      <w:r w:rsidRPr="00DE65B6">
        <w:rPr>
          <w:rStyle w:val="StyleUnderline"/>
          <w:rFonts w:asciiTheme="majorHAnsi" w:hAnsiTheme="majorHAnsi" w:cstheme="majorHAnsi"/>
        </w:rPr>
        <w:t xml:space="preserve"> that patent enforcement are supposed to bring about </w:t>
      </w:r>
      <w:r w:rsidRPr="009651FA">
        <w:rPr>
          <w:rStyle w:val="StyleUnderline"/>
          <w:rFonts w:asciiTheme="majorHAnsi" w:hAnsiTheme="majorHAnsi" w:cstheme="majorHAnsi"/>
          <w:highlight w:val="green"/>
        </w:rPr>
        <w:t>already exist</w:t>
      </w:r>
      <w:r w:rsidRPr="00DE65B6">
        <w:rPr>
          <w:rStyle w:val="StyleUnderline"/>
          <w:rFonts w:asciiTheme="majorHAnsi" w:hAnsiTheme="majorHAnsi" w:cstheme="majorHAnsi"/>
        </w:rPr>
        <w:t xml:space="preserve"> in great strength, leaving little for the patent sacrifice to provide.</w:t>
      </w:r>
    </w:p>
    <w:p w14:paraId="043F5BAC"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lastRenderedPageBreak/>
        <w:t xml:space="preserve">**Footnote 105: There are many aspects of this solution that </w:t>
      </w:r>
      <w:r w:rsidRPr="00DE65B6">
        <w:rPr>
          <w:rStyle w:val="StyleUnderline"/>
          <w:rFonts w:asciiTheme="majorHAnsi" w:hAnsiTheme="majorHAnsi" w:cstheme="majorHAnsi"/>
        </w:rPr>
        <w:t>this note will not address</w:t>
      </w:r>
      <w:r w:rsidRPr="00DE65B6">
        <w:rPr>
          <w:rFonts w:asciiTheme="majorHAnsi" w:hAnsiTheme="majorHAnsi" w:cstheme="majorHAnsi"/>
        </w:rPr>
        <w:t xml:space="preserve">. One of those aspects is the </w:t>
      </w:r>
      <w:r w:rsidRPr="00DE65B6">
        <w:rPr>
          <w:rStyle w:val="StyleUnderline"/>
          <w:rFonts w:asciiTheme="majorHAnsi" w:hAnsiTheme="majorHAnsi" w:cstheme="majorHAnsi"/>
        </w:rPr>
        <w:t>exact duration</w:t>
      </w:r>
      <w:r w:rsidRPr="00DE65B6">
        <w:rPr>
          <w:rFonts w:asciiTheme="majorHAnsi" w:hAnsiTheme="majorHAnsi" w:cstheme="majorHAnsi"/>
        </w:rPr>
        <w:t xml:space="preserve">. All that is addressed is that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should be </w:t>
      </w:r>
      <w:r w:rsidRPr="009651FA">
        <w:rPr>
          <w:rStyle w:val="StyleUnderline"/>
          <w:rFonts w:asciiTheme="majorHAnsi" w:hAnsiTheme="majorHAnsi" w:cstheme="majorHAnsi"/>
          <w:highlight w:val="green"/>
        </w:rPr>
        <w:t xml:space="preserve">less than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full term of</w:t>
      </w:r>
      <w:r w:rsidRPr="00BB67D4">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for reasons advanced herein</w:t>
      </w:r>
      <w:r w:rsidRPr="00DE65B6">
        <w:rPr>
          <w:rFonts w:asciiTheme="majorHAnsi" w:hAnsiTheme="majorHAnsi" w:cstheme="majorHAnsi"/>
        </w:rPr>
        <w:t xml:space="preserve">. Further, </w:t>
      </w:r>
      <w:r w:rsidRPr="00DE65B6">
        <w:rPr>
          <w:rStyle w:val="StyleUnderline"/>
          <w:rFonts w:asciiTheme="majorHAnsi" w:hAnsiTheme="majorHAnsi" w:cstheme="majorHAnsi"/>
        </w:rPr>
        <w:t xml:space="preserve">it is assumed that the </w:t>
      </w:r>
      <w:r w:rsidRPr="009651FA">
        <w:rPr>
          <w:rStyle w:val="StyleUnderline"/>
          <w:rFonts w:asciiTheme="majorHAnsi" w:hAnsiTheme="majorHAnsi" w:cstheme="majorHAnsi"/>
          <w:highlight w:val="green"/>
        </w:rPr>
        <w:t>exact</w:t>
      </w:r>
      <w:r w:rsidRPr="00DE65B6">
        <w:rPr>
          <w:rStyle w:val="StyleUnderline"/>
          <w:rFonts w:asciiTheme="majorHAnsi" w:hAnsiTheme="majorHAnsi" w:cstheme="majorHAnsi"/>
        </w:rPr>
        <w:t xml:space="preserve"> suitable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is better </w:t>
      </w:r>
      <w:r w:rsidRPr="009651FA">
        <w:rPr>
          <w:rStyle w:val="StyleUnderline"/>
          <w:rFonts w:asciiTheme="majorHAnsi" w:hAnsiTheme="majorHAnsi" w:cstheme="majorHAnsi"/>
          <w:highlight w:val="green"/>
        </w:rPr>
        <w:t>adjusted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economic capabilities of the</w:t>
      </w:r>
      <w:r w:rsidRPr="00DE65B6">
        <w:rPr>
          <w:rStyle w:val="StyleUnderline"/>
          <w:rFonts w:asciiTheme="majorHAnsi" w:hAnsiTheme="majorHAnsi" w:cstheme="majorHAnsi"/>
        </w:rPr>
        <w:t xml:space="preserve"> relevant </w:t>
      </w:r>
      <w:r w:rsidRPr="009651FA">
        <w:rPr>
          <w:rStyle w:val="StyleUnderline"/>
          <w:rFonts w:asciiTheme="majorHAnsi" w:hAnsiTheme="majorHAnsi" w:cstheme="majorHAnsi"/>
          <w:highlight w:val="green"/>
        </w:rPr>
        <w:t>jurisdiction than uniformly imposed</w:t>
      </w:r>
      <w:r w:rsidRPr="00DE65B6">
        <w:rPr>
          <w:rFonts w:asciiTheme="majorHAnsi" w:hAnsiTheme="majorHAnsi" w:cstheme="majorHAnsi"/>
        </w:rPr>
        <w:t xml:space="preserve">. Another aspect is </w:t>
      </w:r>
      <w:r w:rsidRPr="00DE65B6">
        <w:rPr>
          <w:rStyle w:val="StyleUnderline"/>
          <w:rFonts w:asciiTheme="majorHAnsi" w:hAnsiTheme="majorHAnsi" w:cstheme="majorHAnsi"/>
        </w:rPr>
        <w:t xml:space="preserve">how the solution should be </w:t>
      </w:r>
      <w:r w:rsidRPr="009651FA">
        <w:rPr>
          <w:rStyle w:val="StyleUnderline"/>
          <w:rFonts w:asciiTheme="majorHAnsi" w:hAnsiTheme="majorHAnsi" w:cstheme="majorHAnsi"/>
          <w:highlight w:val="green"/>
        </w:rPr>
        <w:t>implemented</w:t>
      </w:r>
      <w:r w:rsidRPr="00DE65B6">
        <w:rPr>
          <w:rStyle w:val="StyleUnderline"/>
          <w:rFonts w:asciiTheme="majorHAnsi" w:hAnsiTheme="majorHAnsi" w:cstheme="majorHAnsi"/>
        </w:rPr>
        <w:t xml:space="preserve">. This </w:t>
      </w:r>
      <w:r w:rsidRPr="00DB1767">
        <w:rPr>
          <w:rStyle w:val="StyleUnderline"/>
          <w:rFonts w:asciiTheme="majorHAnsi" w:hAnsiTheme="majorHAnsi" w:cstheme="majorHAnsi"/>
        </w:rPr>
        <w:t xml:space="preserve">effect, of a </w:t>
      </w:r>
      <w:r w:rsidRPr="009651FA">
        <w:rPr>
          <w:rStyle w:val="StyleUnderline"/>
          <w:rFonts w:asciiTheme="majorHAnsi" w:hAnsiTheme="majorHAnsi" w:cstheme="majorHAnsi"/>
          <w:highlight w:val="green"/>
        </w:rPr>
        <w:t>patent being filed but not</w:t>
      </w:r>
      <w:r w:rsidRPr="00DE65B6">
        <w:rPr>
          <w:rStyle w:val="StyleUnderline"/>
          <w:rFonts w:asciiTheme="majorHAnsi" w:hAnsiTheme="majorHAnsi" w:cstheme="majorHAnsi"/>
        </w:rPr>
        <w:t xml:space="preserve"> yet </w:t>
      </w:r>
      <w:r w:rsidRPr="009651FA">
        <w:rPr>
          <w:rStyle w:val="StyleUnderline"/>
          <w:rFonts w:asciiTheme="majorHAnsi" w:hAnsiTheme="majorHAnsi" w:cstheme="majorHAnsi"/>
          <w:highlight w:val="green"/>
        </w:rPr>
        <w:t>enforceable for a</w:t>
      </w:r>
      <w:r w:rsidRPr="00DE65B6">
        <w:rPr>
          <w:rStyle w:val="StyleUnderline"/>
          <w:rFonts w:asciiTheme="majorHAnsi" w:hAnsiTheme="majorHAnsi" w:cstheme="majorHAnsi"/>
        </w:rPr>
        <w:t xml:space="preserve"> significant portion of its </w:t>
      </w:r>
      <w:r w:rsidRPr="009651FA">
        <w:rPr>
          <w:rStyle w:val="StyleUnderline"/>
          <w:rFonts w:asciiTheme="majorHAnsi" w:hAnsiTheme="majorHAnsi" w:cstheme="majorHAnsi"/>
          <w:highlight w:val="green"/>
        </w:rPr>
        <w:t>term</w:t>
      </w:r>
      <w:r w:rsidRPr="00DE65B6">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DE65B6">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DAC81B2" w14:textId="77777777" w:rsidR="003D2310" w:rsidRPr="00DE65B6" w:rsidRDefault="003D2310" w:rsidP="003D2310">
      <w:pPr>
        <w:rPr>
          <w:rFonts w:asciiTheme="majorHAnsi" w:hAnsiTheme="majorHAnsi" w:cstheme="majorHAnsi"/>
        </w:rPr>
      </w:pPr>
    </w:p>
    <w:p w14:paraId="2DF84396"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The plan solves by reigning in monopolies without killing innovation.</w:t>
      </w:r>
    </w:p>
    <w:p w14:paraId="284594A1" w14:textId="77777777" w:rsidR="003D2310" w:rsidRPr="00DE65B6" w:rsidRDefault="003D2310" w:rsidP="003D2310">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1063B4BD" w14:textId="77777777" w:rsidR="003D2310" w:rsidRPr="00DE65B6" w:rsidRDefault="003D2310" w:rsidP="003D2310">
      <w:pPr>
        <w:rPr>
          <w:rStyle w:val="StyleUnderline"/>
          <w:rFonts w:asciiTheme="majorHAnsi" w:hAnsiTheme="majorHAnsi" w:cstheme="majorHAnsi"/>
        </w:rPr>
      </w:pPr>
      <w:r w:rsidRPr="00DE65B6">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E65B6">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C197EBD"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t>First</w:t>
      </w:r>
      <w:r w:rsidRPr="00BB67D4">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entity </w:t>
      </w:r>
      <w:r w:rsidRPr="00BB67D4">
        <w:rPr>
          <w:rStyle w:val="StyleUnderline"/>
          <w:rFonts w:asciiTheme="majorHAnsi" w:hAnsiTheme="majorHAnsi" w:cstheme="majorHAnsi"/>
        </w:rPr>
        <w:t xml:space="preserve">filing the patent will </w:t>
      </w:r>
      <w:r w:rsidRPr="009651FA">
        <w:rPr>
          <w:rStyle w:val="StyleUnderline"/>
          <w:rFonts w:asciiTheme="majorHAnsi" w:hAnsiTheme="majorHAnsi" w:cstheme="majorHAnsi"/>
          <w:highlight w:val="green"/>
        </w:rPr>
        <w:t>still receive</w:t>
      </w:r>
      <w:r w:rsidRPr="00DE65B6">
        <w:rPr>
          <w:rStyle w:val="StyleUnderline"/>
          <w:rFonts w:asciiTheme="majorHAnsi" w:hAnsiTheme="majorHAnsi" w:cstheme="majorHAnsi"/>
        </w:rPr>
        <w:t xml:space="preserve"> monopoly </w:t>
      </w:r>
      <w:r w:rsidRPr="009651FA">
        <w:rPr>
          <w:rStyle w:val="StyleUnderline"/>
          <w:rFonts w:asciiTheme="majorHAnsi" w:hAnsiTheme="majorHAnsi" w:cstheme="majorHAnsi"/>
          <w:highlight w:val="green"/>
        </w:rPr>
        <w:t>protection for</w:t>
      </w:r>
      <w:r w:rsidRPr="00BB67D4">
        <w:rPr>
          <w:rStyle w:val="StyleUnderline"/>
          <w:rFonts w:asciiTheme="majorHAnsi" w:hAnsiTheme="majorHAnsi" w:cstheme="majorHAnsi"/>
        </w:rPr>
        <w:t xml:space="preserve"> its </w:t>
      </w:r>
      <w:r w:rsidRPr="009651FA">
        <w:rPr>
          <w:rStyle w:val="StyleUnderline"/>
          <w:rFonts w:asciiTheme="majorHAnsi" w:hAnsiTheme="majorHAnsi" w:cstheme="majorHAnsi"/>
          <w:highlight w:val="green"/>
        </w:rPr>
        <w:t xml:space="preserve">invention, </w:t>
      </w:r>
      <w:r w:rsidRPr="00BB67D4">
        <w:rPr>
          <w:rStyle w:val="StyleUnderline"/>
          <w:rFonts w:asciiTheme="majorHAnsi" w:hAnsiTheme="majorHAnsi" w:cstheme="majorHAnsi"/>
        </w:rPr>
        <w:t xml:space="preserve">albeit with a </w:t>
      </w:r>
      <w:r w:rsidRPr="009651FA">
        <w:rPr>
          <w:rStyle w:val="StyleUnderline"/>
          <w:rFonts w:asciiTheme="majorHAnsi" w:hAnsiTheme="majorHAnsi" w:cstheme="majorHAnsi"/>
          <w:highlight w:val="green"/>
        </w:rPr>
        <w:t>shorter window</w:t>
      </w:r>
      <w:r w:rsidRPr="00DE65B6">
        <w:rPr>
          <w:rStyle w:val="StyleUnderline"/>
          <w:rFonts w:asciiTheme="majorHAnsi" w:hAnsiTheme="majorHAnsi" w:cstheme="majorHAnsi"/>
        </w:rPr>
        <w:t xml:space="preserve"> than usual. Thus, </w:t>
      </w:r>
      <w:r w:rsidRPr="00BB67D4">
        <w:rPr>
          <w:rStyle w:val="StyleUnderline"/>
          <w:rFonts w:asciiTheme="majorHAnsi" w:hAnsiTheme="majorHAnsi" w:cstheme="majorHAnsi"/>
        </w:rPr>
        <w:t>the</w:t>
      </w:r>
      <w:r w:rsidRPr="009651FA">
        <w:rPr>
          <w:rStyle w:val="StyleUnderline"/>
          <w:rFonts w:asciiTheme="majorHAnsi" w:hAnsiTheme="majorHAnsi" w:cstheme="majorHAnsi"/>
          <w:highlight w:val="green"/>
        </w:rPr>
        <w:t xml:space="preserve"> incentive to file a patent and disclose </w:t>
      </w:r>
      <w:r w:rsidRPr="00DE65B6">
        <w:rPr>
          <w:rStyle w:val="StyleUnderline"/>
          <w:rFonts w:asciiTheme="majorHAnsi" w:hAnsiTheme="majorHAnsi" w:cstheme="majorHAnsi"/>
        </w:rPr>
        <w:t xml:space="preserve">the invention to the public </w:t>
      </w:r>
      <w:r w:rsidRPr="009651FA">
        <w:rPr>
          <w:rStyle w:val="StyleUnderline"/>
          <w:rFonts w:asciiTheme="majorHAnsi" w:hAnsiTheme="majorHAnsi" w:cstheme="majorHAnsi"/>
          <w:highlight w:val="green"/>
        </w:rPr>
        <w:t>still exists</w:t>
      </w:r>
      <w:r w:rsidRPr="00DE65B6">
        <w:rPr>
          <w:rStyle w:val="StyleUnderline"/>
          <w:rFonts w:asciiTheme="majorHAnsi" w:hAnsiTheme="majorHAnsi" w:cstheme="majorHAnsi"/>
        </w:rPr>
        <w:t xml:space="preserve">, and in a lucrative market such as that for cannabis, </w:t>
      </w:r>
      <w:r w:rsidRPr="009651FA">
        <w:rPr>
          <w:rStyle w:val="StyleUnderline"/>
          <w:rFonts w:asciiTheme="majorHAnsi" w:hAnsiTheme="majorHAnsi" w:cstheme="majorHAnsi"/>
          <w:highlight w:val="green"/>
        </w:rPr>
        <w:t>a small</w:t>
      </w:r>
      <w:r w:rsidRPr="00DE65B6">
        <w:rPr>
          <w:rStyle w:val="StyleUnderline"/>
          <w:rFonts w:asciiTheme="majorHAnsi" w:hAnsiTheme="majorHAnsi" w:cstheme="majorHAnsi"/>
        </w:rPr>
        <w:t xml:space="preserve">er </w:t>
      </w:r>
      <w:r w:rsidRPr="009651FA">
        <w:rPr>
          <w:rStyle w:val="StyleUnderline"/>
          <w:rFonts w:asciiTheme="majorHAnsi" w:hAnsiTheme="majorHAnsi" w:cstheme="majorHAnsi"/>
          <w:highlight w:val="green"/>
        </w:rPr>
        <w:t xml:space="preserve">window of monopoly </w:t>
      </w:r>
      <w:r w:rsidRPr="00BB67D4">
        <w:rPr>
          <w:rStyle w:val="StyleUnderline"/>
          <w:rFonts w:asciiTheme="majorHAnsi" w:hAnsiTheme="majorHAnsi" w:cstheme="majorHAnsi"/>
        </w:rPr>
        <w:t xml:space="preserve">can be </w:t>
      </w:r>
      <w:r w:rsidRPr="009651FA">
        <w:rPr>
          <w:rStyle w:val="StyleUnderline"/>
          <w:rFonts w:asciiTheme="majorHAnsi" w:hAnsiTheme="majorHAnsi" w:cstheme="majorHAnsi"/>
          <w:highlight w:val="green"/>
        </w:rPr>
        <w:t>compensated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higher value</w:t>
      </w:r>
      <w:r w:rsidRPr="00DE65B6">
        <w:rPr>
          <w:rStyle w:val="StyleUnderline"/>
          <w:rFonts w:asciiTheme="majorHAnsi" w:hAnsiTheme="majorHAnsi" w:cstheme="majorHAnsi"/>
        </w:rPr>
        <w:t xml:space="preserve"> of that window,</w:t>
      </w:r>
      <w:r w:rsidRPr="00DE65B6">
        <w:rPr>
          <w:rFonts w:asciiTheme="majorHAnsi" w:hAnsiTheme="majorHAnsi" w:cstheme="majorHAnsi"/>
        </w:rPr>
        <w:t xml:space="preserve"> which could bring the perceived benefit from a patent back to usual levels.108 </w:t>
      </w:r>
    </w:p>
    <w:p w14:paraId="59200ED2" w14:textId="77777777" w:rsidR="003D2310" w:rsidRPr="00DE65B6" w:rsidRDefault="003D2310" w:rsidP="003D2310">
      <w:pPr>
        <w:rPr>
          <w:rFonts w:asciiTheme="majorHAnsi" w:hAnsiTheme="majorHAnsi" w:cstheme="majorHAnsi"/>
        </w:rPr>
      </w:pPr>
      <w:r w:rsidRPr="00DE65B6">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DE65B6">
        <w:rPr>
          <w:rStyle w:val="StyleUnderline"/>
          <w:rFonts w:asciiTheme="majorHAnsi" w:hAnsiTheme="majorHAnsi" w:cstheme="majorHAnsi"/>
        </w:rPr>
        <w:t>the legal regime will reduce administrative costs and increase legal certainty.</w:t>
      </w:r>
      <w:r w:rsidRPr="00DE65B6">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3DE5794A" w14:textId="77777777" w:rsidR="003D2310" w:rsidRPr="00DE65B6" w:rsidRDefault="003D2310" w:rsidP="003D2310">
      <w:pPr>
        <w:rPr>
          <w:rFonts w:asciiTheme="majorHAnsi" w:hAnsiTheme="majorHAnsi" w:cstheme="majorHAnsi"/>
        </w:rPr>
      </w:pPr>
      <w:r w:rsidRPr="00DE65B6">
        <w:rPr>
          <w:rStyle w:val="StyleUnderline"/>
          <w:rFonts w:asciiTheme="majorHAnsi" w:hAnsiTheme="majorHAnsi" w:cstheme="majorHAnsi"/>
        </w:rPr>
        <w:lastRenderedPageBreak/>
        <w:t xml:space="preserve">Third, </w:t>
      </w:r>
      <w:r w:rsidRPr="009651FA">
        <w:rPr>
          <w:rStyle w:val="StyleUnderline"/>
          <w:rFonts w:asciiTheme="majorHAnsi" w:hAnsiTheme="majorHAnsi" w:cstheme="majorHAnsi"/>
          <w:highlight w:val="green"/>
        </w:rPr>
        <w:t xml:space="preserve">if actors </w:t>
      </w:r>
      <w:r w:rsidRPr="00BB67D4">
        <w:rPr>
          <w:rStyle w:val="StyleUnderline"/>
          <w:rFonts w:asciiTheme="majorHAnsi" w:hAnsiTheme="majorHAnsi" w:cstheme="majorHAnsi"/>
        </w:rPr>
        <w:t>are</w:t>
      </w:r>
      <w:r w:rsidRPr="009651FA">
        <w:rPr>
          <w:rStyle w:val="StyleUnderline"/>
          <w:rFonts w:asciiTheme="majorHAnsi" w:hAnsiTheme="majorHAnsi" w:cstheme="majorHAnsi"/>
          <w:highlight w:val="green"/>
        </w:rPr>
        <w:t xml:space="preserve"> utilizing tech</w:t>
      </w:r>
      <w:r w:rsidRPr="00BB67D4">
        <w:rPr>
          <w:rStyle w:val="StyleUnderline"/>
          <w:rFonts w:asciiTheme="majorHAnsi" w:hAnsiTheme="majorHAnsi" w:cstheme="majorHAnsi"/>
        </w:rPr>
        <w:t xml:space="preserve">nology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such currently unenforceable but </w:t>
      </w:r>
      <w:r w:rsidRPr="009651FA">
        <w:rPr>
          <w:rStyle w:val="StyleUnderline"/>
          <w:rFonts w:asciiTheme="majorHAnsi" w:hAnsiTheme="majorHAnsi" w:cstheme="majorHAnsi"/>
          <w:highlight w:val="green"/>
        </w:rPr>
        <w:t>soon-to-be enforceable patents</w:t>
      </w:r>
      <w:r w:rsidRPr="00BB67D4">
        <w:rPr>
          <w:rStyle w:val="StyleUnderline"/>
          <w:rFonts w:asciiTheme="majorHAnsi" w:hAnsiTheme="majorHAnsi" w:cstheme="majorHAnsi"/>
        </w:rPr>
        <w:t>, they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have clear notice</w:t>
      </w:r>
      <w:r w:rsidRPr="00DE65B6">
        <w:rPr>
          <w:rStyle w:val="StyleUnderline"/>
          <w:rFonts w:asciiTheme="majorHAnsi" w:hAnsiTheme="majorHAnsi" w:cstheme="majorHAnsi"/>
        </w:rPr>
        <w:t xml:space="preserve"> when they must cease such infringing action, and either close their doors or develop a compliant way of doing business. Thus, </w:t>
      </w:r>
      <w:r w:rsidRPr="00BB67D4">
        <w:rPr>
          <w:rStyle w:val="StyleUnderline"/>
          <w:rFonts w:asciiTheme="majorHAnsi" w:hAnsiTheme="majorHAnsi" w:cstheme="majorHAnsi"/>
        </w:rPr>
        <w:t>actors i</w:t>
      </w:r>
      <w:r w:rsidRPr="00DE65B6">
        <w:rPr>
          <w:rStyle w:val="StyleUnderline"/>
          <w:rFonts w:asciiTheme="majorHAnsi" w:hAnsiTheme="majorHAnsi" w:cstheme="majorHAnsi"/>
        </w:rPr>
        <w:t xml:space="preserve">n the market </w:t>
      </w:r>
      <w:r w:rsidRPr="009651FA">
        <w:rPr>
          <w:rStyle w:val="StyleUnderline"/>
          <w:rFonts w:asciiTheme="majorHAnsi" w:hAnsiTheme="majorHAnsi" w:cstheme="majorHAnsi"/>
          <w:highlight w:val="green"/>
        </w:rPr>
        <w:t>can establish themselves and</w:t>
      </w:r>
      <w:r w:rsidRPr="00BB67D4">
        <w:rPr>
          <w:rStyle w:val="StyleUnderline"/>
          <w:rFonts w:asciiTheme="majorHAnsi" w:hAnsiTheme="majorHAnsi" w:cstheme="majorHAnsi"/>
        </w:rPr>
        <w:t xml:space="preserve"> then </w:t>
      </w:r>
      <w:r w:rsidRPr="009651FA">
        <w:rPr>
          <w:rStyle w:val="StyleUnderline"/>
          <w:rFonts w:asciiTheme="majorHAnsi" w:hAnsiTheme="majorHAnsi" w:cstheme="majorHAnsi"/>
          <w:highlight w:val="green"/>
        </w:rPr>
        <w:t>innovate their own means</w:t>
      </w:r>
      <w:r w:rsidRPr="00DE65B6">
        <w:rPr>
          <w:rStyle w:val="StyleUnderline"/>
          <w:rFonts w:asciiTheme="majorHAnsi" w:hAnsiTheme="majorHAnsi" w:cstheme="majorHAnsi"/>
        </w:rPr>
        <w:t xml:space="preserve"> of carrying out business or license it from those who do. </w:t>
      </w:r>
      <w:r w:rsidRPr="00BB67D4">
        <w:rPr>
          <w:rStyle w:val="StyleUnderline"/>
          <w:rFonts w:asciiTheme="majorHAnsi" w:hAnsiTheme="majorHAnsi" w:cstheme="majorHAnsi"/>
        </w:rPr>
        <w:t xml:space="preserve">This is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exact </w:t>
      </w:r>
      <w:r w:rsidRPr="009651FA">
        <w:rPr>
          <w:rStyle w:val="StyleUnderline"/>
          <w:rFonts w:asciiTheme="majorHAnsi" w:hAnsiTheme="majorHAnsi" w:cstheme="majorHAnsi"/>
          <w:highlight w:val="green"/>
        </w:rPr>
        <w:t>action patents</w:t>
      </w:r>
      <w:r w:rsidRPr="00BB67D4">
        <w:rPr>
          <w:rStyle w:val="StyleUnderline"/>
          <w:rFonts w:asciiTheme="majorHAnsi" w:hAnsiTheme="majorHAnsi" w:cstheme="majorHAnsi"/>
        </w:rPr>
        <w:t xml:space="preserve"> are </w:t>
      </w:r>
      <w:r w:rsidRPr="009651FA">
        <w:rPr>
          <w:rStyle w:val="StyleUnderline"/>
          <w:rFonts w:asciiTheme="majorHAnsi" w:hAnsiTheme="majorHAnsi" w:cstheme="majorHAnsi"/>
          <w:highlight w:val="green"/>
        </w:rPr>
        <w:t>meant to incentivize, innovating new solutions</w:t>
      </w:r>
      <w:r w:rsidRPr="00DE65B6">
        <w:rPr>
          <w:rStyle w:val="StyleUnderline"/>
          <w:rFonts w:asciiTheme="majorHAnsi" w:hAnsiTheme="majorHAnsi" w:cstheme="majorHAnsi"/>
        </w:rPr>
        <w:t xml:space="preserve"> to problems</w:t>
      </w:r>
      <w:r w:rsidRPr="00DE65B6">
        <w:rPr>
          <w:rFonts w:asciiTheme="majorHAnsi" w:hAnsiTheme="majorHAnsi" w:cstheme="majorHAnsi"/>
        </w:rPr>
        <w:t xml:space="preserve">, even if the problem here is merely a legal one.110 </w:t>
      </w:r>
    </w:p>
    <w:p w14:paraId="276ACE0C" w14:textId="77777777" w:rsidR="003D2310" w:rsidRPr="00DE65B6" w:rsidRDefault="003D2310" w:rsidP="003D2310">
      <w:pPr>
        <w:rPr>
          <w:rStyle w:val="StyleUnderline"/>
          <w:rFonts w:asciiTheme="majorHAnsi" w:hAnsiTheme="majorHAnsi" w:cstheme="majorHAnsi"/>
        </w:rPr>
      </w:pPr>
      <w:r w:rsidRPr="00DE65B6">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BB67D4">
        <w:rPr>
          <w:rStyle w:val="StyleUnderline"/>
          <w:rFonts w:asciiTheme="majorHAnsi" w:hAnsiTheme="majorHAnsi" w:cstheme="majorHAnsi"/>
        </w:rPr>
        <w:t xml:space="preserve">Setting a </w:t>
      </w:r>
      <w:r w:rsidRPr="009651FA">
        <w:rPr>
          <w:rStyle w:val="StyleUnderline"/>
          <w:rFonts w:asciiTheme="majorHAnsi" w:hAnsiTheme="majorHAnsi" w:cstheme="majorHAnsi"/>
          <w:highlight w:val="green"/>
        </w:rPr>
        <w:t>time period</w:t>
      </w:r>
      <w:r w:rsidRPr="00DE65B6">
        <w:rPr>
          <w:rStyle w:val="StyleUnderline"/>
          <w:rFonts w:asciiTheme="majorHAnsi" w:hAnsiTheme="majorHAnsi" w:cstheme="majorHAnsi"/>
        </w:rPr>
        <w:t xml:space="preserve"> for when patent enforcement will return </w:t>
      </w:r>
      <w:r w:rsidRPr="009651FA">
        <w:rPr>
          <w:rStyle w:val="StyleUnderline"/>
          <w:rFonts w:asciiTheme="majorHAnsi" w:hAnsiTheme="majorHAnsi" w:cstheme="majorHAnsi"/>
          <w:highlight w:val="green"/>
        </w:rPr>
        <w:t>ensures</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the market</w:t>
      </w:r>
      <w:r w:rsidRPr="00BB67D4">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not devoid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incentives once </w:t>
      </w:r>
      <w:r w:rsidRPr="00BB67D4">
        <w:rPr>
          <w:rStyle w:val="StyleUnderline"/>
          <w:rFonts w:asciiTheme="majorHAnsi" w:hAnsiTheme="majorHAnsi" w:cstheme="majorHAnsi"/>
        </w:rPr>
        <w:t>the initial</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“green rush”</w:t>
      </w:r>
      <w:r w:rsidRPr="00DE65B6">
        <w:rPr>
          <w:rFonts w:asciiTheme="majorHAnsi" w:hAnsiTheme="majorHAnsi" w:cstheme="majorHAnsi"/>
        </w:rPr>
        <w:t xml:space="preserve">113 </w:t>
      </w:r>
      <w:r w:rsidRPr="009651FA">
        <w:rPr>
          <w:rStyle w:val="StyleUnderline"/>
          <w:rFonts w:asciiTheme="majorHAnsi" w:hAnsiTheme="majorHAnsi" w:cstheme="majorHAnsi"/>
          <w:highlight w:val="green"/>
        </w:rPr>
        <w:t>wears off</w:t>
      </w:r>
      <w:r w:rsidRPr="00DE65B6">
        <w:rPr>
          <w:rStyle w:val="StyleUnderline"/>
          <w:rFonts w:asciiTheme="majorHAnsi" w:hAnsiTheme="majorHAnsi" w:cstheme="majorHAnsi"/>
        </w:rPr>
        <w:t xml:space="preserve">. </w:t>
      </w:r>
    </w:p>
    <w:p w14:paraId="476F64BF" w14:textId="77777777" w:rsidR="003D2310" w:rsidRPr="00DE65B6" w:rsidRDefault="003D2310" w:rsidP="003D2310">
      <w:pPr>
        <w:rPr>
          <w:rStyle w:val="StyleUnderline"/>
          <w:rFonts w:asciiTheme="majorHAnsi" w:hAnsiTheme="majorHAnsi" w:cstheme="majorHAnsi"/>
        </w:rPr>
      </w:pPr>
      <w:r w:rsidRPr="00BB67D4">
        <w:rPr>
          <w:rStyle w:val="StyleUnderline"/>
          <w:rFonts w:asciiTheme="majorHAnsi" w:hAnsiTheme="majorHAnsi" w:cstheme="majorHAnsi"/>
        </w:rPr>
        <w:t xml:space="preserve">Fifth, this </w:t>
      </w:r>
      <w:r w:rsidRPr="009651FA">
        <w:rPr>
          <w:rStyle w:val="StyleUnderline"/>
          <w:rFonts w:asciiTheme="majorHAnsi" w:hAnsiTheme="majorHAnsi" w:cstheme="majorHAnsi"/>
          <w:highlight w:val="green"/>
        </w:rPr>
        <w:t>solution bans</w:t>
      </w:r>
      <w:r w:rsidRPr="00DE65B6">
        <w:rPr>
          <w:rStyle w:val="StyleUnderline"/>
          <w:rFonts w:asciiTheme="majorHAnsi" w:hAnsiTheme="majorHAnsi" w:cstheme="majorHAnsi"/>
        </w:rPr>
        <w:t xml:space="preserve"> foreign </w:t>
      </w: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not foreign participation.</w:t>
      </w:r>
      <w:r w:rsidRPr="00DE65B6">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E65B6">
        <w:rPr>
          <w:rStyle w:val="StyleUnderline"/>
          <w:rFonts w:asciiTheme="majorHAnsi" w:hAnsiTheme="majorHAnsi" w:cstheme="majorHAnsi"/>
        </w:rPr>
        <w:t xml:space="preserve">Foreign participants, just like domestic </w:t>
      </w:r>
      <w:r w:rsidRPr="009651FA">
        <w:rPr>
          <w:rStyle w:val="StyleUnderline"/>
          <w:rFonts w:asciiTheme="majorHAnsi" w:hAnsiTheme="majorHAnsi" w:cstheme="majorHAnsi"/>
          <w:highlight w:val="green"/>
        </w:rPr>
        <w:t>participants, cannot monopolize their innovations</w:t>
      </w:r>
      <w:r w:rsidRPr="00DE65B6">
        <w:rPr>
          <w:rStyle w:val="StyleUnderline"/>
          <w:rFonts w:asciiTheme="majorHAnsi" w:hAnsiTheme="majorHAnsi" w:cstheme="majorHAnsi"/>
        </w:rPr>
        <w:t>, and are thus placed on an equal footing.</w:t>
      </w:r>
    </w:p>
    <w:p w14:paraId="1778CAAE" w14:textId="77777777" w:rsidR="003D2310" w:rsidRPr="00DE65B6" w:rsidRDefault="003D2310" w:rsidP="003D2310">
      <w:pPr>
        <w:rPr>
          <w:rFonts w:asciiTheme="majorHAnsi" w:hAnsiTheme="majorHAnsi" w:cstheme="majorHAnsi"/>
        </w:rPr>
      </w:pPr>
    </w:p>
    <w:p w14:paraId="10044024" w14:textId="4F0CC891" w:rsidR="003D2310" w:rsidRPr="00DE65B6" w:rsidRDefault="003D2310" w:rsidP="003D2310">
      <w:pPr>
        <w:pStyle w:val="Heading3"/>
        <w:rPr>
          <w:rFonts w:asciiTheme="majorHAnsi" w:hAnsiTheme="majorHAnsi" w:cstheme="majorHAnsi"/>
        </w:rPr>
      </w:pPr>
      <w:bookmarkStart w:id="0" w:name="_Hlk32134100"/>
      <w:r w:rsidRPr="00DE65B6">
        <w:rPr>
          <w:rFonts w:asciiTheme="majorHAnsi" w:hAnsiTheme="majorHAnsi" w:cstheme="majorHAnsi"/>
        </w:rPr>
        <w:lastRenderedPageBreak/>
        <w:t xml:space="preserve">FW </w:t>
      </w:r>
    </w:p>
    <w:p w14:paraId="0E1D7122" w14:textId="77777777" w:rsidR="003D2310" w:rsidRPr="00DE65B6" w:rsidRDefault="003D2310" w:rsidP="003D2310">
      <w:pPr>
        <w:pStyle w:val="Heading4"/>
        <w:spacing w:line="276" w:lineRule="auto"/>
        <w:rPr>
          <w:rFonts w:asciiTheme="majorHAnsi" w:hAnsiTheme="majorHAnsi" w:cstheme="majorHAnsi"/>
        </w:rPr>
      </w:pPr>
      <w:bookmarkStart w:id="1" w:name="_Hlk51986527"/>
      <w:bookmarkStart w:id="2" w:name="_Hlk64212145"/>
      <w:r w:rsidRPr="00DE65B6">
        <w:rPr>
          <w:rFonts w:asciiTheme="majorHAnsi" w:hAnsiTheme="majorHAnsi" w:cstheme="majorHAnsi"/>
        </w:rPr>
        <w:t>Pleasure and pain are intrinsically valuable.</w:t>
      </w:r>
    </w:p>
    <w:p w14:paraId="1A89E6D7" w14:textId="77777777" w:rsidR="003D2310" w:rsidRPr="00DE65B6" w:rsidRDefault="003D2310" w:rsidP="003D2310">
      <w:pPr>
        <w:spacing w:line="276" w:lineRule="auto"/>
        <w:rPr>
          <w:rFonts w:asciiTheme="majorHAnsi" w:hAnsiTheme="majorHAnsi" w:cstheme="majorHAnsi"/>
        </w:rPr>
      </w:pPr>
      <w:r w:rsidRPr="00DE65B6">
        <w:rPr>
          <w:rStyle w:val="Style13ptBold"/>
          <w:rFonts w:asciiTheme="majorHAnsi" w:hAnsiTheme="majorHAnsi" w:cstheme="majorHAnsi"/>
        </w:rPr>
        <w:t>Moen 16</w:t>
      </w:r>
      <w:r w:rsidRPr="00DE65B6">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37699681" w14:textId="77777777" w:rsidR="003D2310" w:rsidRPr="00DE65B6" w:rsidRDefault="003D2310" w:rsidP="003D2310">
      <w:pPr>
        <w:spacing w:line="276" w:lineRule="auto"/>
        <w:rPr>
          <w:rFonts w:asciiTheme="majorHAnsi" w:hAnsiTheme="majorHAnsi" w:cstheme="majorHAnsi"/>
          <w:szCs w:val="26"/>
        </w:rPr>
      </w:pPr>
      <w:r w:rsidRPr="00DE65B6">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9651FA">
        <w:rPr>
          <w:rFonts w:asciiTheme="majorHAnsi" w:hAnsiTheme="majorHAnsi" w:cstheme="majorHAnsi"/>
          <w:b/>
          <w:sz w:val="26"/>
          <w:szCs w:val="26"/>
          <w:highlight w:val="green"/>
          <w:u w:val="single"/>
        </w:rPr>
        <w:t>there is something undeniably good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pleasure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w:t>
      </w:r>
      <w:r w:rsidRPr="009651FA">
        <w:rPr>
          <w:rFonts w:asciiTheme="majorHAnsi" w:hAnsiTheme="majorHAnsi" w:cstheme="majorHAnsi"/>
          <w:b/>
          <w:sz w:val="26"/>
          <w:szCs w:val="26"/>
          <w:highlight w:val="green"/>
          <w:u w:val="single"/>
        </w:rPr>
        <w:t>and</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something</w:t>
      </w:r>
      <w:r w:rsidRPr="00DE65B6">
        <w:rPr>
          <w:rFonts w:asciiTheme="majorHAnsi" w:hAnsiTheme="majorHAnsi" w:cstheme="majorHAnsi"/>
          <w:b/>
          <w:sz w:val="26"/>
          <w:szCs w:val="26"/>
          <w:u w:val="single"/>
        </w:rPr>
        <w:t xml:space="preserve"> </w:t>
      </w:r>
      <w:r w:rsidRPr="009651FA">
        <w:rPr>
          <w:rFonts w:asciiTheme="majorHAnsi" w:hAnsiTheme="majorHAnsi" w:cstheme="majorHAnsi"/>
          <w:b/>
          <w:sz w:val="26"/>
          <w:szCs w:val="26"/>
          <w:highlight w:val="green"/>
          <w:u w:val="single"/>
        </w:rPr>
        <w:t>undeniably bad about</w:t>
      </w:r>
      <w:r w:rsidRPr="00DE65B6">
        <w:rPr>
          <w:rFonts w:asciiTheme="majorHAnsi" w:hAnsiTheme="majorHAnsi" w:cstheme="majorHAnsi"/>
          <w:szCs w:val="26"/>
        </w:rPr>
        <w:t xml:space="preserve"> the way </w:t>
      </w:r>
      <w:r w:rsidRPr="009651FA">
        <w:rPr>
          <w:rFonts w:asciiTheme="majorHAnsi" w:hAnsiTheme="majorHAnsi" w:cstheme="majorHAnsi"/>
          <w:b/>
          <w:sz w:val="26"/>
          <w:szCs w:val="26"/>
          <w:highlight w:val="green"/>
          <w:u w:val="single"/>
        </w:rPr>
        <w:t>pain</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E65B6">
        <w:rPr>
          <w:rFonts w:asciiTheme="majorHAnsi" w:hAnsiTheme="majorHAnsi" w:cstheme="majorHAnsi"/>
          <w:b/>
          <w:sz w:val="26"/>
          <w:szCs w:val="26"/>
          <w:u w:val="single"/>
        </w:rPr>
        <w:t xml:space="preserve">I might ask: “What for?” </w:t>
      </w:r>
      <w:r w:rsidRPr="00DE65B6">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E65B6">
        <w:rPr>
          <w:rFonts w:asciiTheme="majorHAnsi" w:hAnsiTheme="majorHAnsi" w:cstheme="majorHAnsi"/>
          <w:b/>
          <w:sz w:val="26"/>
          <w:szCs w:val="26"/>
          <w:u w:val="single"/>
        </w:rPr>
        <w:t xml:space="preserve">But </w:t>
      </w:r>
      <w:r w:rsidRPr="00DE65B6">
        <w:rPr>
          <w:rFonts w:asciiTheme="majorHAnsi" w:hAnsiTheme="majorHAnsi" w:cstheme="majorHAnsi"/>
          <w:szCs w:val="26"/>
        </w:rPr>
        <w:t xml:space="preserve">what is the pleasure of drinking the soda good for?” the discussion is likely to reach an awkward end. The reason is that the </w:t>
      </w:r>
      <w:r w:rsidRPr="00DE65B6">
        <w:rPr>
          <w:rFonts w:asciiTheme="majorHAnsi" w:hAnsiTheme="majorHAnsi" w:cstheme="majorHAnsi"/>
          <w:b/>
          <w:sz w:val="26"/>
          <w:szCs w:val="26"/>
          <w:u w:val="single"/>
        </w:rPr>
        <w:t xml:space="preserve">pleasure is not good for anything further; </w:t>
      </w:r>
      <w:r w:rsidRPr="00DE65B6">
        <w:rPr>
          <w:rFonts w:asciiTheme="majorHAnsi" w:hAnsiTheme="majorHAnsi" w:cstheme="majorHAnsi"/>
          <w:szCs w:val="26"/>
        </w:rPr>
        <w:t xml:space="preserve">it is simply that for which going to the convenience store and buying the soda is good.3 As Aristotle observes: </w:t>
      </w:r>
      <w:r w:rsidRPr="00DE65B6">
        <w:rPr>
          <w:rFonts w:asciiTheme="majorHAnsi" w:hAnsiTheme="majorHAnsi" w:cstheme="majorHAnsi"/>
          <w:b/>
          <w:sz w:val="26"/>
          <w:szCs w:val="26"/>
          <w:u w:val="single"/>
        </w:rPr>
        <w:t>“</w:t>
      </w:r>
      <w:r w:rsidRPr="009651FA">
        <w:rPr>
          <w:rFonts w:asciiTheme="majorHAnsi" w:hAnsiTheme="majorHAnsi" w:cstheme="majorHAnsi"/>
          <w:b/>
          <w:sz w:val="26"/>
          <w:szCs w:val="26"/>
          <w:highlight w:val="green"/>
          <w:u w:val="single"/>
        </w:rPr>
        <w:t>We never ask</w:t>
      </w:r>
      <w:r w:rsidRPr="00DE65B6">
        <w:rPr>
          <w:rFonts w:asciiTheme="majorHAnsi" w:hAnsiTheme="majorHAnsi" w:cstheme="majorHAnsi"/>
          <w:szCs w:val="26"/>
        </w:rPr>
        <w:t xml:space="preserve"> [a man] </w:t>
      </w:r>
      <w:r w:rsidRPr="009651FA">
        <w:rPr>
          <w:rFonts w:asciiTheme="majorHAnsi" w:hAnsiTheme="majorHAnsi" w:cstheme="majorHAnsi"/>
          <w:b/>
          <w:sz w:val="26"/>
          <w:szCs w:val="26"/>
          <w:highlight w:val="green"/>
          <w:u w:val="single"/>
        </w:rPr>
        <w:t>what</w:t>
      </w:r>
      <w:r w:rsidRPr="00DE65B6">
        <w:rPr>
          <w:rFonts w:asciiTheme="majorHAnsi" w:hAnsiTheme="majorHAnsi" w:cstheme="majorHAnsi"/>
          <w:b/>
          <w:sz w:val="26"/>
          <w:szCs w:val="26"/>
          <w:u w:val="single"/>
        </w:rPr>
        <w:t xml:space="preserve"> his </w:t>
      </w:r>
      <w:r w:rsidRPr="009651FA">
        <w:rPr>
          <w:rFonts w:asciiTheme="majorHAnsi" w:hAnsiTheme="majorHAnsi" w:cstheme="majorHAnsi"/>
          <w:b/>
          <w:sz w:val="26"/>
          <w:szCs w:val="26"/>
          <w:highlight w:val="green"/>
          <w:u w:val="single"/>
        </w:rPr>
        <w:t>end is in being pleased, because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we assume that </w:t>
      </w:r>
      <w:r w:rsidRPr="009651FA">
        <w:rPr>
          <w:rFonts w:asciiTheme="majorHAnsi" w:hAnsiTheme="majorHAnsi" w:cstheme="majorHAnsi"/>
          <w:b/>
          <w:sz w:val="26"/>
          <w:szCs w:val="26"/>
          <w:highlight w:val="green"/>
          <w:u w:val="single"/>
        </w:rPr>
        <w:t>pleasure is</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choice </w:t>
      </w:r>
      <w:r w:rsidRPr="009651FA">
        <w:rPr>
          <w:rFonts w:asciiTheme="majorHAnsi" w:hAnsiTheme="majorHAnsi" w:cstheme="majorHAnsi"/>
          <w:b/>
          <w:sz w:val="26"/>
          <w:szCs w:val="26"/>
          <w:highlight w:val="green"/>
          <w:u w:val="single"/>
        </w:rPr>
        <w:t>worthy in itself</w:t>
      </w:r>
      <w:r w:rsidRPr="00DE65B6">
        <w:rPr>
          <w:rFonts w:asciiTheme="majorHAnsi" w:hAnsiTheme="majorHAnsi" w:cstheme="majorHAnsi"/>
          <w:b/>
          <w:sz w:val="26"/>
          <w:szCs w:val="26"/>
          <w:u w:val="single"/>
        </w:rPr>
        <w:t>.”</w:t>
      </w:r>
      <w:r w:rsidRPr="00DE65B6">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51FA">
        <w:rPr>
          <w:rFonts w:asciiTheme="majorHAnsi" w:hAnsiTheme="majorHAnsi" w:cstheme="majorHAnsi"/>
          <w:b/>
          <w:sz w:val="26"/>
          <w:szCs w:val="26"/>
          <w:highlight w:val="green"/>
          <w:u w:val="single"/>
        </w:rPr>
        <w:t>pleasure and pain are both places where we reach the end of the line in matters of value.</w:t>
      </w:r>
      <w:r w:rsidRPr="00DE65B6">
        <w:rPr>
          <w:rFonts w:asciiTheme="majorHAnsi" w:hAnsiTheme="majorHAnsi" w:cstheme="majorHAnsi"/>
          <w:szCs w:val="26"/>
        </w:rPr>
        <w:t xml:space="preserve"> </w:t>
      </w:r>
    </w:p>
    <w:bookmarkEnd w:id="1"/>
    <w:p w14:paraId="68BFA8E1"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 xml:space="preserve">Thus, the standard is consistency with hedonic act utilitarianism. </w:t>
      </w:r>
    </w:p>
    <w:bookmarkEnd w:id="0"/>
    <w:p w14:paraId="1BBEADA9"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Prefer additionally:</w:t>
      </w:r>
    </w:p>
    <w:p w14:paraId="7D18F1C6" w14:textId="77777777" w:rsidR="003D2310" w:rsidRPr="00DE65B6" w:rsidRDefault="003D2310" w:rsidP="003D2310">
      <w:pPr>
        <w:pStyle w:val="Heading4"/>
        <w:rPr>
          <w:rFonts w:asciiTheme="majorHAnsi" w:hAnsiTheme="majorHAnsi" w:cstheme="majorHAnsi"/>
        </w:rPr>
      </w:pPr>
      <w:bookmarkStart w:id="3" w:name="_Hlk58056668"/>
      <w:r w:rsidRPr="00DE65B6">
        <w:rPr>
          <w:rFonts w:asciiTheme="majorHAnsi" w:hAnsiTheme="majorHAnsi" w:cstheme="majorHAnsi"/>
        </w:rPr>
        <w:t xml:space="preserve">1] Actor specificity – </w:t>
      </w:r>
    </w:p>
    <w:p w14:paraId="410040C6" w14:textId="77777777" w:rsidR="003D2310" w:rsidRPr="00DE65B6" w:rsidRDefault="003D2310" w:rsidP="003D2310">
      <w:pPr>
        <w:pStyle w:val="Heading4"/>
        <w:rPr>
          <w:rFonts w:asciiTheme="majorHAnsi" w:hAnsiTheme="majorHAnsi" w:cstheme="majorHAnsi"/>
        </w:rPr>
      </w:pPr>
      <w:r w:rsidRPr="00DE65B6">
        <w:rPr>
          <w:rFonts w:asciiTheme="majorHAnsi" w:hAnsiTheme="majorHAnsi" w:cstheme="majorHAnsi"/>
        </w:rPr>
        <w:t>A] Aggregation – every policy benefits some and harms others, which also means side constraints freeze action.</w:t>
      </w:r>
    </w:p>
    <w:bookmarkEnd w:id="2"/>
    <w:bookmarkEnd w:id="3"/>
    <w:p w14:paraId="41C1D1E8" w14:textId="77777777" w:rsidR="003D2310" w:rsidRPr="00DE65B6" w:rsidRDefault="003D2310" w:rsidP="003D2310">
      <w:pPr>
        <w:pStyle w:val="Heading4"/>
        <w:rPr>
          <w:rFonts w:asciiTheme="majorHAnsi" w:hAnsiTheme="majorHAnsi" w:cstheme="majorHAnsi"/>
          <w:szCs w:val="16"/>
        </w:rPr>
      </w:pPr>
      <w:r w:rsidRPr="00DE65B6">
        <w:rPr>
          <w:rFonts w:asciiTheme="majorHAnsi" w:hAnsiTheme="majorHAnsi" w:cstheme="majorHAnsi"/>
        </w:rPr>
        <w:t>B] No intent-foresight distinction –</w:t>
      </w:r>
      <w:r w:rsidRPr="00DE65B6">
        <w:rPr>
          <w:rFonts w:asciiTheme="majorHAnsi" w:eastAsia="Calibri" w:hAnsiTheme="majorHAnsi" w:cstheme="majorHAnsi"/>
        </w:rPr>
        <w:t xml:space="preserve"> If</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foresee</w:t>
      </w:r>
      <w:r w:rsidRPr="00DE65B6">
        <w:rPr>
          <w:rFonts w:asciiTheme="majorHAnsi" w:hAnsiTheme="majorHAnsi" w:cstheme="majorHAnsi"/>
        </w:rPr>
        <w:t xml:space="preserve"> </w:t>
      </w:r>
      <w:r w:rsidRPr="00DE65B6">
        <w:rPr>
          <w:rFonts w:asciiTheme="majorHAnsi" w:eastAsia="Calibri" w:hAnsiTheme="majorHAnsi" w:cstheme="majorHAnsi"/>
        </w:rPr>
        <w:t>a</w:t>
      </w:r>
      <w:r w:rsidRPr="00DE65B6">
        <w:rPr>
          <w:rFonts w:asciiTheme="majorHAnsi" w:hAnsiTheme="majorHAnsi" w:cstheme="majorHAnsi"/>
        </w:rPr>
        <w:t xml:space="preserve"> </w:t>
      </w:r>
      <w:r w:rsidRPr="00DE65B6">
        <w:rPr>
          <w:rFonts w:asciiTheme="majorHAnsi" w:eastAsia="Calibri" w:hAnsiTheme="majorHAnsi" w:cstheme="majorHAnsi"/>
        </w:rPr>
        <w:t>consequence</w:t>
      </w:r>
      <w:r w:rsidRPr="00DE65B6">
        <w:rPr>
          <w:rFonts w:asciiTheme="majorHAnsi" w:hAnsiTheme="majorHAnsi" w:cstheme="majorHAnsi"/>
        </w:rPr>
        <w:t xml:space="preserve">, </w:t>
      </w:r>
      <w:r w:rsidRPr="00DE65B6">
        <w:rPr>
          <w:rFonts w:asciiTheme="majorHAnsi" w:eastAsia="Calibri" w:hAnsiTheme="majorHAnsi" w:cstheme="majorHAnsi"/>
        </w:rPr>
        <w:t>then</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becomes</w:t>
      </w:r>
      <w:r w:rsidRPr="00DE65B6">
        <w:rPr>
          <w:rFonts w:asciiTheme="majorHAnsi" w:hAnsiTheme="majorHAnsi" w:cstheme="majorHAnsi"/>
        </w:rPr>
        <w:t xml:space="preserve"> </w:t>
      </w:r>
      <w:r w:rsidRPr="00DE65B6">
        <w:rPr>
          <w:rFonts w:asciiTheme="majorHAnsi" w:eastAsia="Calibri" w:hAnsiTheme="majorHAnsi" w:cstheme="majorHAnsi"/>
        </w:rPr>
        <w:t>part</w:t>
      </w:r>
      <w:r w:rsidRPr="00DE65B6">
        <w:rPr>
          <w:rFonts w:asciiTheme="majorHAnsi" w:hAnsiTheme="majorHAnsi" w:cstheme="majorHAnsi"/>
        </w:rPr>
        <w:t xml:space="preserve"> </w:t>
      </w:r>
      <w:r w:rsidRPr="00DE65B6">
        <w:rPr>
          <w:rFonts w:asciiTheme="majorHAnsi" w:eastAsia="Calibri" w:hAnsiTheme="majorHAnsi" w:cstheme="majorHAnsi"/>
        </w:rPr>
        <w:t>of</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deliberation</w:t>
      </w:r>
      <w:r w:rsidRPr="00DE65B6">
        <w:rPr>
          <w:rFonts w:asciiTheme="majorHAnsi" w:hAnsiTheme="majorHAnsi" w:cstheme="majorHAnsi"/>
        </w:rPr>
        <w:t xml:space="preserve"> </w:t>
      </w:r>
      <w:r w:rsidRPr="00DE65B6">
        <w:rPr>
          <w:rFonts w:asciiTheme="majorHAnsi" w:eastAsia="Calibri" w:hAnsiTheme="majorHAnsi" w:cstheme="majorHAnsi"/>
        </w:rPr>
        <w:t>which</w:t>
      </w:r>
      <w:r w:rsidRPr="00DE65B6">
        <w:rPr>
          <w:rFonts w:asciiTheme="majorHAnsi" w:hAnsiTheme="majorHAnsi" w:cstheme="majorHAnsi"/>
        </w:rPr>
        <w:t xml:space="preserve"> </w:t>
      </w:r>
      <w:r w:rsidRPr="00DE65B6">
        <w:rPr>
          <w:rFonts w:asciiTheme="majorHAnsi" w:eastAsia="Calibri" w:hAnsiTheme="majorHAnsi" w:cstheme="majorHAnsi"/>
        </w:rPr>
        <w:t>makes</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intrinsic</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our</w:t>
      </w:r>
      <w:r w:rsidRPr="00DE65B6">
        <w:rPr>
          <w:rFonts w:asciiTheme="majorHAnsi" w:hAnsiTheme="majorHAnsi" w:cstheme="majorHAnsi"/>
        </w:rPr>
        <w:t xml:space="preserve"> </w:t>
      </w:r>
      <w:r w:rsidRPr="00DE65B6">
        <w:rPr>
          <w:rFonts w:asciiTheme="majorHAnsi" w:eastAsia="Calibri" w:hAnsiTheme="majorHAnsi" w:cstheme="majorHAnsi"/>
        </w:rPr>
        <w:t>action</w:t>
      </w:r>
      <w:r w:rsidRPr="00DE65B6">
        <w:rPr>
          <w:rFonts w:asciiTheme="majorHAnsi" w:hAnsiTheme="majorHAnsi" w:cstheme="majorHAnsi"/>
        </w:rPr>
        <w:t xml:space="preserve"> </w:t>
      </w:r>
      <w:r w:rsidRPr="00DE65B6">
        <w:rPr>
          <w:rFonts w:asciiTheme="majorHAnsi" w:eastAsia="Calibri" w:hAnsiTheme="majorHAnsi" w:cstheme="majorHAnsi"/>
        </w:rPr>
        <w:t>since</w:t>
      </w:r>
      <w:r w:rsidRPr="00DE65B6">
        <w:rPr>
          <w:rFonts w:asciiTheme="majorHAnsi" w:hAnsiTheme="majorHAnsi" w:cstheme="majorHAnsi"/>
        </w:rPr>
        <w:t xml:space="preserve"> </w:t>
      </w:r>
      <w:r w:rsidRPr="00DE65B6">
        <w:rPr>
          <w:rFonts w:asciiTheme="majorHAnsi" w:eastAsia="Calibri" w:hAnsiTheme="majorHAnsi" w:cstheme="majorHAnsi"/>
        </w:rPr>
        <w:t>we</w:t>
      </w:r>
      <w:r w:rsidRPr="00DE65B6">
        <w:rPr>
          <w:rFonts w:asciiTheme="majorHAnsi" w:hAnsiTheme="majorHAnsi" w:cstheme="majorHAnsi"/>
        </w:rPr>
        <w:t xml:space="preserve"> </w:t>
      </w:r>
      <w:r w:rsidRPr="00DE65B6">
        <w:rPr>
          <w:rFonts w:asciiTheme="majorHAnsi" w:eastAsia="Calibri" w:hAnsiTheme="majorHAnsi" w:cstheme="majorHAnsi"/>
        </w:rPr>
        <w:t>intend</w:t>
      </w:r>
      <w:r w:rsidRPr="00DE65B6">
        <w:rPr>
          <w:rFonts w:asciiTheme="majorHAnsi" w:hAnsiTheme="majorHAnsi" w:cstheme="majorHAnsi"/>
        </w:rPr>
        <w:t xml:space="preserve"> </w:t>
      </w:r>
      <w:r w:rsidRPr="00DE65B6">
        <w:rPr>
          <w:rFonts w:asciiTheme="majorHAnsi" w:eastAsia="Calibri" w:hAnsiTheme="majorHAnsi" w:cstheme="majorHAnsi"/>
        </w:rPr>
        <w:t>it</w:t>
      </w:r>
      <w:r w:rsidRPr="00DE65B6">
        <w:rPr>
          <w:rFonts w:asciiTheme="majorHAnsi" w:hAnsiTheme="majorHAnsi" w:cstheme="majorHAnsi"/>
        </w:rPr>
        <w:t xml:space="preserve"> </w:t>
      </w:r>
      <w:r w:rsidRPr="00DE65B6">
        <w:rPr>
          <w:rFonts w:asciiTheme="majorHAnsi" w:eastAsia="Calibri" w:hAnsiTheme="majorHAnsi" w:cstheme="majorHAnsi"/>
        </w:rPr>
        <w:t>to</w:t>
      </w:r>
      <w:r w:rsidRPr="00DE65B6">
        <w:rPr>
          <w:rFonts w:asciiTheme="majorHAnsi" w:hAnsiTheme="majorHAnsi" w:cstheme="majorHAnsi"/>
        </w:rPr>
        <w:t xml:space="preserve"> </w:t>
      </w:r>
      <w:r w:rsidRPr="00DE65B6">
        <w:rPr>
          <w:rFonts w:asciiTheme="majorHAnsi" w:eastAsia="Calibri" w:hAnsiTheme="majorHAnsi" w:cstheme="majorHAnsi"/>
        </w:rPr>
        <w:t>happen.</w:t>
      </w:r>
    </w:p>
    <w:p w14:paraId="2A086D53" w14:textId="439E934A" w:rsidR="003D2310" w:rsidRPr="003D2310" w:rsidRDefault="003D2310" w:rsidP="003D2310">
      <w:pPr>
        <w:tabs>
          <w:tab w:val="left" w:pos="12160"/>
        </w:tabs>
      </w:pPr>
    </w:p>
    <w:sectPr w:rsidR="003D2310" w:rsidRPr="003D23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0000500000000020000"/>
    <w:charset w:val="00"/>
    <w:family w:val="auto"/>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roid Sans Fallback">
    <w:panose1 w:val="020B0604020202020204"/>
    <w:charset w:val="80"/>
    <w:family w:val="auto"/>
    <w:pitch w:val="variable"/>
  </w:font>
  <w:font w:name="Lohit Hindi">
    <w:altName w:val="Yu Gothic"/>
    <w:panose1 w:val="020B0604020202020204"/>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skerville">
    <w:altName w:val="Baskerville"/>
    <w:panose1 w:val="02020502070401020303"/>
    <w:charset w:val="00"/>
    <w:family w:val="roman"/>
    <w:pitch w:val="variable"/>
    <w:sig w:usb0="00000003"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Times New Roman Bold">
    <w:altName w:val="Times New Roman"/>
    <w:panose1 w:val="020B0604020202020204"/>
    <w:charset w:val="00"/>
    <w:family w:val="roman"/>
    <w:pitch w:val="variable"/>
    <w:sig w:usb0="E0002AFF" w:usb1="C0007841" w:usb2="00000009" w:usb3="00000000" w:csb0="000001FF" w:csb1="00000000"/>
  </w:font>
  <w:font w:name="Futura">
    <w:altName w:val="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auto"/>
    <w:pitch w:val="variable"/>
    <w:sig w:usb0="E00002FF" w:usb1="5000785B" w:usb2="00000000" w:usb3="00000000" w:csb0="0000019F" w:csb1="00000000"/>
  </w:font>
  <w:font w:name="Palatino">
    <w:altName w:val="Palatino"/>
    <w:panose1 w:val="00000000000000000000"/>
    <w:charset w:val="4D"/>
    <w:family w:val="auto"/>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font>
  <w:font w:name="Frutiger 45 Light">
    <w:altName w:val="Times New Roman"/>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7"/>
  </w:num>
  <w:num w:numId="14">
    <w:abstractNumId w:val="37"/>
  </w:num>
  <w:num w:numId="15">
    <w:abstractNumId w:val="24"/>
  </w:num>
  <w:num w:numId="16">
    <w:abstractNumId w:val="28"/>
  </w:num>
  <w:num w:numId="17">
    <w:abstractNumId w:val="13"/>
  </w:num>
  <w:num w:numId="18">
    <w:abstractNumId w:val="15"/>
  </w:num>
  <w:num w:numId="19">
    <w:abstractNumId w:val="35"/>
  </w:num>
  <w:num w:numId="20">
    <w:abstractNumId w:val="36"/>
  </w:num>
  <w:num w:numId="21">
    <w:abstractNumId w:val="38"/>
  </w:num>
  <w:num w:numId="22">
    <w:abstractNumId w:val="29"/>
  </w:num>
  <w:num w:numId="23">
    <w:abstractNumId w:val="33"/>
  </w:num>
  <w:num w:numId="24">
    <w:abstractNumId w:val="39"/>
  </w:num>
  <w:num w:numId="25">
    <w:abstractNumId w:val="23"/>
  </w:num>
  <w:num w:numId="26">
    <w:abstractNumId w:val="17"/>
  </w:num>
  <w:num w:numId="27">
    <w:abstractNumId w:val="25"/>
  </w:num>
  <w:num w:numId="28">
    <w:abstractNumId w:val="14"/>
  </w:num>
  <w:num w:numId="29">
    <w:abstractNumId w:val="22"/>
  </w:num>
  <w:num w:numId="30">
    <w:abstractNumId w:val="19"/>
  </w:num>
  <w:num w:numId="31">
    <w:abstractNumId w:val="30"/>
  </w:num>
  <w:num w:numId="32">
    <w:abstractNumId w:val="31"/>
  </w:num>
  <w:num w:numId="33">
    <w:abstractNumId w:val="26"/>
  </w:num>
  <w:num w:numId="34">
    <w:abstractNumId w:val="12"/>
  </w:num>
  <w:num w:numId="35">
    <w:abstractNumId w:val="34"/>
  </w:num>
  <w:num w:numId="36">
    <w:abstractNumId w:val="16"/>
  </w:num>
  <w:num w:numId="37">
    <w:abstractNumId w:val="20"/>
  </w:num>
  <w:num w:numId="38">
    <w:abstractNumId w:val="32"/>
  </w:num>
  <w:num w:numId="39">
    <w:abstractNumId w:val="40"/>
  </w:num>
  <w:num w:numId="40">
    <w:abstractNumId w:val="21"/>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23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31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4FB43B"/>
  <w14:defaultImageDpi w14:val="300"/>
  <w15:docId w15:val="{75E964C2-E163-FC49-ABBB-8CA22709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2310"/>
    <w:pPr>
      <w:spacing w:after="160" w:line="259" w:lineRule="auto"/>
    </w:pPr>
    <w:rPr>
      <w:rFonts w:ascii="Calibri" w:hAnsi="Calibri" w:cs="Calibri"/>
      <w:sz w:val="16"/>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3D2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D23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D23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3D2310"/>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3D231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3D2310"/>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3D231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D231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3D231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3D2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31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3D231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D231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D231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D23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231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3D2310"/>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3D2310"/>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3D231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2310"/>
    <w:rPr>
      <w:color w:val="auto"/>
      <w:u w:val="none"/>
    </w:rPr>
  </w:style>
  <w:style w:type="paragraph" w:styleId="DocumentMap">
    <w:name w:val="Document Map"/>
    <w:basedOn w:val="Normal"/>
    <w:link w:val="DocumentMapChar"/>
    <w:uiPriority w:val="99"/>
    <w:unhideWhenUsed/>
    <w:rsid w:val="003D23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D2310"/>
    <w:rPr>
      <w:rFonts w:ascii="Lucida Grande" w:hAnsi="Lucida Grande" w:cs="Lucida Grande"/>
    </w:rPr>
  </w:style>
  <w:style w:type="character" w:customStyle="1" w:styleId="Heading5Char">
    <w:name w:val="Heading 5 Char"/>
    <w:aliases w:val="Blocks Char"/>
    <w:basedOn w:val="DefaultParagraphFont"/>
    <w:link w:val="Heading5"/>
    <w:uiPriority w:val="9"/>
    <w:rsid w:val="003D2310"/>
    <w:rPr>
      <w:rFonts w:asciiTheme="majorHAnsi" w:eastAsiaTheme="majorEastAsia" w:hAnsiTheme="majorHAnsi" w:cstheme="majorBidi"/>
      <w:color w:val="365F91" w:themeColor="accent1" w:themeShade="BF"/>
      <w:sz w:val="16"/>
    </w:rPr>
  </w:style>
  <w:style w:type="character" w:customStyle="1" w:styleId="Heading6Char">
    <w:name w:val="Heading 6 Char"/>
    <w:aliases w:val="Title (no index) Char"/>
    <w:basedOn w:val="DefaultParagraphFont"/>
    <w:link w:val="Heading6"/>
    <w:uiPriority w:val="9"/>
    <w:rsid w:val="003D2310"/>
    <w:rPr>
      <w:rFonts w:asciiTheme="majorHAnsi" w:eastAsiaTheme="majorEastAsia" w:hAnsiTheme="majorHAnsi" w:cstheme="majorBidi"/>
      <w:color w:val="243F60" w:themeColor="accent1" w:themeShade="7F"/>
      <w:sz w:val="16"/>
    </w:rPr>
  </w:style>
  <w:style w:type="character" w:customStyle="1" w:styleId="Heading7Char">
    <w:name w:val="Heading 7 Char"/>
    <w:basedOn w:val="DefaultParagraphFont"/>
    <w:link w:val="Heading7"/>
    <w:rsid w:val="003D2310"/>
    <w:rPr>
      <w:rFonts w:asciiTheme="majorHAnsi" w:eastAsiaTheme="majorEastAsia" w:hAnsiTheme="majorHAnsi" w:cstheme="majorBidi"/>
      <w:i/>
      <w:iCs/>
      <w:color w:val="404040" w:themeColor="text1" w:themeTint="BF"/>
      <w:sz w:val="16"/>
    </w:rPr>
  </w:style>
  <w:style w:type="character" w:customStyle="1" w:styleId="Heading8Char">
    <w:name w:val="Heading 8 Char"/>
    <w:basedOn w:val="DefaultParagraphFont"/>
    <w:link w:val="Heading8"/>
    <w:uiPriority w:val="9"/>
    <w:rsid w:val="003D2310"/>
    <w:rPr>
      <w:rFonts w:asciiTheme="majorHAnsi" w:eastAsiaTheme="majorEastAsia" w:hAnsiTheme="majorHAnsi" w:cstheme="majorBidi"/>
      <w:color w:val="404040" w:themeColor="text1" w:themeTint="BF"/>
      <w:sz w:val="16"/>
      <w:szCs w:val="20"/>
    </w:rPr>
  </w:style>
  <w:style w:type="character" w:customStyle="1" w:styleId="Heading9Char">
    <w:name w:val="Heading 9 Char"/>
    <w:basedOn w:val="DefaultParagraphFont"/>
    <w:link w:val="Heading9"/>
    <w:rsid w:val="003D2310"/>
    <w:rPr>
      <w:rFonts w:asciiTheme="majorHAnsi" w:eastAsiaTheme="majorEastAsia" w:hAnsiTheme="majorHAnsi" w:cstheme="majorBidi"/>
      <w:i/>
      <w:iCs/>
      <w:color w:val="404040" w:themeColor="text1" w:themeTint="BF"/>
      <w:sz w:val="16"/>
      <w:szCs w:val="20"/>
    </w:rPr>
  </w:style>
  <w:style w:type="character" w:styleId="UnresolvedMention">
    <w:name w:val="Unresolved Mention"/>
    <w:basedOn w:val="DefaultParagraphFont"/>
    <w:uiPriority w:val="99"/>
    <w:unhideWhenUsed/>
    <w:rsid w:val="003D2310"/>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D2310"/>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3D2310"/>
    <w:pPr>
      <w:ind w:left="720"/>
      <w:contextualSpacing/>
    </w:pPr>
  </w:style>
  <w:style w:type="paragraph" w:customStyle="1" w:styleId="Emphasis1">
    <w:name w:val="Emphasis1"/>
    <w:basedOn w:val="Normal"/>
    <w:uiPriority w:val="7"/>
    <w:qFormat/>
    <w:rsid w:val="003D231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D23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3D2310"/>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3D2310"/>
    <w:rPr>
      <w:b/>
      <w:bCs/>
    </w:rPr>
  </w:style>
  <w:style w:type="character" w:customStyle="1" w:styleId="start">
    <w:name w:val="start"/>
    <w:basedOn w:val="DefaultParagraphFont"/>
    <w:rsid w:val="003D2310"/>
  </w:style>
  <w:style w:type="character" w:customStyle="1" w:styleId="caps">
    <w:name w:val="caps"/>
    <w:basedOn w:val="DefaultParagraphFont"/>
    <w:rsid w:val="003D2310"/>
  </w:style>
  <w:style w:type="paragraph" w:customStyle="1" w:styleId="o-articlebodytext">
    <w:name w:val="o-articlebody__text"/>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3D2310"/>
  </w:style>
  <w:style w:type="character" w:styleId="FootnoteReference">
    <w:name w:val="footnote reference"/>
    <w:aliases w:val="FN Ref,footnote reference,fr,o,FR,(NECG) Footnote Reference"/>
    <w:basedOn w:val="DefaultParagraphFont"/>
    <w:uiPriority w:val="99"/>
    <w:unhideWhenUsed/>
    <w:qFormat/>
    <w:rsid w:val="003D2310"/>
  </w:style>
  <w:style w:type="paragraph" w:customStyle="1" w:styleId="jh">
    <w:name w:val="jh"/>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3D23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D2310"/>
    <w:rPr>
      <w:rFonts w:ascii="Segoe UI" w:hAnsi="Segoe UI" w:cs="Segoe UI"/>
      <w:sz w:val="18"/>
      <w:szCs w:val="18"/>
    </w:rPr>
  </w:style>
  <w:style w:type="character" w:customStyle="1" w:styleId="latin24compacttimestamp-2v7xiq">
    <w:name w:val="latin24compacttimestamp-2v7xiq"/>
    <w:basedOn w:val="DefaultParagraphFont"/>
    <w:rsid w:val="003D2310"/>
  </w:style>
  <w:style w:type="paragraph" w:customStyle="1" w:styleId="p">
    <w:name w:val="p"/>
    <w:basedOn w:val="Normal"/>
    <w:qFormat/>
    <w:rsid w:val="003D2310"/>
    <w:pPr>
      <w:spacing w:before="100" w:beforeAutospacing="1" w:after="100" w:afterAutospacing="1"/>
    </w:pPr>
  </w:style>
  <w:style w:type="character" w:customStyle="1" w:styleId="figpopup-sensitive-area">
    <w:name w:val="figpopup-sensitive-area"/>
    <w:basedOn w:val="DefaultParagraphFont"/>
    <w:rsid w:val="003D2310"/>
  </w:style>
  <w:style w:type="paragraph" w:customStyle="1" w:styleId="selectionshareable">
    <w:name w:val="selectionshareable"/>
    <w:basedOn w:val="Normal"/>
    <w:uiPriority w:val="99"/>
    <w:qFormat/>
    <w:rsid w:val="003D2310"/>
    <w:pPr>
      <w:spacing w:before="100" w:beforeAutospacing="1" w:after="100" w:afterAutospacing="1"/>
    </w:pPr>
  </w:style>
  <w:style w:type="paragraph" w:customStyle="1" w:styleId="endmarkenabled">
    <w:name w:val="endmarkenabled"/>
    <w:basedOn w:val="Normal"/>
    <w:rsid w:val="003D2310"/>
    <w:pPr>
      <w:spacing w:before="100" w:beforeAutospacing="1" w:after="100" w:afterAutospacing="1"/>
    </w:pPr>
  </w:style>
  <w:style w:type="character" w:customStyle="1" w:styleId="3oh-">
    <w:name w:val="_3oh-"/>
    <w:basedOn w:val="DefaultParagraphFont"/>
    <w:rsid w:val="003D2310"/>
  </w:style>
  <w:style w:type="paragraph" w:styleId="z-TopofForm">
    <w:name w:val="HTML Top of Form"/>
    <w:basedOn w:val="Normal"/>
    <w:next w:val="Normal"/>
    <w:link w:val="z-TopofFormChar"/>
    <w:hidden/>
    <w:uiPriority w:val="99"/>
    <w:unhideWhenUsed/>
    <w:rsid w:val="003D2310"/>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3D2310"/>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3D2310"/>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3D2310"/>
    <w:rPr>
      <w:rFonts w:ascii="Calibri" w:eastAsia="Times New Roman" w:hAnsi="Calibri" w:cs="Calibri"/>
      <w:vanish/>
      <w:sz w:val="16"/>
      <w:szCs w:val="16"/>
    </w:rPr>
  </w:style>
  <w:style w:type="paragraph" w:customStyle="1" w:styleId="css-qckjh9">
    <w:name w:val="css-qckjh9"/>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3D2310"/>
  </w:style>
  <w:style w:type="character" w:customStyle="1" w:styleId="letter">
    <w:name w:val="letter"/>
    <w:basedOn w:val="DefaultParagraphFont"/>
    <w:rsid w:val="003D2310"/>
  </w:style>
  <w:style w:type="character" w:customStyle="1" w:styleId="dttext">
    <w:name w:val="dttext"/>
    <w:basedOn w:val="DefaultParagraphFont"/>
    <w:rsid w:val="003D2310"/>
  </w:style>
  <w:style w:type="character" w:customStyle="1" w:styleId="sdsense">
    <w:name w:val="sdsense"/>
    <w:basedOn w:val="DefaultParagraphFont"/>
    <w:rsid w:val="003D2310"/>
  </w:style>
  <w:style w:type="character" w:customStyle="1" w:styleId="sd">
    <w:name w:val="sd"/>
    <w:basedOn w:val="DefaultParagraphFont"/>
    <w:rsid w:val="003D2310"/>
  </w:style>
  <w:style w:type="paragraph" w:customStyle="1" w:styleId="css-exrw3m">
    <w:name w:val="css-exrw3m"/>
    <w:basedOn w:val="Normal"/>
    <w:uiPriority w:val="99"/>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3D2310"/>
  </w:style>
  <w:style w:type="paragraph" w:customStyle="1" w:styleId="t-body-text">
    <w:name w:val="t-body-text"/>
    <w:basedOn w:val="Normal"/>
    <w:uiPriority w:val="99"/>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3D2310"/>
  </w:style>
  <w:style w:type="character" w:customStyle="1" w:styleId="c-messagelistunreaddividerlabel">
    <w:name w:val="c-message_list__unread_divider__label"/>
    <w:basedOn w:val="DefaultParagraphFont"/>
    <w:rsid w:val="003D2310"/>
  </w:style>
  <w:style w:type="character" w:customStyle="1" w:styleId="c-messagesender">
    <w:name w:val="c-message__sender"/>
    <w:basedOn w:val="DefaultParagraphFont"/>
    <w:rsid w:val="003D2310"/>
  </w:style>
  <w:style w:type="character" w:customStyle="1" w:styleId="c-reactioncount">
    <w:name w:val="c-reaction__count"/>
    <w:basedOn w:val="DefaultParagraphFont"/>
    <w:rsid w:val="003D2310"/>
  </w:style>
  <w:style w:type="paragraph" w:customStyle="1" w:styleId="Analytic">
    <w:name w:val="Analytic"/>
    <w:basedOn w:val="Normal"/>
    <w:link w:val="AnalyticChar"/>
    <w:autoRedefine/>
    <w:uiPriority w:val="4"/>
    <w:qFormat/>
    <w:rsid w:val="003D2310"/>
    <w:rPr>
      <w:color w:val="1F497D" w:themeColor="text2"/>
    </w:rPr>
  </w:style>
  <w:style w:type="character" w:customStyle="1" w:styleId="AnalyticChar">
    <w:name w:val="Analytic Char"/>
    <w:basedOn w:val="DefaultParagraphFont"/>
    <w:link w:val="Analytic"/>
    <w:uiPriority w:val="4"/>
    <w:rsid w:val="003D2310"/>
    <w:rPr>
      <w:rFonts w:ascii="Calibri" w:hAnsi="Calibri" w:cs="Calibri"/>
      <w:color w:val="1F497D"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D2310"/>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3D2310"/>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3D2310"/>
    <w:rPr>
      <w:rFonts w:ascii="Calibri" w:hAnsi="Calibri" w:cs="Calibri"/>
      <w:sz w:val="16"/>
    </w:rPr>
  </w:style>
  <w:style w:type="paragraph" w:styleId="Footer">
    <w:name w:val="footer"/>
    <w:basedOn w:val="Normal"/>
    <w:link w:val="FooterChar"/>
    <w:uiPriority w:val="99"/>
    <w:unhideWhenUsed/>
    <w:rsid w:val="003D2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310"/>
    <w:rPr>
      <w:rFonts w:ascii="Calibri" w:hAnsi="Calibri" w:cs="Calibri"/>
      <w:sz w:val="16"/>
    </w:rPr>
  </w:style>
  <w:style w:type="paragraph" w:customStyle="1" w:styleId="Emphasize">
    <w:name w:val="Emphasize"/>
    <w:basedOn w:val="Normal"/>
    <w:uiPriority w:val="7"/>
    <w:qFormat/>
    <w:rsid w:val="003D231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3D2310"/>
  </w:style>
  <w:style w:type="character" w:customStyle="1" w:styleId="TitleChar">
    <w:name w:val="Title Char"/>
    <w:aliases w:val="Cites and Cards Char,UNDERLINE Char,Bold Underlined Char,title Char,Block Heading Char,Read This Char1,Non Read Text Char1,Debate Normal Char"/>
    <w:link w:val="Title"/>
    <w:uiPriority w:val="6"/>
    <w:qFormat/>
    <w:rsid w:val="003D2310"/>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D2310"/>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aliases w:val="Read This Char,Non Read Text Char"/>
    <w:basedOn w:val="DefaultParagraphFont"/>
    <w:uiPriority w:val="6"/>
    <w:qFormat/>
    <w:rsid w:val="003D2310"/>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3D2310"/>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3D2310"/>
    <w:rPr>
      <w:rFonts w:ascii="Times New Roman" w:eastAsia="Times New Roman" w:hAnsi="Times New Roman" w:cstheme="minorHAnsi"/>
      <w:color w:val="333333"/>
      <w:sz w:val="16"/>
      <w:shd w:val="clear" w:color="auto" w:fill="FFFFFF"/>
    </w:rPr>
  </w:style>
  <w:style w:type="character" w:customStyle="1" w:styleId="m-2757091861540947080gmail-styleunderline">
    <w:name w:val="m_-2757091861540947080gmail-styleunderline"/>
    <w:basedOn w:val="DefaultParagraphFont"/>
    <w:rsid w:val="003D2310"/>
  </w:style>
  <w:style w:type="character" w:customStyle="1" w:styleId="c-messagekittext">
    <w:name w:val="c-message_kit__text"/>
    <w:basedOn w:val="DefaultParagraphFont"/>
    <w:rsid w:val="003D2310"/>
  </w:style>
  <w:style w:type="character" w:customStyle="1" w:styleId="cardChar">
    <w:name w:val="card Char"/>
    <w:aliases w:val="Bold Cite Char Char,Speed Cite Char"/>
    <w:basedOn w:val="DefaultParagraphFont"/>
    <w:rsid w:val="003D2310"/>
    <w:rPr>
      <w:rFonts w:ascii="Georgia" w:eastAsia="Calibri" w:hAnsi="Georgia" w:cs="Times New Roman"/>
      <w:sz w:val="24"/>
    </w:rPr>
  </w:style>
  <w:style w:type="paragraph" w:customStyle="1" w:styleId="slate-paragraph">
    <w:name w:val="slate-paragraph"/>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3D2310"/>
    <w:rPr>
      <w:b/>
      <w:u w:val="single"/>
    </w:rPr>
  </w:style>
  <w:style w:type="character" w:customStyle="1" w:styleId="Minimize">
    <w:name w:val="Minimize"/>
    <w:uiPriority w:val="1"/>
    <w:qFormat/>
    <w:rsid w:val="003D2310"/>
    <w:rPr>
      <w:rFonts w:asciiTheme="minorHAnsi" w:hAnsiTheme="minorHAnsi"/>
      <w:sz w:val="16"/>
    </w:rPr>
  </w:style>
  <w:style w:type="paragraph" w:customStyle="1" w:styleId="Underline2">
    <w:name w:val="Underline2"/>
    <w:basedOn w:val="Normal"/>
    <w:link w:val="Underline2Char"/>
    <w:autoRedefine/>
    <w:uiPriority w:val="4"/>
    <w:qFormat/>
    <w:rsid w:val="003D2310"/>
    <w:rPr>
      <w:b/>
      <w:u w:val="single"/>
    </w:rPr>
  </w:style>
  <w:style w:type="character" w:customStyle="1" w:styleId="Underline2Char">
    <w:name w:val="Underline2 Char"/>
    <w:basedOn w:val="DefaultParagraphFont"/>
    <w:link w:val="Underline2"/>
    <w:uiPriority w:val="4"/>
    <w:rsid w:val="003D2310"/>
    <w:rPr>
      <w:rFonts w:ascii="Calibri" w:hAnsi="Calibri" w:cs="Calibri"/>
      <w:b/>
      <w:sz w:val="16"/>
      <w:u w:val="single"/>
    </w:rPr>
  </w:style>
  <w:style w:type="character" w:customStyle="1" w:styleId="BoldUnderline0">
    <w:name w:val="BoldUnderline"/>
    <w:basedOn w:val="DefaultParagraphFont"/>
    <w:uiPriority w:val="1"/>
    <w:qFormat/>
    <w:rsid w:val="003D2310"/>
    <w:rPr>
      <w:rFonts w:ascii="Arial" w:hAnsi="Arial"/>
      <w:b/>
      <w:sz w:val="20"/>
      <w:u w:val="single"/>
    </w:rPr>
  </w:style>
  <w:style w:type="character" w:customStyle="1" w:styleId="UnresolvedMention1">
    <w:name w:val="Unresolved Mention1"/>
    <w:basedOn w:val="DefaultParagraphFont"/>
    <w:uiPriority w:val="99"/>
    <w:unhideWhenUsed/>
    <w:rsid w:val="003D2310"/>
    <w:rPr>
      <w:color w:val="605E5C"/>
      <w:shd w:val="clear" w:color="auto" w:fill="E1DFDD"/>
    </w:rPr>
  </w:style>
  <w:style w:type="character" w:customStyle="1" w:styleId="expertise">
    <w:name w:val="expertise"/>
    <w:basedOn w:val="DefaultParagraphFont"/>
    <w:rsid w:val="003D2310"/>
  </w:style>
  <w:style w:type="character" w:customStyle="1" w:styleId="education">
    <w:name w:val="education"/>
    <w:basedOn w:val="DefaultParagraphFont"/>
    <w:rsid w:val="003D2310"/>
  </w:style>
  <w:style w:type="character" w:customStyle="1" w:styleId="rollover-people">
    <w:name w:val="rollover-people"/>
    <w:basedOn w:val="DefaultParagraphFont"/>
    <w:rsid w:val="003D2310"/>
  </w:style>
  <w:style w:type="character" w:customStyle="1" w:styleId="UnresolvedMention2">
    <w:name w:val="Unresolved Mention2"/>
    <w:basedOn w:val="DefaultParagraphFont"/>
    <w:uiPriority w:val="99"/>
    <w:unhideWhenUsed/>
    <w:rsid w:val="003D2310"/>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3D2310"/>
    <w:rPr>
      <w:b/>
      <w:bCs w:val="0"/>
      <w:sz w:val="26"/>
      <w:u w:val="single"/>
    </w:rPr>
  </w:style>
  <w:style w:type="character" w:customStyle="1" w:styleId="UnresolvedMention3">
    <w:name w:val="Unresolved Mention3"/>
    <w:basedOn w:val="DefaultParagraphFont"/>
    <w:uiPriority w:val="99"/>
    <w:rsid w:val="003D2310"/>
    <w:rPr>
      <w:color w:val="605E5C"/>
      <w:shd w:val="clear" w:color="auto" w:fill="E1DFDD"/>
    </w:rPr>
  </w:style>
  <w:style w:type="paragraph" w:customStyle="1" w:styleId="Body">
    <w:name w:val="Body"/>
    <w:link w:val="BodyChar"/>
    <w:autoRedefine/>
    <w:qFormat/>
    <w:rsid w:val="003D231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D2310"/>
    <w:rPr>
      <w:rFonts w:ascii="Calibri" w:eastAsiaTheme="majorEastAsia" w:hAnsi="Calibri" w:cstheme="majorBidi"/>
      <w:iCs/>
      <w:color w:val="000000" w:themeColor="text1"/>
      <w:sz w:val="8"/>
      <w:szCs w:val="22"/>
    </w:rPr>
  </w:style>
  <w:style w:type="character" w:customStyle="1" w:styleId="url">
    <w:name w:val="url"/>
    <w:basedOn w:val="DefaultParagraphFont"/>
    <w:rsid w:val="003D2310"/>
  </w:style>
  <w:style w:type="character" w:customStyle="1" w:styleId="ellip">
    <w:name w:val="ellip"/>
    <w:basedOn w:val="DefaultParagraphFont"/>
    <w:rsid w:val="003D2310"/>
  </w:style>
  <w:style w:type="character" w:customStyle="1" w:styleId="nowrap">
    <w:name w:val="nowrap"/>
    <w:basedOn w:val="DefaultParagraphFont"/>
    <w:rsid w:val="003D2310"/>
  </w:style>
  <w:style w:type="paragraph" w:customStyle="1" w:styleId="msonormal0">
    <w:name w:val="msonormal"/>
    <w:basedOn w:val="Normal"/>
    <w:uiPriority w:val="99"/>
    <w:qFormat/>
    <w:rsid w:val="003D2310"/>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3D2310"/>
    <w:rPr>
      <w:rFonts w:ascii="Calibri" w:hAnsi="Calibri" w:cs="Arial"/>
      <w:sz w:val="22"/>
    </w:rPr>
  </w:style>
  <w:style w:type="paragraph" w:customStyle="1" w:styleId="Tag2">
    <w:name w:val="Tag2"/>
    <w:basedOn w:val="Normal"/>
    <w:uiPriority w:val="99"/>
    <w:qFormat/>
    <w:rsid w:val="003D2310"/>
    <w:pPr>
      <w:spacing w:line="256" w:lineRule="auto"/>
    </w:pPr>
    <w:rPr>
      <w:b/>
      <w:sz w:val="24"/>
    </w:rPr>
  </w:style>
  <w:style w:type="paragraph" w:customStyle="1" w:styleId="megaarticlebodyfirst-p2htdt">
    <w:name w:val="megaarticlebody_first-p_2htdt"/>
    <w:basedOn w:val="Normal"/>
    <w:uiPriority w:val="99"/>
    <w:semiHidden/>
    <w:rsid w:val="003D2310"/>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3D2310"/>
    <w:pPr>
      <w:spacing w:line="256" w:lineRule="auto"/>
    </w:pPr>
    <w:rPr>
      <w:szCs w:val="20"/>
    </w:rPr>
  </w:style>
  <w:style w:type="character" w:customStyle="1" w:styleId="underlinedChar">
    <w:name w:val="underlined Char"/>
    <w:link w:val="underlined"/>
    <w:locked/>
    <w:rsid w:val="003D231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D2310"/>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3D2310"/>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3D2310"/>
    <w:pPr>
      <w:spacing w:line="256" w:lineRule="auto"/>
    </w:pPr>
    <w:rPr>
      <w:rFonts w:ascii="Times New Roman" w:hAnsi="Times New Roman"/>
      <w:sz w:val="24"/>
    </w:rPr>
  </w:style>
  <w:style w:type="character" w:styleId="EndnoteReference">
    <w:name w:val="endnote reference"/>
    <w:basedOn w:val="DefaultParagraphFont"/>
    <w:uiPriority w:val="99"/>
    <w:unhideWhenUsed/>
    <w:rsid w:val="003D2310"/>
    <w:rPr>
      <w:vertAlign w:val="superscript"/>
    </w:rPr>
  </w:style>
  <w:style w:type="character" w:customStyle="1" w:styleId="Emph">
    <w:name w:val="Emph"/>
    <w:basedOn w:val="DefaultParagraphFont"/>
    <w:uiPriority w:val="1"/>
    <w:qFormat/>
    <w:rsid w:val="003D231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D2310"/>
    <w:rPr>
      <w:u w:val="single"/>
    </w:rPr>
  </w:style>
  <w:style w:type="character" w:customStyle="1" w:styleId="BoldUnderlineChar">
    <w:name w:val="Bold Underline Char"/>
    <w:basedOn w:val="DefaultParagraphFont"/>
    <w:rsid w:val="003D2310"/>
    <w:rPr>
      <w:rFonts w:ascii="Arial" w:hAnsi="Arial" w:cs="Arial" w:hint="default"/>
      <w:b/>
      <w:bCs w:val="0"/>
      <w:u w:val="single"/>
    </w:rPr>
  </w:style>
  <w:style w:type="character" w:customStyle="1" w:styleId="ReadCard">
    <w:name w:val="ReadCard"/>
    <w:uiPriority w:val="1"/>
    <w:qFormat/>
    <w:rsid w:val="003D231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D2310"/>
    <w:pPr>
      <w:spacing w:before="60" w:after="60"/>
    </w:pPr>
  </w:style>
  <w:style w:type="character" w:customStyle="1" w:styleId="FooterChar1">
    <w:name w:val="Footer Char1"/>
    <w:basedOn w:val="DefaultParagraphFont"/>
    <w:uiPriority w:val="99"/>
    <w:semiHidden/>
    <w:rsid w:val="003D2310"/>
    <w:rPr>
      <w:rFonts w:ascii="Calibri" w:eastAsiaTheme="minorHAnsi" w:hAnsi="Calibri" w:cs="Calibri"/>
      <w:sz w:val="16"/>
      <w:szCs w:val="22"/>
    </w:rPr>
  </w:style>
  <w:style w:type="paragraph" w:customStyle="1" w:styleId="Cards">
    <w:name w:val="Cards"/>
    <w:next w:val="Normal"/>
    <w:link w:val="CardsChar"/>
    <w:qFormat/>
    <w:rsid w:val="003D231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D2310"/>
    <w:rPr>
      <w:rFonts w:ascii="Times New Roman" w:eastAsia="Times New Roman" w:hAnsi="Times New Roman" w:cs="Times New Roman"/>
      <w:sz w:val="20"/>
    </w:rPr>
  </w:style>
  <w:style w:type="character" w:customStyle="1" w:styleId="DebateUnderline">
    <w:name w:val="Debate Underline"/>
    <w:qFormat/>
    <w:rsid w:val="003D2310"/>
    <w:rPr>
      <w:rFonts w:ascii="Times New Roman" w:hAnsi="Times New Roman"/>
      <w:sz w:val="20"/>
      <w:u w:val="thick"/>
    </w:rPr>
  </w:style>
  <w:style w:type="paragraph" w:customStyle="1" w:styleId="Nothing">
    <w:name w:val="Nothing"/>
    <w:link w:val="NothingChar"/>
    <w:qFormat/>
    <w:rsid w:val="003D2310"/>
    <w:rPr>
      <w:rFonts w:ascii="Times New Roman" w:eastAsia="Times New Roman" w:hAnsi="Times New Roman" w:cs="Times New Roman"/>
      <w:sz w:val="20"/>
    </w:rPr>
  </w:style>
  <w:style w:type="character" w:customStyle="1" w:styleId="NothingChar">
    <w:name w:val="Nothing Char"/>
    <w:link w:val="Nothing"/>
    <w:rsid w:val="003D2310"/>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3D2310"/>
    <w:rPr>
      <w:rFonts w:ascii="Calibri" w:eastAsiaTheme="minorHAnsi" w:hAnsi="Calibri" w:cs="Calibri"/>
      <w:sz w:val="16"/>
      <w:szCs w:val="22"/>
    </w:rPr>
  </w:style>
  <w:style w:type="paragraph" w:customStyle="1" w:styleId="cardtext">
    <w:name w:val="card text"/>
    <w:basedOn w:val="Normal"/>
    <w:link w:val="cardtextChar"/>
    <w:qFormat/>
    <w:rsid w:val="003D2310"/>
    <w:pPr>
      <w:ind w:left="288" w:right="288"/>
    </w:pPr>
    <w:rPr>
      <w:rFonts w:ascii="Book Antiqua" w:hAnsi="Book Antiqua" w:cs="Lucida Grande"/>
    </w:rPr>
  </w:style>
  <w:style w:type="character" w:customStyle="1" w:styleId="cardtextChar">
    <w:name w:val="card text Char"/>
    <w:basedOn w:val="DefaultParagraphFont"/>
    <w:link w:val="cardtext"/>
    <w:rsid w:val="003D2310"/>
    <w:rPr>
      <w:rFonts w:ascii="Book Antiqua" w:hAnsi="Book Antiqua" w:cs="Lucida Grande"/>
      <w:sz w:val="16"/>
    </w:rPr>
  </w:style>
  <w:style w:type="paragraph" w:customStyle="1" w:styleId="TagText">
    <w:name w:val="TagText"/>
    <w:basedOn w:val="Normal"/>
    <w:uiPriority w:val="99"/>
    <w:qFormat/>
    <w:rsid w:val="003D2310"/>
    <w:rPr>
      <w:rFonts w:eastAsia="Calibri"/>
      <w:b/>
      <w:sz w:val="24"/>
    </w:rPr>
  </w:style>
  <w:style w:type="paragraph" w:customStyle="1" w:styleId="UnderlineEmphasis">
    <w:name w:val="Underline + Emphasis"/>
    <w:basedOn w:val="Normal"/>
    <w:next w:val="Normal"/>
    <w:link w:val="UnderlineEmphasisChar"/>
    <w:autoRedefine/>
    <w:qFormat/>
    <w:rsid w:val="003D2310"/>
    <w:rPr>
      <w:rFonts w:eastAsia="Calibri"/>
      <w:b/>
      <w:color w:val="000000"/>
      <w:sz w:val="24"/>
      <w:u w:val="single"/>
    </w:rPr>
  </w:style>
  <w:style w:type="character" w:customStyle="1" w:styleId="UnderlineEmphasisChar">
    <w:name w:val="Underline + Emphasis Char"/>
    <w:basedOn w:val="DefaultParagraphFont"/>
    <w:link w:val="UnderlineEmphasis"/>
    <w:rsid w:val="003D2310"/>
    <w:rPr>
      <w:rFonts w:ascii="Calibri" w:eastAsia="Calibri" w:hAnsi="Calibri" w:cs="Calibri"/>
      <w:b/>
      <w:color w:val="000000"/>
      <w:u w:val="single"/>
    </w:rPr>
  </w:style>
  <w:style w:type="character" w:customStyle="1" w:styleId="BoldUnderlineUNDO">
    <w:name w:val="Bold.Underline.UNDO"/>
    <w:uiPriority w:val="1"/>
    <w:qFormat/>
    <w:rsid w:val="003D2310"/>
    <w:rPr>
      <w:b w:val="0"/>
    </w:rPr>
  </w:style>
  <w:style w:type="paragraph" w:styleId="FootnoteText">
    <w:name w:val="footnote text"/>
    <w:basedOn w:val="Normal"/>
    <w:link w:val="FootnoteTextChar"/>
    <w:uiPriority w:val="99"/>
    <w:unhideWhenUsed/>
    <w:qFormat/>
    <w:rsid w:val="003D2310"/>
    <w:pPr>
      <w:spacing w:line="256" w:lineRule="auto"/>
    </w:pPr>
    <w:rPr>
      <w:szCs w:val="20"/>
    </w:rPr>
  </w:style>
  <w:style w:type="character" w:customStyle="1" w:styleId="FootnoteTextChar">
    <w:name w:val="Footnote Text Char"/>
    <w:basedOn w:val="DefaultParagraphFont"/>
    <w:link w:val="FootnoteText"/>
    <w:uiPriority w:val="99"/>
    <w:rsid w:val="003D2310"/>
    <w:rPr>
      <w:rFonts w:ascii="Calibri" w:hAnsi="Calibri" w:cs="Calibri"/>
      <w:sz w:val="16"/>
      <w:szCs w:val="20"/>
    </w:rPr>
  </w:style>
  <w:style w:type="character" w:customStyle="1" w:styleId="LinedDown">
    <w:name w:val="Lined Down"/>
    <w:qFormat/>
    <w:rsid w:val="003D2310"/>
    <w:rPr>
      <w:rFonts w:ascii="Times New Roman" w:hAnsi="Times New Roman" w:cs="Times New Roman"/>
      <w:b w:val="0"/>
      <w:bCs w:val="0"/>
      <w:i w:val="0"/>
      <w:iCs w:val="0"/>
      <w:color w:val="000000"/>
      <w:sz w:val="12"/>
      <w:szCs w:val="12"/>
      <w:u w:val="none"/>
    </w:rPr>
  </w:style>
  <w:style w:type="character" w:customStyle="1" w:styleId="Carded">
    <w:name w:val="Carded"/>
    <w:qFormat/>
    <w:rsid w:val="003D231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3D231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3D2310"/>
    <w:rPr>
      <w:bCs/>
      <w:sz w:val="20"/>
      <w:u w:val="single"/>
    </w:rPr>
  </w:style>
  <w:style w:type="character" w:customStyle="1" w:styleId="LDAnalytics">
    <w:name w:val="LD Analytics"/>
    <w:basedOn w:val="DefaultParagraphFont"/>
    <w:autoRedefine/>
    <w:uiPriority w:val="1"/>
    <w:qFormat/>
    <w:rsid w:val="003D2310"/>
  </w:style>
  <w:style w:type="paragraph" w:customStyle="1" w:styleId="UnderlinePara">
    <w:name w:val="Underline Para"/>
    <w:basedOn w:val="Normal"/>
    <w:uiPriority w:val="1"/>
    <w:qFormat/>
    <w:rsid w:val="003D2310"/>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3D2310"/>
    <w:pPr>
      <w:ind w:left="432" w:right="432"/>
    </w:pPr>
    <w:rPr>
      <w:rFonts w:eastAsia="Times New Roman"/>
      <w:color w:val="000000"/>
    </w:rPr>
  </w:style>
  <w:style w:type="character" w:customStyle="1" w:styleId="evidencetextChar1">
    <w:name w:val="evidence text Char1"/>
    <w:basedOn w:val="DefaultParagraphFont"/>
    <w:link w:val="evidencetext"/>
    <w:rsid w:val="003D2310"/>
    <w:rPr>
      <w:rFonts w:ascii="Calibri" w:eastAsia="Times New Roman" w:hAnsi="Calibri" w:cs="Calibri"/>
      <w:color w:val="000000"/>
      <w:sz w:val="16"/>
    </w:rPr>
  </w:style>
  <w:style w:type="paragraph" w:styleId="Subtitle">
    <w:name w:val="Subtitle"/>
    <w:aliases w:val="Underlined card text"/>
    <w:basedOn w:val="Normal"/>
    <w:next w:val="Normal"/>
    <w:link w:val="SubtitleChar"/>
    <w:uiPriority w:val="99"/>
    <w:unhideWhenUsed/>
    <w:qFormat/>
    <w:rsid w:val="003D2310"/>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D2310"/>
    <w:rPr>
      <w:rFonts w:ascii="Calibri" w:hAnsi="Calibri" w:cs="Calibri"/>
      <w:color w:val="5A5A5A" w:themeColor="text1" w:themeTint="A5"/>
      <w:spacing w:val="15"/>
      <w:sz w:val="16"/>
    </w:rPr>
  </w:style>
  <w:style w:type="paragraph" w:customStyle="1" w:styleId="Citation">
    <w:name w:val="Citation"/>
    <w:basedOn w:val="Normal"/>
    <w:autoRedefine/>
    <w:uiPriority w:val="1"/>
    <w:qFormat/>
    <w:rsid w:val="003D2310"/>
    <w:rPr>
      <w:rFonts w:eastAsia="Times New Roman" w:cs="Garamond"/>
      <w:bCs/>
      <w:u w:val="single"/>
    </w:rPr>
  </w:style>
  <w:style w:type="paragraph" w:styleId="BodyText">
    <w:name w:val="Body Text"/>
    <w:aliases w:val="BT"/>
    <w:basedOn w:val="Normal"/>
    <w:link w:val="BodyTextChar"/>
    <w:uiPriority w:val="99"/>
    <w:unhideWhenUsed/>
    <w:qFormat/>
    <w:rsid w:val="003D2310"/>
    <w:pPr>
      <w:spacing w:after="120"/>
    </w:pPr>
  </w:style>
  <w:style w:type="character" w:customStyle="1" w:styleId="BodyTextChar">
    <w:name w:val="Body Text Char"/>
    <w:aliases w:val="BT Char"/>
    <w:basedOn w:val="DefaultParagraphFont"/>
    <w:link w:val="BodyText"/>
    <w:uiPriority w:val="99"/>
    <w:rsid w:val="003D2310"/>
    <w:rPr>
      <w:rFonts w:ascii="Calibri" w:hAnsi="Calibri" w:cs="Calibri"/>
      <w:sz w:val="16"/>
    </w:rPr>
  </w:style>
  <w:style w:type="paragraph" w:customStyle="1" w:styleId="tiny">
    <w:name w:val="tiny"/>
    <w:next w:val="Normal"/>
    <w:link w:val="tinyChar"/>
    <w:autoRedefine/>
    <w:qFormat/>
    <w:rsid w:val="003D231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D2310"/>
    <w:rPr>
      <w:rFonts w:ascii="Times New Roman" w:eastAsia="Malgun Gothic" w:hAnsi="Times New Roman" w:cs="Times New Roman"/>
      <w:sz w:val="12"/>
    </w:rPr>
  </w:style>
  <w:style w:type="character" w:customStyle="1" w:styleId="LDCut">
    <w:name w:val="LD Cut"/>
    <w:basedOn w:val="DefaultParagraphFont"/>
    <w:uiPriority w:val="1"/>
    <w:qFormat/>
    <w:rsid w:val="003D2310"/>
    <w:rPr>
      <w:rFonts w:ascii="Times New Roman" w:hAnsi="Times New Roman"/>
      <w:b w:val="0"/>
      <w:color w:val="auto"/>
      <w:sz w:val="12"/>
    </w:rPr>
  </w:style>
  <w:style w:type="character" w:customStyle="1" w:styleId="LDUnderline">
    <w:name w:val="LD Underline"/>
    <w:basedOn w:val="DefaultParagraphFont"/>
    <w:uiPriority w:val="1"/>
    <w:qFormat/>
    <w:rsid w:val="003D2310"/>
    <w:rPr>
      <w:rFonts w:ascii="Times New Roman" w:hAnsi="Times New Roman" w:cs="Times New Roman"/>
      <w:b/>
      <w:color w:val="auto"/>
      <w:sz w:val="24"/>
      <w:u w:val="single"/>
    </w:rPr>
  </w:style>
  <w:style w:type="character" w:customStyle="1" w:styleId="Style4Char">
    <w:name w:val="Style4 Char"/>
    <w:link w:val="Style4"/>
    <w:rsid w:val="003D2310"/>
    <w:rPr>
      <w:rFonts w:ascii="Arial Narrow" w:hAnsi="Arial Narrow"/>
      <w:sz w:val="16"/>
      <w:u w:val="single"/>
    </w:rPr>
  </w:style>
  <w:style w:type="character" w:customStyle="1" w:styleId="Style1Char">
    <w:name w:val="Style1 Char"/>
    <w:locked/>
    <w:rsid w:val="003D2310"/>
    <w:rPr>
      <w:rFonts w:ascii="Times New Roman" w:eastAsia="SimSun" w:hAnsi="Times New Roman"/>
      <w:szCs w:val="24"/>
      <w:u w:val="single"/>
      <w:lang w:eastAsia="zh-CN"/>
    </w:rPr>
  </w:style>
  <w:style w:type="character" w:customStyle="1" w:styleId="Style11pt">
    <w:name w:val="Style 11 pt"/>
    <w:basedOn w:val="DefaultParagraphFont"/>
    <w:rsid w:val="003D2310"/>
    <w:rPr>
      <w:sz w:val="20"/>
    </w:rPr>
  </w:style>
  <w:style w:type="character" w:customStyle="1" w:styleId="DebateHighlighted">
    <w:name w:val="Debate Highlighted"/>
    <w:qFormat/>
    <w:rsid w:val="003D2310"/>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3D2310"/>
    <w:pPr>
      <w:widowControl w:val="0"/>
    </w:pPr>
    <w:rPr>
      <w:rFonts w:ascii="Times New Roman" w:eastAsia="Times New Roman" w:hAnsi="Times New Roman" w:cs="Times New Roman"/>
      <w:sz w:val="20"/>
    </w:rPr>
  </w:style>
  <w:style w:type="character" w:customStyle="1" w:styleId="Author-Date">
    <w:name w:val="Author-Date"/>
    <w:qFormat/>
    <w:rsid w:val="003D2310"/>
    <w:rPr>
      <w:b/>
      <w:sz w:val="24"/>
    </w:rPr>
  </w:style>
  <w:style w:type="character" w:customStyle="1" w:styleId="regtext">
    <w:name w:val="regtext"/>
    <w:uiPriority w:val="99"/>
    <w:rsid w:val="003D2310"/>
  </w:style>
  <w:style w:type="character" w:customStyle="1" w:styleId="Dottedunderline">
    <w:name w:val="Dotted underline"/>
    <w:rsid w:val="003D2310"/>
    <w:rPr>
      <w:u w:val="dotted"/>
    </w:rPr>
  </w:style>
  <w:style w:type="character" w:customStyle="1" w:styleId="slug-pub-date">
    <w:name w:val="slug-pub-date"/>
    <w:rsid w:val="003D2310"/>
  </w:style>
  <w:style w:type="character" w:customStyle="1" w:styleId="slug-vol">
    <w:name w:val="slug-vol"/>
    <w:rsid w:val="003D2310"/>
  </w:style>
  <w:style w:type="character" w:customStyle="1" w:styleId="slug-issue">
    <w:name w:val="slug-issue"/>
    <w:rsid w:val="003D2310"/>
  </w:style>
  <w:style w:type="character" w:customStyle="1" w:styleId="slug-pages">
    <w:name w:val="slug-pages"/>
    <w:rsid w:val="003D2310"/>
  </w:style>
  <w:style w:type="character" w:styleId="HTMLCite">
    <w:name w:val="HTML Cite"/>
    <w:basedOn w:val="DefaultParagraphFont"/>
    <w:unhideWhenUsed/>
    <w:rsid w:val="003D2310"/>
    <w:rPr>
      <w:i/>
      <w:iCs/>
    </w:rPr>
  </w:style>
  <w:style w:type="character" w:customStyle="1" w:styleId="DDIUnderline">
    <w:name w:val="DDI Underline"/>
    <w:uiPriority w:val="99"/>
    <w:qFormat/>
    <w:rsid w:val="003D2310"/>
    <w:rPr>
      <w:sz w:val="20"/>
      <w:u w:val="thick"/>
    </w:rPr>
  </w:style>
  <w:style w:type="character" w:customStyle="1" w:styleId="CardsChar1">
    <w:name w:val="Cards Char1"/>
    <w:locked/>
    <w:rsid w:val="003D2310"/>
    <w:rPr>
      <w:rFonts w:ascii="Times New Roman" w:eastAsia="Times New Roman" w:hAnsi="Times New Roman" w:cs="Times New Roman"/>
    </w:rPr>
  </w:style>
  <w:style w:type="character" w:customStyle="1" w:styleId="apple-converted-space">
    <w:name w:val="apple-converted-space"/>
    <w:basedOn w:val="DefaultParagraphFont"/>
    <w:rsid w:val="003D2310"/>
  </w:style>
  <w:style w:type="character" w:customStyle="1" w:styleId="DocumentMapChar1">
    <w:name w:val="Document Map Char1"/>
    <w:basedOn w:val="DefaultParagraphFont"/>
    <w:uiPriority w:val="99"/>
    <w:rsid w:val="003D2310"/>
    <w:rPr>
      <w:rFonts w:ascii="Segoe UI" w:hAnsi="Segoe UI" w:cs="Segoe UI"/>
      <w:sz w:val="16"/>
      <w:szCs w:val="16"/>
    </w:rPr>
  </w:style>
  <w:style w:type="character" w:customStyle="1" w:styleId="CardTextChar0">
    <w:name w:val="Card Text Char"/>
    <w:locked/>
    <w:rsid w:val="003D2310"/>
    <w:rPr>
      <w:rFonts w:ascii="Georgia" w:hAnsi="Georgia"/>
      <w:sz w:val="18"/>
      <w:u w:val="single"/>
    </w:rPr>
  </w:style>
  <w:style w:type="character" w:customStyle="1" w:styleId="normaltextrun">
    <w:name w:val="normaltextrun"/>
    <w:basedOn w:val="DefaultParagraphFont"/>
    <w:rsid w:val="003D2310"/>
  </w:style>
  <w:style w:type="character" w:customStyle="1" w:styleId="eop">
    <w:name w:val="eop"/>
    <w:basedOn w:val="DefaultParagraphFont"/>
    <w:rsid w:val="003D2310"/>
  </w:style>
  <w:style w:type="character" w:customStyle="1" w:styleId="spellingerror">
    <w:name w:val="spellingerror"/>
    <w:basedOn w:val="DefaultParagraphFont"/>
    <w:rsid w:val="003D2310"/>
  </w:style>
  <w:style w:type="paragraph" w:customStyle="1" w:styleId="m-2839544472620372085msonospacing">
    <w:name w:val="m_-2839544472620372085msonospacing"/>
    <w:basedOn w:val="Normal"/>
    <w:uiPriority w:val="99"/>
    <w:rsid w:val="003D2310"/>
    <w:pPr>
      <w:spacing w:before="100" w:beforeAutospacing="1" w:after="100" w:afterAutospacing="1"/>
    </w:pPr>
    <w:rPr>
      <w:sz w:val="24"/>
    </w:rPr>
  </w:style>
  <w:style w:type="paragraph" w:customStyle="1" w:styleId="franklin-light1">
    <w:name w:val="franklin-light1"/>
    <w:basedOn w:val="Normal"/>
    <w:uiPriority w:val="99"/>
    <w:rsid w:val="003D2310"/>
    <w:pPr>
      <w:spacing w:before="100" w:beforeAutospacing="1" w:after="100" w:afterAutospacing="1"/>
    </w:pPr>
    <w:rPr>
      <w:sz w:val="24"/>
    </w:rPr>
  </w:style>
  <w:style w:type="character" w:customStyle="1" w:styleId="powa-tease">
    <w:name w:val="powa-tease"/>
    <w:basedOn w:val="DefaultParagraphFont"/>
    <w:rsid w:val="003D2310"/>
  </w:style>
  <w:style w:type="character" w:customStyle="1" w:styleId="powa-byline">
    <w:name w:val="powa-byline"/>
    <w:basedOn w:val="DefaultParagraphFont"/>
    <w:rsid w:val="003D2310"/>
  </w:style>
  <w:style w:type="character" w:customStyle="1" w:styleId="apple-style-span">
    <w:name w:val="apple-style-span"/>
    <w:basedOn w:val="DefaultParagraphFont"/>
    <w:rsid w:val="003D2310"/>
    <w:rPr>
      <w:rFonts w:cs="Times New Roman"/>
    </w:rPr>
  </w:style>
  <w:style w:type="paragraph" w:customStyle="1" w:styleId="noindent">
    <w:name w:val="noindent"/>
    <w:basedOn w:val="Normal"/>
    <w:qFormat/>
    <w:rsid w:val="003D2310"/>
    <w:pPr>
      <w:spacing w:before="100" w:beforeAutospacing="1" w:after="100" w:afterAutospacing="1"/>
    </w:pPr>
    <w:rPr>
      <w:rFonts w:eastAsia="Times New Roman"/>
    </w:rPr>
  </w:style>
  <w:style w:type="character" w:customStyle="1" w:styleId="st">
    <w:name w:val="st"/>
    <w:rsid w:val="003D2310"/>
  </w:style>
  <w:style w:type="character" w:customStyle="1" w:styleId="highlight2">
    <w:name w:val="highlight2"/>
    <w:basedOn w:val="DefaultParagraphFont"/>
    <w:rsid w:val="003D2310"/>
    <w:rPr>
      <w:rFonts w:ascii="Arial" w:hAnsi="Arial"/>
      <w:b/>
      <w:sz w:val="19"/>
      <w:u w:val="thick"/>
      <w:bdr w:val="none" w:sz="0" w:space="0" w:color="auto"/>
      <w:shd w:val="clear" w:color="auto" w:fill="auto"/>
    </w:rPr>
  </w:style>
  <w:style w:type="character" w:customStyle="1" w:styleId="Emphasis2">
    <w:name w:val="Emphasis2"/>
    <w:basedOn w:val="DefaultParagraphFont"/>
    <w:rsid w:val="003D2310"/>
    <w:rPr>
      <w:rFonts w:ascii="Franklin Gothic Heavy" w:hAnsi="Franklin Gothic Heavy" w:hint="default"/>
      <w:iCs/>
      <w:u w:val="single"/>
    </w:rPr>
  </w:style>
  <w:style w:type="character" w:customStyle="1" w:styleId="EmphasizeThis">
    <w:name w:val="EmphasizeThis"/>
    <w:rsid w:val="003D2310"/>
    <w:rPr>
      <w:rFonts w:ascii="Georgia" w:hAnsi="Georgia" w:hint="default"/>
      <w:b/>
      <w:bCs w:val="0"/>
      <w:iCs/>
      <w:sz w:val="24"/>
      <w:u w:val="thick"/>
    </w:rPr>
  </w:style>
  <w:style w:type="character" w:customStyle="1" w:styleId="Style3Char">
    <w:name w:val="Style3 Char"/>
    <w:link w:val="Style3"/>
    <w:rsid w:val="003D2310"/>
    <w:rPr>
      <w:rFonts w:ascii="Arial Narrow" w:hAnsi="Arial Narrow"/>
      <w:b/>
    </w:rPr>
  </w:style>
  <w:style w:type="character" w:styleId="CommentReference">
    <w:name w:val="annotation reference"/>
    <w:basedOn w:val="DefaultParagraphFont"/>
    <w:uiPriority w:val="99"/>
    <w:unhideWhenUsed/>
    <w:rsid w:val="003D2310"/>
    <w:rPr>
      <w:sz w:val="16"/>
      <w:szCs w:val="16"/>
    </w:rPr>
  </w:style>
  <w:style w:type="paragraph" w:styleId="CommentText">
    <w:name w:val="annotation text"/>
    <w:basedOn w:val="Normal"/>
    <w:link w:val="CommentTextChar"/>
    <w:uiPriority w:val="99"/>
    <w:unhideWhenUsed/>
    <w:rsid w:val="003D2310"/>
    <w:rPr>
      <w:szCs w:val="20"/>
    </w:rPr>
  </w:style>
  <w:style w:type="character" w:customStyle="1" w:styleId="CommentTextChar">
    <w:name w:val="Comment Text Char"/>
    <w:basedOn w:val="DefaultParagraphFont"/>
    <w:link w:val="CommentText"/>
    <w:uiPriority w:val="99"/>
    <w:rsid w:val="003D2310"/>
    <w:rPr>
      <w:rFonts w:ascii="Calibri" w:hAnsi="Calibri" w:cs="Calibri"/>
      <w:sz w:val="16"/>
      <w:szCs w:val="20"/>
    </w:rPr>
  </w:style>
  <w:style w:type="character" w:customStyle="1" w:styleId="balancedheadline">
    <w:name w:val="balancedheadline"/>
    <w:basedOn w:val="DefaultParagraphFont"/>
    <w:rsid w:val="003D2310"/>
  </w:style>
  <w:style w:type="paragraph" w:customStyle="1" w:styleId="analytic0">
    <w:name w:val="analytic"/>
    <w:basedOn w:val="Analytic"/>
    <w:link w:val="analyticChar0"/>
    <w:autoRedefine/>
    <w:uiPriority w:val="4"/>
    <w:qFormat/>
    <w:rsid w:val="003D2310"/>
    <w:rPr>
      <w:i/>
      <w:color w:val="2D72B1"/>
    </w:rPr>
  </w:style>
  <w:style w:type="character" w:customStyle="1" w:styleId="analyticChar0">
    <w:name w:val="analytic Char"/>
    <w:basedOn w:val="DefaultParagraphFont"/>
    <w:link w:val="analytic0"/>
    <w:uiPriority w:val="4"/>
    <w:rsid w:val="003D2310"/>
    <w:rPr>
      <w:rFonts w:ascii="Calibri" w:hAnsi="Calibri" w:cs="Calibri"/>
      <w:i/>
      <w:color w:val="2D72B1"/>
      <w:sz w:val="16"/>
    </w:rPr>
  </w:style>
  <w:style w:type="paragraph" w:customStyle="1" w:styleId="ColorfulList-Accent11">
    <w:name w:val="Colorful List - Accent 11"/>
    <w:basedOn w:val="Normal"/>
    <w:uiPriority w:val="34"/>
    <w:qFormat/>
    <w:rsid w:val="003D2310"/>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3D2310"/>
    <w:rPr>
      <w:color w:val="605E5C"/>
      <w:shd w:val="clear" w:color="auto" w:fill="E1DFDD"/>
    </w:rPr>
  </w:style>
  <w:style w:type="character" w:customStyle="1" w:styleId="m-4339160018974791352style13ptbold">
    <w:name w:val="m_-4339160018974791352style13ptbold"/>
    <w:basedOn w:val="DefaultParagraphFont"/>
    <w:rsid w:val="003D2310"/>
  </w:style>
  <w:style w:type="character" w:customStyle="1" w:styleId="m-4339160018974791352styleunderline">
    <w:name w:val="m_-4339160018974791352styleunderline"/>
    <w:basedOn w:val="DefaultParagraphFont"/>
    <w:rsid w:val="003D2310"/>
  </w:style>
  <w:style w:type="character" w:customStyle="1" w:styleId="m8622195508348221850gmail-msohyperlink">
    <w:name w:val="m_8622195508348221850gmail-msohyperlink"/>
    <w:basedOn w:val="DefaultParagraphFont"/>
    <w:rsid w:val="003D2310"/>
  </w:style>
  <w:style w:type="character" w:customStyle="1" w:styleId="UnresolvedMention4">
    <w:name w:val="Unresolved Mention4"/>
    <w:basedOn w:val="DefaultParagraphFont"/>
    <w:uiPriority w:val="99"/>
    <w:unhideWhenUsed/>
    <w:rsid w:val="003D2310"/>
    <w:rPr>
      <w:color w:val="605E5C"/>
      <w:shd w:val="clear" w:color="auto" w:fill="E1DFDD"/>
    </w:rPr>
  </w:style>
  <w:style w:type="character" w:customStyle="1" w:styleId="longbio">
    <w:name w:val="long_bio"/>
    <w:basedOn w:val="DefaultParagraphFont"/>
    <w:rsid w:val="003D2310"/>
  </w:style>
  <w:style w:type="paragraph" w:customStyle="1" w:styleId="css-1ygdjhk">
    <w:name w:val="css-1ygdjhk"/>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3D2310"/>
    <w:rPr>
      <w:color w:val="605E5C"/>
      <w:shd w:val="clear" w:color="auto" w:fill="E1DFDD"/>
    </w:rPr>
  </w:style>
  <w:style w:type="table" w:styleId="TableGrid">
    <w:name w:val="Table Grid"/>
    <w:basedOn w:val="TableNormal"/>
    <w:uiPriority w:val="59"/>
    <w:rsid w:val="003D231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3D2310"/>
    <w:rPr>
      <w:color w:val="605E5C"/>
      <w:shd w:val="clear" w:color="auto" w:fill="E1DFDD"/>
    </w:rPr>
  </w:style>
  <w:style w:type="character" w:customStyle="1" w:styleId="UnresolvedMention7">
    <w:name w:val="Unresolved Mention7"/>
    <w:basedOn w:val="DefaultParagraphFont"/>
    <w:uiPriority w:val="99"/>
    <w:unhideWhenUsed/>
    <w:rsid w:val="003D2310"/>
    <w:rPr>
      <w:color w:val="605E5C"/>
      <w:shd w:val="clear" w:color="auto" w:fill="E1DFDD"/>
    </w:rPr>
  </w:style>
  <w:style w:type="character" w:customStyle="1" w:styleId="UnresolvedMention8">
    <w:name w:val="Unresolved Mention8"/>
    <w:basedOn w:val="DefaultParagraphFont"/>
    <w:uiPriority w:val="99"/>
    <w:unhideWhenUsed/>
    <w:rsid w:val="003D2310"/>
    <w:rPr>
      <w:color w:val="605E5C"/>
      <w:shd w:val="clear" w:color="auto" w:fill="E1DFDD"/>
    </w:rPr>
  </w:style>
  <w:style w:type="paragraph" w:customStyle="1" w:styleId="CardText2">
    <w:name w:val="Card Text 2"/>
    <w:basedOn w:val="Normal"/>
    <w:link w:val="CardText2Char"/>
    <w:qFormat/>
    <w:rsid w:val="003D2310"/>
    <w:rPr>
      <w:rFonts w:eastAsia="Calibri"/>
      <w:b/>
      <w:color w:val="000000"/>
      <w:u w:val="single"/>
      <w:lang w:val="x-none" w:eastAsia="x-none"/>
    </w:rPr>
  </w:style>
  <w:style w:type="character" w:customStyle="1" w:styleId="CardText2Char">
    <w:name w:val="Card Text 2 Char"/>
    <w:link w:val="CardText2"/>
    <w:rsid w:val="003D2310"/>
    <w:rPr>
      <w:rFonts w:ascii="Calibri" w:eastAsia="Calibri" w:hAnsi="Calibri" w:cs="Calibri"/>
      <w:b/>
      <w:color w:val="000000"/>
      <w:sz w:val="16"/>
      <w:u w:val="single"/>
      <w:lang w:val="x-none" w:eastAsia="x-none"/>
    </w:rPr>
  </w:style>
  <w:style w:type="character" w:customStyle="1" w:styleId="m4841727538114946087gmail-styleunderline">
    <w:name w:val="m_4841727538114946087gmail-styleunderline"/>
    <w:basedOn w:val="DefaultParagraphFont"/>
    <w:rsid w:val="003D2310"/>
  </w:style>
  <w:style w:type="character" w:customStyle="1" w:styleId="UnresolvedMention9">
    <w:name w:val="Unresolved Mention9"/>
    <w:basedOn w:val="DefaultParagraphFont"/>
    <w:uiPriority w:val="99"/>
    <w:unhideWhenUsed/>
    <w:rsid w:val="003D2310"/>
    <w:rPr>
      <w:color w:val="605E5C"/>
      <w:shd w:val="clear" w:color="auto" w:fill="E1DFDD"/>
    </w:rPr>
  </w:style>
  <w:style w:type="character" w:customStyle="1" w:styleId="UnresolvedMention10">
    <w:name w:val="Unresolved Mention10"/>
    <w:basedOn w:val="DefaultParagraphFont"/>
    <w:uiPriority w:val="99"/>
    <w:semiHidden/>
    <w:unhideWhenUsed/>
    <w:rsid w:val="003D2310"/>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3D2310"/>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3D2310"/>
    <w:rPr>
      <w:color w:val="605E5C"/>
      <w:shd w:val="clear" w:color="auto" w:fill="E1DFDD"/>
    </w:rPr>
  </w:style>
  <w:style w:type="paragraph" w:customStyle="1" w:styleId="flashline">
    <w:name w:val="flashline"/>
    <w:basedOn w:val="Normal"/>
    <w:uiPriority w:val="99"/>
    <w:rsid w:val="003D2310"/>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3D2310"/>
  </w:style>
  <w:style w:type="character" w:customStyle="1" w:styleId="lbexallcap">
    <w:name w:val="lbexallcap"/>
    <w:basedOn w:val="DefaultParagraphFont"/>
    <w:rsid w:val="003D2310"/>
  </w:style>
  <w:style w:type="paragraph" w:customStyle="1" w:styleId="lbexindent">
    <w:name w:val="lbexindent"/>
    <w:basedOn w:val="Normal"/>
    <w:uiPriority w:val="99"/>
    <w:rsid w:val="003D2310"/>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3D2310"/>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3D2310"/>
  </w:style>
  <w:style w:type="character" w:customStyle="1" w:styleId="c-messagebody">
    <w:name w:val="c-message__body"/>
    <w:basedOn w:val="DefaultParagraphFont"/>
    <w:rsid w:val="003D2310"/>
  </w:style>
  <w:style w:type="character" w:customStyle="1" w:styleId="m7735155540857680774gmail-style13ptbold">
    <w:name w:val="m_7735155540857680774gmail-style13ptbold"/>
    <w:basedOn w:val="DefaultParagraphFont"/>
    <w:rsid w:val="003D2310"/>
  </w:style>
  <w:style w:type="character" w:customStyle="1" w:styleId="style65">
    <w:name w:val="style65"/>
    <w:basedOn w:val="DefaultParagraphFont"/>
    <w:rsid w:val="003D2310"/>
  </w:style>
  <w:style w:type="character" w:customStyle="1" w:styleId="bodytext0">
    <w:name w:val="body_text"/>
    <w:basedOn w:val="DefaultParagraphFont"/>
    <w:rsid w:val="003D2310"/>
  </w:style>
  <w:style w:type="character" w:customStyle="1" w:styleId="bio">
    <w:name w:val="bio"/>
    <w:basedOn w:val="DefaultParagraphFont"/>
    <w:rsid w:val="003D2310"/>
  </w:style>
  <w:style w:type="paragraph" w:customStyle="1" w:styleId="font--body">
    <w:name w:val="font--body"/>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3D2310"/>
    <w:rPr>
      <w:rFonts w:eastAsia="SimSun"/>
      <w:b/>
      <w:lang w:eastAsia="zh-CN"/>
    </w:rPr>
  </w:style>
  <w:style w:type="paragraph" w:customStyle="1" w:styleId="cites0">
    <w:name w:val="cites"/>
    <w:next w:val="Normal"/>
    <w:link w:val="citesChar0"/>
    <w:autoRedefine/>
    <w:rsid w:val="003D2310"/>
    <w:pPr>
      <w:contextualSpacing/>
    </w:pPr>
    <w:rPr>
      <w:rFonts w:eastAsia="SimSun"/>
      <w:b/>
      <w:lang w:eastAsia="zh-CN"/>
    </w:rPr>
  </w:style>
  <w:style w:type="character" w:customStyle="1" w:styleId="5yl5">
    <w:name w:val="_5yl5"/>
    <w:basedOn w:val="DefaultParagraphFont"/>
    <w:rsid w:val="003D2310"/>
  </w:style>
  <w:style w:type="character" w:customStyle="1" w:styleId="text">
    <w:name w:val="text"/>
    <w:basedOn w:val="DefaultParagraphFont"/>
    <w:rsid w:val="003D2310"/>
  </w:style>
  <w:style w:type="paragraph" w:customStyle="1" w:styleId="generic-articlebody">
    <w:name w:val="generic-article__body"/>
    <w:basedOn w:val="Normal"/>
    <w:uiPriority w:val="99"/>
    <w:rsid w:val="003D2310"/>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3D2310"/>
    <w:pPr>
      <w:spacing w:line="240" w:lineRule="auto"/>
    </w:pPr>
    <w:rPr>
      <w:b/>
      <w:bCs/>
    </w:rPr>
  </w:style>
  <w:style w:type="character" w:customStyle="1" w:styleId="CommentSubjectChar">
    <w:name w:val="Comment Subject Char"/>
    <w:basedOn w:val="CommentTextChar"/>
    <w:link w:val="CommentSubject"/>
    <w:uiPriority w:val="99"/>
    <w:rsid w:val="003D2310"/>
    <w:rPr>
      <w:rFonts w:ascii="Calibri" w:hAnsi="Calibri" w:cs="Calibri"/>
      <w:b/>
      <w:bCs/>
      <w:sz w:val="16"/>
      <w:szCs w:val="20"/>
    </w:rPr>
  </w:style>
  <w:style w:type="character" w:customStyle="1" w:styleId="z-TopofFormChar1">
    <w:name w:val="z-Top of Form Char1"/>
    <w:basedOn w:val="DefaultParagraphFont"/>
    <w:uiPriority w:val="99"/>
    <w:rsid w:val="003D2310"/>
    <w:rPr>
      <w:rFonts w:ascii="Arial" w:hAnsi="Arial" w:cs="Arial"/>
      <w:vanish/>
      <w:sz w:val="16"/>
      <w:szCs w:val="16"/>
    </w:rPr>
  </w:style>
  <w:style w:type="character" w:customStyle="1" w:styleId="z-BottomofFormChar1">
    <w:name w:val="z-Bottom of Form Char1"/>
    <w:basedOn w:val="DefaultParagraphFont"/>
    <w:uiPriority w:val="99"/>
    <w:rsid w:val="003D2310"/>
    <w:rPr>
      <w:rFonts w:ascii="Arial" w:hAnsi="Arial" w:cs="Arial"/>
      <w:vanish/>
      <w:sz w:val="16"/>
      <w:szCs w:val="16"/>
    </w:rPr>
  </w:style>
  <w:style w:type="paragraph" w:customStyle="1" w:styleId="flfc">
    <w:name w:val="flfc"/>
    <w:basedOn w:val="Normal"/>
    <w:uiPriority w:val="99"/>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3D2310"/>
  </w:style>
  <w:style w:type="paragraph" w:customStyle="1" w:styleId="story-body-text">
    <w:name w:val="story-body-text"/>
    <w:basedOn w:val="Normal"/>
    <w:qFormat/>
    <w:rsid w:val="003D2310"/>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3D2310"/>
  </w:style>
  <w:style w:type="character" w:customStyle="1" w:styleId="UnderlineChar">
    <w:name w:val="Underline Char"/>
    <w:aliases w:val="Underlined Text Char"/>
    <w:locked/>
    <w:rsid w:val="003D2310"/>
    <w:rPr>
      <w:rFonts w:ascii="Century Gothic" w:eastAsia="Times New Roman" w:hAnsi="Century Gothic"/>
      <w:sz w:val="24"/>
      <w:u w:val="thick"/>
    </w:rPr>
  </w:style>
  <w:style w:type="paragraph" w:customStyle="1" w:styleId="CardText1">
    <w:name w:val="Card Text 1"/>
    <w:link w:val="CardText1Char"/>
    <w:qFormat/>
    <w:rsid w:val="003D2310"/>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3D2310"/>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3D2310"/>
  </w:style>
  <w:style w:type="paragraph" w:customStyle="1" w:styleId="Analytic2">
    <w:name w:val="Analytic2"/>
    <w:basedOn w:val="Heading4"/>
    <w:link w:val="Analytic2Char"/>
    <w:uiPriority w:val="4"/>
    <w:rsid w:val="003D2310"/>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3D2310"/>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3D2310"/>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3D2310"/>
  </w:style>
  <w:style w:type="character" w:customStyle="1" w:styleId="AnalyticsPipChar">
    <w:name w:val="AnalyticsPip Char"/>
    <w:basedOn w:val="DefaultParagraphFont"/>
    <w:link w:val="AnalyticsPip"/>
    <w:uiPriority w:val="4"/>
    <w:rsid w:val="003D2310"/>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3D2310"/>
  </w:style>
  <w:style w:type="character" w:customStyle="1" w:styleId="AnalyticsGBNChar">
    <w:name w:val="AnalyticsGBN Char"/>
    <w:basedOn w:val="DefaultParagraphFont"/>
    <w:link w:val="AnalyticsGBN"/>
    <w:uiPriority w:val="4"/>
    <w:rsid w:val="003D2310"/>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3D2310"/>
    <w:pPr>
      <w:spacing w:after="0" w:line="240" w:lineRule="auto"/>
    </w:pPr>
    <w:rPr>
      <w:i/>
      <w:iCs/>
      <w:color w:val="000000" w:themeColor="text1"/>
    </w:rPr>
  </w:style>
  <w:style w:type="character" w:customStyle="1" w:styleId="QuoteChar">
    <w:name w:val="Quote Char"/>
    <w:basedOn w:val="DefaultParagraphFont"/>
    <w:link w:val="Quote"/>
    <w:uiPriority w:val="29"/>
    <w:rsid w:val="003D2310"/>
    <w:rPr>
      <w:rFonts w:ascii="Calibri" w:hAnsi="Calibri" w:cs="Calibri"/>
      <w:i/>
      <w:iCs/>
      <w:color w:val="000000" w:themeColor="text1"/>
      <w:sz w:val="16"/>
    </w:rPr>
  </w:style>
  <w:style w:type="paragraph" w:styleId="TOCHeading">
    <w:name w:val="TOC Heading"/>
    <w:basedOn w:val="Heading1"/>
    <w:next w:val="Normal"/>
    <w:unhideWhenUsed/>
    <w:qFormat/>
    <w:rsid w:val="003D231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3D2310"/>
  </w:style>
  <w:style w:type="character" w:customStyle="1" w:styleId="ref-overlay">
    <w:name w:val="ref-overlay"/>
    <w:basedOn w:val="DefaultParagraphFont"/>
    <w:rsid w:val="003D2310"/>
  </w:style>
  <w:style w:type="character" w:customStyle="1" w:styleId="ref-fn-p">
    <w:name w:val="ref-fn-p"/>
    <w:basedOn w:val="DefaultParagraphFont"/>
    <w:rsid w:val="003D2310"/>
  </w:style>
  <w:style w:type="character" w:customStyle="1" w:styleId="opinion-articlebody">
    <w:name w:val="opinion-article__body"/>
    <w:basedOn w:val="DefaultParagraphFont"/>
    <w:rsid w:val="003D2310"/>
  </w:style>
  <w:style w:type="paragraph" w:customStyle="1" w:styleId="opinion-articlebody1">
    <w:name w:val="opinion-article__body1"/>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3D2310"/>
  </w:style>
  <w:style w:type="character" w:customStyle="1" w:styleId="journaltitle">
    <w:name w:val="journaltitle"/>
    <w:basedOn w:val="DefaultParagraphFont"/>
    <w:rsid w:val="003D2310"/>
  </w:style>
  <w:style w:type="character" w:customStyle="1" w:styleId="hit">
    <w:name w:val="hit"/>
    <w:basedOn w:val="DefaultParagraphFont"/>
    <w:rsid w:val="003D2310"/>
  </w:style>
  <w:style w:type="paragraph" w:customStyle="1" w:styleId="wp-caption-text">
    <w:name w:val="wp-caption-text"/>
    <w:basedOn w:val="Normal"/>
    <w:qFormat/>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3D2310"/>
    <w:rPr>
      <w:sz w:val="20"/>
      <w:u w:val="single"/>
    </w:rPr>
  </w:style>
  <w:style w:type="character" w:customStyle="1" w:styleId="Style11ptBoldUnderlineBorderSinglesolidlineAuto">
    <w:name w:val="Style 11 pt Bold Underline Border: : (Single solid line Auto  ..."/>
    <w:basedOn w:val="DefaultParagraphFont"/>
    <w:rsid w:val="003D2310"/>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3D2310"/>
  </w:style>
  <w:style w:type="paragraph" w:customStyle="1" w:styleId="Small">
    <w:name w:val="Small"/>
    <w:basedOn w:val="Normal"/>
    <w:next w:val="Normal"/>
    <w:qFormat/>
    <w:rsid w:val="003D2310"/>
    <w:pPr>
      <w:jc w:val="both"/>
    </w:pPr>
    <w:rPr>
      <w:rFonts w:eastAsia="Calibri"/>
    </w:rPr>
  </w:style>
  <w:style w:type="character" w:customStyle="1" w:styleId="Footnote">
    <w:name w:val="Footnote_"/>
    <w:basedOn w:val="DefaultParagraphFont"/>
    <w:link w:val="Footnote0"/>
    <w:rsid w:val="003D2310"/>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3D2310"/>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3D2310"/>
    <w:rPr>
      <w:rFonts w:ascii="Arial Narrow" w:hAnsi="Arial Narrow"/>
      <w:b/>
      <w:color w:val="000000"/>
      <w:sz w:val="26"/>
    </w:rPr>
  </w:style>
  <w:style w:type="paragraph" w:customStyle="1" w:styleId="CardTagandCite">
    <w:name w:val="Card Tag and Cite"/>
    <w:basedOn w:val="Normal"/>
    <w:next w:val="Normal"/>
    <w:link w:val="CardTagandCiteChar"/>
    <w:qFormat/>
    <w:rsid w:val="003D2310"/>
    <w:pPr>
      <w:spacing w:after="0" w:line="240" w:lineRule="auto"/>
    </w:pPr>
    <w:rPr>
      <w:rFonts w:ascii="Arial Narrow" w:hAnsi="Arial Narrow" w:cstheme="minorBidi"/>
      <w:b/>
      <w:color w:val="000000"/>
      <w:sz w:val="26"/>
    </w:rPr>
  </w:style>
  <w:style w:type="character" w:customStyle="1" w:styleId="StyleBold">
    <w:name w:val="Style Bold"/>
    <w:basedOn w:val="DefaultParagraphFont"/>
    <w:uiPriority w:val="9"/>
    <w:rsid w:val="003D2310"/>
    <w:rPr>
      <w:b/>
      <w:bCs/>
    </w:rPr>
  </w:style>
  <w:style w:type="paragraph" w:customStyle="1" w:styleId="Cite2">
    <w:name w:val="Cite 2"/>
    <w:basedOn w:val="Normal"/>
    <w:qFormat/>
    <w:rsid w:val="003D2310"/>
    <w:pPr>
      <w:spacing w:after="0" w:line="240" w:lineRule="auto"/>
    </w:pPr>
    <w:rPr>
      <w:rFonts w:eastAsia="Calibri"/>
      <w:b/>
      <w:sz w:val="24"/>
      <w:u w:val="single"/>
    </w:rPr>
  </w:style>
  <w:style w:type="character" w:customStyle="1" w:styleId="aqj">
    <w:name w:val="aqj"/>
    <w:basedOn w:val="DefaultParagraphFont"/>
    <w:rsid w:val="003D2310"/>
  </w:style>
  <w:style w:type="paragraph" w:customStyle="1" w:styleId="StyleJustified">
    <w:name w:val="Style Justified"/>
    <w:basedOn w:val="Normal"/>
    <w:qFormat/>
    <w:rsid w:val="003D2310"/>
    <w:pPr>
      <w:spacing w:after="0" w:line="240" w:lineRule="auto"/>
    </w:pPr>
    <w:rPr>
      <w:rFonts w:eastAsia="Times New Roman" w:cs="Times New Roman"/>
      <w:szCs w:val="20"/>
    </w:rPr>
  </w:style>
  <w:style w:type="paragraph" w:customStyle="1" w:styleId="AuthorDate">
    <w:name w:val="AuthorDate"/>
    <w:next w:val="Normal"/>
    <w:link w:val="AuthorDateChar"/>
    <w:qFormat/>
    <w:rsid w:val="003D231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D2310"/>
    <w:rPr>
      <w:rFonts w:ascii="Times New Roman" w:eastAsia="Calibri" w:hAnsi="Times New Roman" w:cs="Times New Roman"/>
      <w:b/>
      <w:szCs w:val="20"/>
      <w:u w:val="single"/>
    </w:rPr>
  </w:style>
  <w:style w:type="character" w:customStyle="1" w:styleId="maintext">
    <w:name w:val="maintext"/>
    <w:basedOn w:val="DefaultParagraphFont"/>
    <w:rsid w:val="003D2310"/>
  </w:style>
  <w:style w:type="paragraph" w:customStyle="1" w:styleId="Stylecardtext8pt">
    <w:name w:val="Style card text + 8 pt"/>
    <w:basedOn w:val="Normal"/>
    <w:qFormat/>
    <w:rsid w:val="003D2310"/>
    <w:pPr>
      <w:spacing w:after="0" w:line="240" w:lineRule="auto"/>
      <w:ind w:right="288"/>
    </w:pPr>
  </w:style>
  <w:style w:type="character" w:customStyle="1" w:styleId="NotBold10Final">
    <w:name w:val="NotBold10Final"/>
    <w:uiPriority w:val="1"/>
    <w:qFormat/>
    <w:rsid w:val="003D2310"/>
    <w:rPr>
      <w:rFonts w:ascii="Times New Roman" w:hAnsi="Times New Roman"/>
      <w:b w:val="0"/>
      <w:i w:val="0"/>
      <w:sz w:val="20"/>
    </w:rPr>
  </w:style>
  <w:style w:type="character" w:customStyle="1" w:styleId="Bold12">
    <w:name w:val="Bold12"/>
    <w:uiPriority w:val="1"/>
    <w:qFormat/>
    <w:rsid w:val="003D2310"/>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3D2310"/>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3D2310"/>
    <w:rPr>
      <w:rFonts w:ascii="Arial Narrow" w:hAnsi="Arial Narrow"/>
      <w:u w:val="single"/>
    </w:rPr>
  </w:style>
  <w:style w:type="paragraph" w:customStyle="1" w:styleId="Cardtext0">
    <w:name w:val="Card text"/>
    <w:link w:val="CardtextChar1"/>
    <w:uiPriority w:val="99"/>
    <w:qFormat/>
    <w:rsid w:val="003D2310"/>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qFormat/>
    <w:rsid w:val="003D2310"/>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3D2310"/>
    <w:rPr>
      <w:rFonts w:ascii="Times New Roman" w:eastAsia="Times New Roman" w:hAnsi="Times New Roman" w:cs="Times New Roman"/>
      <w:lang w:val="x-none" w:eastAsia="ar-SA"/>
    </w:rPr>
  </w:style>
  <w:style w:type="paragraph" w:customStyle="1" w:styleId="Default">
    <w:name w:val="Default"/>
    <w:qFormat/>
    <w:rsid w:val="003D2310"/>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nhideWhenUsed/>
    <w:qFormat/>
    <w:rsid w:val="003D2310"/>
    <w:pPr>
      <w:spacing w:after="0" w:line="240" w:lineRule="auto"/>
    </w:pPr>
    <w:rPr>
      <w:rFonts w:ascii="Times New Roman" w:eastAsia="Calibri" w:hAnsi="Times New Roman" w:cs="Times New Roman"/>
    </w:rPr>
  </w:style>
  <w:style w:type="paragraph" w:customStyle="1" w:styleId="newpage">
    <w:name w:val="new page"/>
    <w:basedOn w:val="Heading4"/>
    <w:rsid w:val="003D2310"/>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3D2310"/>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3D2310"/>
  </w:style>
  <w:style w:type="paragraph" w:customStyle="1" w:styleId="Heading">
    <w:name w:val="Heading"/>
    <w:basedOn w:val="Normal"/>
    <w:next w:val="BodyText"/>
    <w:rsid w:val="003D2310"/>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3D2310"/>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3D2310"/>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3D2310"/>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3D231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3D2310"/>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D2310"/>
    <w:rPr>
      <w:rFonts w:ascii="Times New Roman" w:eastAsia="Times New Roman" w:hAnsi="Times New Roman" w:cs="Times New Roman"/>
    </w:rPr>
  </w:style>
  <w:style w:type="character" w:customStyle="1" w:styleId="TagGreg">
    <w:name w:val="TagGreg"/>
    <w:basedOn w:val="DefaultParagraphFont"/>
    <w:uiPriority w:val="1"/>
    <w:qFormat/>
    <w:rsid w:val="003D2310"/>
    <w:rPr>
      <w:rFonts w:ascii="Arial" w:hAnsi="Arial"/>
      <w:b/>
      <w:sz w:val="24"/>
    </w:rPr>
  </w:style>
  <w:style w:type="character" w:customStyle="1" w:styleId="Style11ptBlackUnderline">
    <w:name w:val="Style 11 pt Black Underline"/>
    <w:rsid w:val="003D2310"/>
    <w:rPr>
      <w:color w:val="000000"/>
      <w:sz w:val="20"/>
      <w:u w:val="single"/>
    </w:rPr>
  </w:style>
  <w:style w:type="character" w:customStyle="1" w:styleId="Style11ptBlack">
    <w:name w:val="Style 11 pt Black"/>
    <w:rsid w:val="003D2310"/>
    <w:rPr>
      <w:color w:val="000000"/>
      <w:sz w:val="20"/>
    </w:rPr>
  </w:style>
  <w:style w:type="paragraph" w:customStyle="1" w:styleId="CardsHighlighted">
    <w:name w:val="Cards Highlighted"/>
    <w:basedOn w:val="Normal"/>
    <w:link w:val="CardsHighlightedChar"/>
    <w:autoRedefine/>
    <w:qFormat/>
    <w:rsid w:val="003D2310"/>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3D2310"/>
    <w:rPr>
      <w:rFonts w:ascii="Times New Roman" w:eastAsia="Calibri" w:hAnsi="Times New Roman" w:cs="Times New Roman"/>
      <w:u w:val="single"/>
      <w:shd w:val="clear" w:color="auto" w:fill="00FFFF"/>
    </w:rPr>
  </w:style>
  <w:style w:type="character" w:customStyle="1" w:styleId="CitesChar">
    <w:name w:val="Cites Char"/>
    <w:basedOn w:val="DefaultParagraphFont"/>
    <w:link w:val="Cites"/>
    <w:uiPriority w:val="99"/>
    <w:rsid w:val="003D2310"/>
    <w:rPr>
      <w:rFonts w:ascii="Times New Roman" w:eastAsia="Times New Roman" w:hAnsi="Times New Roman" w:cs="Times New Roman"/>
      <w:sz w:val="20"/>
    </w:rPr>
  </w:style>
  <w:style w:type="paragraph" w:customStyle="1" w:styleId="analytics0">
    <w:name w:val="analytics"/>
    <w:basedOn w:val="Normal"/>
    <w:link w:val="analyticsChar0"/>
    <w:uiPriority w:val="4"/>
    <w:rsid w:val="003D2310"/>
    <w:pPr>
      <w:spacing w:after="0" w:line="240" w:lineRule="auto"/>
    </w:pPr>
    <w:rPr>
      <w:b/>
      <w:color w:val="C00000"/>
      <w:sz w:val="26"/>
    </w:rPr>
  </w:style>
  <w:style w:type="character" w:customStyle="1" w:styleId="analyticsChar0">
    <w:name w:val="analytics Char"/>
    <w:basedOn w:val="DefaultParagraphFont"/>
    <w:link w:val="analytics0"/>
    <w:uiPriority w:val="4"/>
    <w:rsid w:val="003D2310"/>
    <w:rPr>
      <w:rFonts w:ascii="Calibri" w:hAnsi="Calibri" w:cs="Calibri"/>
      <w:b/>
      <w:color w:val="C00000"/>
      <w:sz w:val="26"/>
    </w:rPr>
  </w:style>
  <w:style w:type="character" w:customStyle="1" w:styleId="swauthor">
    <w:name w:val="sw_author"/>
    <w:rsid w:val="003D2310"/>
  </w:style>
  <w:style w:type="character" w:customStyle="1" w:styleId="Mention1">
    <w:name w:val="Mention1"/>
    <w:basedOn w:val="DefaultParagraphFont"/>
    <w:uiPriority w:val="99"/>
    <w:semiHidden/>
    <w:unhideWhenUsed/>
    <w:rsid w:val="003D2310"/>
    <w:rPr>
      <w:color w:val="2B579A"/>
      <w:shd w:val="clear" w:color="auto" w:fill="E6E6E6"/>
    </w:rPr>
  </w:style>
  <w:style w:type="paragraph" w:customStyle="1" w:styleId="citenon-bold">
    <w:name w:val="cite non-bold"/>
    <w:basedOn w:val="Normal"/>
    <w:link w:val="citenon-boldChar"/>
    <w:qFormat/>
    <w:rsid w:val="003D2310"/>
    <w:pPr>
      <w:spacing w:after="0" w:line="240" w:lineRule="auto"/>
    </w:pPr>
    <w:rPr>
      <w:rFonts w:eastAsia="Calibri"/>
      <w:szCs w:val="20"/>
      <w:lang w:val="x-none" w:eastAsia="x-none"/>
    </w:rPr>
  </w:style>
  <w:style w:type="character" w:customStyle="1" w:styleId="citenon-boldChar">
    <w:name w:val="cite non-bold Char"/>
    <w:link w:val="citenon-bold"/>
    <w:rsid w:val="003D2310"/>
    <w:rPr>
      <w:rFonts w:ascii="Calibri" w:eastAsia="Calibri" w:hAnsi="Calibri" w:cs="Calibri"/>
      <w:sz w:val="16"/>
      <w:szCs w:val="20"/>
      <w:lang w:val="x-none" w:eastAsia="x-none"/>
    </w:rPr>
  </w:style>
  <w:style w:type="paragraph" w:customStyle="1" w:styleId="HotRoute">
    <w:name w:val="Hot Route!"/>
    <w:basedOn w:val="Normal"/>
    <w:link w:val="HotRouteChar"/>
    <w:qFormat/>
    <w:rsid w:val="003D2310"/>
    <w:pPr>
      <w:spacing w:after="0" w:line="240" w:lineRule="auto"/>
      <w:ind w:left="144"/>
    </w:pPr>
    <w:rPr>
      <w:rFonts w:eastAsia="Calibri"/>
      <w:color w:val="000000"/>
    </w:rPr>
  </w:style>
  <w:style w:type="character" w:customStyle="1" w:styleId="HotRouteChar">
    <w:name w:val="Hot Route! Char"/>
    <w:link w:val="HotRoute"/>
    <w:rsid w:val="003D2310"/>
    <w:rPr>
      <w:rFonts w:ascii="Calibri" w:eastAsia="Calibri" w:hAnsi="Calibri" w:cs="Calibri"/>
      <w:color w:val="000000"/>
      <w:sz w:val="16"/>
    </w:rPr>
  </w:style>
  <w:style w:type="paragraph" w:customStyle="1" w:styleId="CardIndented">
    <w:name w:val="Card (Indented)"/>
    <w:basedOn w:val="Normal"/>
    <w:link w:val="CardIndentedChar"/>
    <w:qFormat/>
    <w:rsid w:val="003D2310"/>
    <w:pPr>
      <w:spacing w:after="0" w:line="240" w:lineRule="auto"/>
      <w:ind w:left="288"/>
    </w:pPr>
  </w:style>
  <w:style w:type="paragraph" w:customStyle="1" w:styleId="PhoTag">
    <w:name w:val="PhoTag"/>
    <w:basedOn w:val="Normal"/>
    <w:next w:val="Normal"/>
    <w:autoRedefine/>
    <w:qFormat/>
    <w:rsid w:val="003D2310"/>
    <w:pPr>
      <w:spacing w:after="0" w:line="240" w:lineRule="auto"/>
    </w:pPr>
    <w:rPr>
      <w:b/>
    </w:rPr>
  </w:style>
  <w:style w:type="character" w:customStyle="1" w:styleId="BoldUnderlineChar0">
    <w:name w:val="BoldUnderline Char"/>
    <w:rsid w:val="003D2310"/>
    <w:rPr>
      <w:rFonts w:ascii="Times New Roman" w:eastAsia="Times New Roman" w:hAnsi="Times New Roman" w:cs="Times New Roman"/>
      <w:b/>
      <w:sz w:val="20"/>
      <w:u w:val="single"/>
    </w:rPr>
  </w:style>
  <w:style w:type="character" w:customStyle="1" w:styleId="wikiexternallink">
    <w:name w:val="wikiexternallink"/>
    <w:basedOn w:val="DefaultParagraphFont"/>
    <w:rsid w:val="003D2310"/>
  </w:style>
  <w:style w:type="character" w:customStyle="1" w:styleId="wikigeneratedlinkcontent">
    <w:name w:val="wikigeneratedlinkcontent"/>
    <w:basedOn w:val="DefaultParagraphFont"/>
    <w:rsid w:val="003D2310"/>
  </w:style>
  <w:style w:type="character" w:customStyle="1" w:styleId="boldunderlineChar1">
    <w:name w:val="bold underline Char"/>
    <w:basedOn w:val="DefaultParagraphFont"/>
    <w:rsid w:val="003D2310"/>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3D2310"/>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3D2310"/>
    <w:pPr>
      <w:spacing w:after="0" w:line="240" w:lineRule="auto"/>
      <w:jc w:val="both"/>
    </w:pPr>
    <w:rPr>
      <w:rFonts w:eastAsia="Calibri"/>
      <w:szCs w:val="26"/>
    </w:rPr>
  </w:style>
  <w:style w:type="character" w:customStyle="1" w:styleId="Author">
    <w:name w:val="Author"/>
    <w:aliases w:val="Style Date"/>
    <w:basedOn w:val="DefaultParagraphFont"/>
    <w:qFormat/>
    <w:rsid w:val="003D2310"/>
    <w:rPr>
      <w:sz w:val="24"/>
    </w:rPr>
  </w:style>
  <w:style w:type="character" w:customStyle="1" w:styleId="box">
    <w:name w:val="box"/>
    <w:basedOn w:val="DefaultParagraphFont"/>
    <w:rsid w:val="003D2310"/>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3D2310"/>
    <w:pPr>
      <w:spacing w:after="0" w:line="240" w:lineRule="auto"/>
    </w:pPr>
    <w:rPr>
      <w:rFonts w:eastAsia="Times New Roman"/>
      <w:szCs w:val="20"/>
    </w:rPr>
  </w:style>
  <w:style w:type="character" w:customStyle="1" w:styleId="ReallySmallChar">
    <w:name w:val="Really Small Char"/>
    <w:basedOn w:val="DefaultParagraphFont"/>
    <w:link w:val="ReallySmall"/>
    <w:rsid w:val="003D2310"/>
    <w:rPr>
      <w:rFonts w:ascii="Calibri" w:eastAsia="Times New Roman" w:hAnsi="Calibri" w:cs="Calibri"/>
      <w:sz w:val="16"/>
      <w:szCs w:val="20"/>
    </w:rPr>
  </w:style>
  <w:style w:type="paragraph" w:customStyle="1" w:styleId="PageHeaderLine1">
    <w:name w:val="PageHeaderLine1"/>
    <w:basedOn w:val="Normal"/>
    <w:qFormat/>
    <w:rsid w:val="003D2310"/>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3D2310"/>
    <w:pPr>
      <w:tabs>
        <w:tab w:val="right" w:pos="10800"/>
      </w:tabs>
      <w:spacing w:after="0" w:line="480" w:lineRule="auto"/>
    </w:pPr>
    <w:rPr>
      <w:b/>
    </w:rPr>
  </w:style>
  <w:style w:type="paragraph" w:styleId="TOC4">
    <w:name w:val="toc 4"/>
    <w:basedOn w:val="Normal"/>
    <w:next w:val="Normal"/>
    <w:autoRedefine/>
    <w:unhideWhenUsed/>
    <w:rsid w:val="003D2310"/>
    <w:pPr>
      <w:spacing w:before="240" w:after="0" w:line="240" w:lineRule="auto"/>
    </w:pPr>
    <w:rPr>
      <w:b/>
      <w:u w:val="single"/>
    </w:rPr>
  </w:style>
  <w:style w:type="paragraph" w:customStyle="1" w:styleId="BlockTitle2">
    <w:name w:val="Block Title2"/>
    <w:basedOn w:val="Normal"/>
    <w:next w:val="Normal"/>
    <w:link w:val="BlockTitle2Char"/>
    <w:qFormat/>
    <w:rsid w:val="003D231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3D231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rsid w:val="003D2310"/>
    <w:pPr>
      <w:spacing w:after="0" w:line="240" w:lineRule="auto"/>
      <w:ind w:left="200"/>
    </w:pPr>
    <w:rPr>
      <w:rFonts w:eastAsia="Calibri"/>
      <w:color w:val="000000"/>
    </w:rPr>
  </w:style>
  <w:style w:type="paragraph" w:styleId="TOC3">
    <w:name w:val="toc 3"/>
    <w:basedOn w:val="Normal"/>
    <w:next w:val="Normal"/>
    <w:autoRedefine/>
    <w:rsid w:val="003D2310"/>
    <w:pPr>
      <w:spacing w:after="0" w:line="240" w:lineRule="auto"/>
      <w:ind w:left="400"/>
    </w:pPr>
    <w:rPr>
      <w:rFonts w:eastAsia="Calibri"/>
      <w:color w:val="000000"/>
    </w:rPr>
  </w:style>
  <w:style w:type="paragraph" w:styleId="TOC5">
    <w:name w:val="toc 5"/>
    <w:basedOn w:val="Normal"/>
    <w:next w:val="Normal"/>
    <w:autoRedefine/>
    <w:rsid w:val="003D2310"/>
    <w:pPr>
      <w:spacing w:after="0" w:line="240" w:lineRule="auto"/>
      <w:ind w:left="800"/>
    </w:pPr>
    <w:rPr>
      <w:rFonts w:eastAsia="Calibri"/>
      <w:color w:val="000000"/>
    </w:rPr>
  </w:style>
  <w:style w:type="paragraph" w:styleId="TOC6">
    <w:name w:val="toc 6"/>
    <w:basedOn w:val="Normal"/>
    <w:next w:val="Normal"/>
    <w:autoRedefine/>
    <w:rsid w:val="003D2310"/>
    <w:pPr>
      <w:spacing w:after="0" w:line="240" w:lineRule="auto"/>
      <w:ind w:left="1000"/>
    </w:pPr>
    <w:rPr>
      <w:rFonts w:eastAsia="Calibri"/>
      <w:color w:val="000000"/>
    </w:rPr>
  </w:style>
  <w:style w:type="paragraph" w:styleId="TOC7">
    <w:name w:val="toc 7"/>
    <w:basedOn w:val="Normal"/>
    <w:next w:val="Normal"/>
    <w:autoRedefine/>
    <w:rsid w:val="003D2310"/>
    <w:pPr>
      <w:spacing w:after="0" w:line="240" w:lineRule="auto"/>
      <w:ind w:left="1200"/>
    </w:pPr>
    <w:rPr>
      <w:rFonts w:eastAsia="Calibri"/>
      <w:color w:val="000000"/>
    </w:rPr>
  </w:style>
  <w:style w:type="paragraph" w:styleId="TOC8">
    <w:name w:val="toc 8"/>
    <w:basedOn w:val="Normal"/>
    <w:next w:val="Normal"/>
    <w:autoRedefine/>
    <w:rsid w:val="003D2310"/>
    <w:pPr>
      <w:spacing w:after="0" w:line="240" w:lineRule="auto"/>
      <w:ind w:left="1400"/>
    </w:pPr>
    <w:rPr>
      <w:rFonts w:eastAsia="Calibri"/>
      <w:color w:val="000000"/>
    </w:rPr>
  </w:style>
  <w:style w:type="paragraph" w:styleId="TOC9">
    <w:name w:val="toc 9"/>
    <w:basedOn w:val="Normal"/>
    <w:next w:val="Normal"/>
    <w:autoRedefine/>
    <w:rsid w:val="003D2310"/>
    <w:pPr>
      <w:spacing w:after="0" w:line="240" w:lineRule="auto"/>
      <w:ind w:left="1600"/>
    </w:pPr>
    <w:rPr>
      <w:rFonts w:eastAsia="Calibri"/>
      <w:color w:val="000000"/>
    </w:rPr>
  </w:style>
  <w:style w:type="paragraph" w:customStyle="1" w:styleId="TxBrp1">
    <w:name w:val="TxBr_p1"/>
    <w:basedOn w:val="Normal"/>
    <w:qFormat/>
    <w:rsid w:val="003D231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3D2310"/>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3D2310"/>
    <w:pPr>
      <w:spacing w:before="240" w:after="240" w:line="240" w:lineRule="auto"/>
      <w:jc w:val="center"/>
      <w:outlineLvl w:val="0"/>
    </w:pPr>
    <w:rPr>
      <w:rFonts w:eastAsia="Calibri"/>
      <w:b/>
      <w:bCs/>
      <w:color w:val="000000"/>
      <w:sz w:val="32"/>
      <w:u w:val="single"/>
    </w:rPr>
  </w:style>
  <w:style w:type="character" w:customStyle="1" w:styleId="Style8pt">
    <w:name w:val="Style 8 pt"/>
    <w:rsid w:val="003D2310"/>
    <w:rPr>
      <w:rFonts w:ascii="Times New Roman" w:hAnsi="Times New Roman"/>
      <w:sz w:val="16"/>
      <w:u w:val="none"/>
    </w:rPr>
  </w:style>
  <w:style w:type="paragraph" w:customStyle="1" w:styleId="cards0">
    <w:name w:val="cards"/>
    <w:basedOn w:val="Normal"/>
    <w:qFormat/>
    <w:rsid w:val="003D2310"/>
    <w:pPr>
      <w:spacing w:after="0" w:line="240" w:lineRule="auto"/>
    </w:pPr>
    <w:rPr>
      <w:rFonts w:eastAsia="Calibri"/>
      <w:color w:val="000000"/>
    </w:rPr>
  </w:style>
  <w:style w:type="character" w:customStyle="1" w:styleId="7TimesNewRoman">
    <w:name w:val="7 Times New Roman"/>
    <w:rsid w:val="003D231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3D2310"/>
    <w:pPr>
      <w:spacing w:after="0" w:line="240" w:lineRule="auto"/>
    </w:pPr>
    <w:rPr>
      <w:rFonts w:eastAsia="Calibri"/>
      <w:color w:val="000000"/>
    </w:rPr>
  </w:style>
  <w:style w:type="character" w:customStyle="1" w:styleId="Heading4CiteChar">
    <w:name w:val="Heading 4 Cite Char"/>
    <w:link w:val="Heading4Cite"/>
    <w:rsid w:val="003D2310"/>
    <w:rPr>
      <w:rFonts w:ascii="Calibri" w:eastAsia="Calibri" w:hAnsi="Calibri" w:cs="Calibri"/>
      <w:color w:val="000000"/>
      <w:sz w:val="16"/>
    </w:rPr>
  </w:style>
  <w:style w:type="character" w:customStyle="1" w:styleId="BoldUnderlineCharChar">
    <w:name w:val="BoldUnderline Char Char"/>
    <w:rsid w:val="003D2310"/>
    <w:rPr>
      <w:rFonts w:ascii="Calibri" w:hAnsi="Calibri"/>
      <w:b/>
      <w:szCs w:val="24"/>
      <w:u w:val="single"/>
      <w:lang w:val="en-US" w:eastAsia="en-US" w:bidi="ar-SA"/>
    </w:rPr>
  </w:style>
  <w:style w:type="paragraph" w:customStyle="1" w:styleId="Underlining">
    <w:name w:val="Underlining"/>
    <w:basedOn w:val="Normal"/>
    <w:link w:val="UnderliningChar"/>
    <w:qFormat/>
    <w:rsid w:val="003D2310"/>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3D2310"/>
    <w:rPr>
      <w:rFonts w:ascii="Arial Narrow" w:eastAsia="Calibri" w:hAnsi="Arial Narrow" w:cs="Calibri"/>
      <w:color w:val="000000"/>
      <w:sz w:val="16"/>
      <w:u w:val="single"/>
    </w:rPr>
  </w:style>
  <w:style w:type="character" w:customStyle="1" w:styleId="UnderlinedCharChar">
    <w:name w:val="Underlined Char Char"/>
    <w:rsid w:val="003D2310"/>
    <w:rPr>
      <w:szCs w:val="28"/>
      <w:u w:val="single"/>
      <w:lang w:val="en-US" w:eastAsia="en-US" w:bidi="ar-SA"/>
    </w:rPr>
  </w:style>
  <w:style w:type="paragraph" w:customStyle="1" w:styleId="Microtext">
    <w:name w:val="Microtext"/>
    <w:basedOn w:val="Normal"/>
    <w:next w:val="Normal"/>
    <w:link w:val="MicrotextChar"/>
    <w:qFormat/>
    <w:rsid w:val="003D2310"/>
    <w:pPr>
      <w:spacing w:after="0" w:line="240" w:lineRule="auto"/>
    </w:pPr>
    <w:rPr>
      <w:rFonts w:eastAsia="Calibri"/>
      <w:color w:val="000000"/>
      <w:sz w:val="12"/>
    </w:rPr>
  </w:style>
  <w:style w:type="character" w:customStyle="1" w:styleId="MicrotextChar">
    <w:name w:val="Microtext Char"/>
    <w:link w:val="Microtext"/>
    <w:rsid w:val="003D2310"/>
    <w:rPr>
      <w:rFonts w:ascii="Calibri" w:eastAsia="Calibri" w:hAnsi="Calibri" w:cs="Calibri"/>
      <w:color w:val="000000"/>
      <w:sz w:val="12"/>
    </w:rPr>
  </w:style>
  <w:style w:type="paragraph" w:customStyle="1" w:styleId="PageTitle">
    <w:name w:val="Page Title"/>
    <w:basedOn w:val="Normal"/>
    <w:next w:val="Normal"/>
    <w:qFormat/>
    <w:rsid w:val="003D2310"/>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3D2310"/>
    <w:rPr>
      <w:sz w:val="20"/>
      <w:u w:val="single"/>
    </w:rPr>
  </w:style>
  <w:style w:type="character" w:customStyle="1" w:styleId="StyleTimesNewRoman9pt">
    <w:name w:val="Style Times New Roman 9 pt"/>
    <w:rsid w:val="003D2310"/>
    <w:rPr>
      <w:sz w:val="20"/>
    </w:rPr>
  </w:style>
  <w:style w:type="character" w:customStyle="1" w:styleId="Style9ptItalicUnderline">
    <w:name w:val="Style 9 pt Italic Underline"/>
    <w:rsid w:val="003D2310"/>
    <w:rPr>
      <w:i/>
      <w:iCs/>
      <w:sz w:val="20"/>
      <w:u w:val="single"/>
    </w:rPr>
  </w:style>
  <w:style w:type="paragraph" w:customStyle="1" w:styleId="Style4">
    <w:name w:val="Style4"/>
    <w:basedOn w:val="Normal"/>
    <w:link w:val="Style4Char"/>
    <w:qFormat/>
    <w:rsid w:val="003D2310"/>
    <w:pPr>
      <w:numPr>
        <w:numId w:val="12"/>
      </w:numPr>
      <w:tabs>
        <w:tab w:val="clear" w:pos="360"/>
      </w:tabs>
      <w:spacing w:after="0" w:line="240" w:lineRule="auto"/>
      <w:ind w:left="0" w:firstLine="0"/>
    </w:pPr>
    <w:rPr>
      <w:rFonts w:ascii="Arial Narrow" w:hAnsi="Arial Narrow" w:cstheme="minorBidi"/>
      <w:u w:val="single"/>
    </w:rPr>
  </w:style>
  <w:style w:type="paragraph" w:customStyle="1" w:styleId="StyleStyle49pt">
    <w:name w:val="Style Style4 + 9 pt"/>
    <w:basedOn w:val="Style4"/>
    <w:link w:val="StyleStyle49ptChar"/>
    <w:qFormat/>
    <w:rsid w:val="003D2310"/>
  </w:style>
  <w:style w:type="character" w:customStyle="1" w:styleId="StyleStyle49ptChar">
    <w:name w:val="Style Style4 + 9 pt Char"/>
    <w:link w:val="StyleStyle49pt"/>
    <w:rsid w:val="003D2310"/>
    <w:rPr>
      <w:rFonts w:ascii="Arial Narrow" w:hAnsi="Arial Narrow"/>
      <w:sz w:val="16"/>
      <w:u w:val="single"/>
    </w:rPr>
  </w:style>
  <w:style w:type="paragraph" w:customStyle="1" w:styleId="StyleStyle49ptBold">
    <w:name w:val="Style Style4 + 9 pt Bold"/>
    <w:basedOn w:val="Style4"/>
    <w:link w:val="StyleStyle49ptBoldChar"/>
    <w:qFormat/>
    <w:rsid w:val="003D2310"/>
    <w:rPr>
      <w:b/>
      <w:bCs/>
    </w:rPr>
  </w:style>
  <w:style w:type="character" w:customStyle="1" w:styleId="StyleStyle49ptBoldChar">
    <w:name w:val="Style Style4 + 9 pt Bold Char"/>
    <w:link w:val="StyleStyle49ptBold"/>
    <w:rsid w:val="003D2310"/>
    <w:rPr>
      <w:rFonts w:ascii="Arial Narrow" w:hAnsi="Arial Narrow"/>
      <w:b/>
      <w:bCs/>
      <w:sz w:val="16"/>
      <w:u w:val="single"/>
    </w:rPr>
  </w:style>
  <w:style w:type="character" w:customStyle="1" w:styleId="Style9ptBoldUnderline">
    <w:name w:val="Style 9 pt Bold Underline"/>
    <w:rsid w:val="003D2310"/>
    <w:rPr>
      <w:b/>
      <w:bCs/>
      <w:sz w:val="20"/>
      <w:u w:val="single"/>
    </w:rPr>
  </w:style>
  <w:style w:type="paragraph" w:customStyle="1" w:styleId="Style3">
    <w:name w:val="Style3"/>
    <w:basedOn w:val="Normal"/>
    <w:link w:val="Style3Char"/>
    <w:qFormat/>
    <w:rsid w:val="003D2310"/>
    <w:pPr>
      <w:spacing w:after="0" w:line="240" w:lineRule="auto"/>
    </w:pPr>
    <w:rPr>
      <w:rFonts w:ascii="Arial Narrow" w:hAnsi="Arial Narrow" w:cstheme="minorBidi"/>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D2310"/>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D2310"/>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D2310"/>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D2310"/>
    <w:rPr>
      <w:rFonts w:ascii="Calibri" w:eastAsia="Times New Roman" w:hAnsi="Calibri" w:cs="Times New Roman"/>
      <w:bCs/>
      <w:color w:val="000000"/>
      <w:sz w:val="16"/>
      <w:szCs w:val="28"/>
    </w:rPr>
  </w:style>
  <w:style w:type="paragraph" w:customStyle="1" w:styleId="Style1">
    <w:name w:val="Style 1"/>
    <w:qFormat/>
    <w:rsid w:val="003D2310"/>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3D2310"/>
  </w:style>
  <w:style w:type="character" w:customStyle="1" w:styleId="Style9ptUnderline2">
    <w:name w:val="Style 9 pt Underline2"/>
    <w:rsid w:val="003D2310"/>
    <w:rPr>
      <w:sz w:val="20"/>
      <w:u w:val="single"/>
    </w:rPr>
  </w:style>
  <w:style w:type="paragraph" w:customStyle="1" w:styleId="StyleUnderline9pt2">
    <w:name w:val="Style Underline + 9 pt2"/>
    <w:basedOn w:val="Normal"/>
    <w:link w:val="StyleUnderline9pt2Char"/>
    <w:rsid w:val="003D2310"/>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3D2310"/>
    <w:rPr>
      <w:rFonts w:ascii="Calibri" w:eastAsia="Times New Roman" w:hAnsi="Calibri" w:cs="Calibri"/>
      <w:color w:val="000000"/>
      <w:sz w:val="16"/>
      <w:szCs w:val="20"/>
      <w:u w:val="single"/>
    </w:rPr>
  </w:style>
  <w:style w:type="character" w:customStyle="1" w:styleId="CharChar11">
    <w:name w:val="Char Char11"/>
    <w:rsid w:val="003D2310"/>
    <w:rPr>
      <w:rFonts w:cs="Arial"/>
      <w:bCs/>
      <w:szCs w:val="26"/>
      <w:u w:val="single"/>
      <w:lang w:val="en-US" w:eastAsia="en-US" w:bidi="ar-SA"/>
    </w:rPr>
  </w:style>
  <w:style w:type="paragraph" w:customStyle="1" w:styleId="cardCharCharChar">
    <w:name w:val="card Char Char Char"/>
    <w:basedOn w:val="Normal"/>
    <w:link w:val="cardCharCharCharChar"/>
    <w:rsid w:val="003D2310"/>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3D2310"/>
    <w:rPr>
      <w:rFonts w:ascii="Calibri" w:eastAsia="Times New Roman" w:hAnsi="Calibri" w:cs="Calibri"/>
      <w:color w:val="000000"/>
      <w:sz w:val="16"/>
      <w:szCs w:val="20"/>
    </w:rPr>
  </w:style>
  <w:style w:type="paragraph" w:customStyle="1" w:styleId="TxBr5p1">
    <w:name w:val="TxBr_5p1"/>
    <w:basedOn w:val="Normal"/>
    <w:rsid w:val="003D231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D2310"/>
    <w:pPr>
      <w:spacing w:after="0" w:line="240" w:lineRule="auto"/>
      <w:ind w:left="400"/>
    </w:pPr>
    <w:rPr>
      <w:rFonts w:eastAsia="Calibri"/>
      <w:color w:val="000000"/>
    </w:rPr>
  </w:style>
  <w:style w:type="character" w:customStyle="1" w:styleId="12TimesNewRoman">
    <w:name w:val="12 Times New Roman"/>
    <w:rsid w:val="003D2310"/>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3D2310"/>
    <w:pPr>
      <w:spacing w:after="0" w:line="240" w:lineRule="auto"/>
      <w:ind w:left="144"/>
    </w:pPr>
    <w:rPr>
      <w:rFonts w:eastAsia="Calibri"/>
      <w:color w:val="000000"/>
    </w:rPr>
  </w:style>
  <w:style w:type="character" w:customStyle="1" w:styleId="StyleUnderlineChar">
    <w:name w:val="Style Underline Char"/>
    <w:rsid w:val="003D2310"/>
    <w:rPr>
      <w:u w:val="single"/>
      <w:lang w:val="en-US" w:eastAsia="en-US" w:bidi="ar-SA"/>
    </w:rPr>
  </w:style>
  <w:style w:type="paragraph" w:customStyle="1" w:styleId="Smalltext">
    <w:name w:val="Small text"/>
    <w:aliases w:val="Quote1,Quote11"/>
    <w:basedOn w:val="Normal"/>
    <w:link w:val="SmalltextChar"/>
    <w:qFormat/>
    <w:rsid w:val="003D2310"/>
    <w:pPr>
      <w:spacing w:after="0" w:line="240" w:lineRule="auto"/>
    </w:pPr>
    <w:rPr>
      <w:rFonts w:eastAsia="Times New Roman"/>
      <w:color w:val="000000"/>
    </w:rPr>
  </w:style>
  <w:style w:type="character" w:customStyle="1" w:styleId="Highlightedunderline">
    <w:name w:val="Highlighted underline"/>
    <w:qFormat/>
    <w:rsid w:val="003D2310"/>
    <w:rPr>
      <w:rFonts w:ascii="Times New Roman" w:hAnsi="Times New Roman"/>
      <w:sz w:val="20"/>
      <w:u w:val="single"/>
      <w:bdr w:val="none" w:sz="0" w:space="0" w:color="auto"/>
      <w:shd w:val="clear" w:color="auto" w:fill="C0C0C0"/>
    </w:rPr>
  </w:style>
  <w:style w:type="character" w:customStyle="1" w:styleId="cardChar1">
    <w:name w:val="card Char1"/>
    <w:rsid w:val="003D2310"/>
    <w:rPr>
      <w:rFonts w:ascii="Times New Roman" w:hAnsi="Times New Roman"/>
      <w:sz w:val="22"/>
    </w:rPr>
  </w:style>
  <w:style w:type="paragraph" w:customStyle="1" w:styleId="Paste">
    <w:name w:val="Paste"/>
    <w:basedOn w:val="Normal"/>
    <w:qFormat/>
    <w:rsid w:val="003D2310"/>
    <w:pPr>
      <w:spacing w:after="0" w:line="240" w:lineRule="auto"/>
    </w:pPr>
    <w:rPr>
      <w:rFonts w:ascii="Arial Narrow" w:eastAsia="Calibri" w:hAnsi="Arial Narrow"/>
      <w:color w:val="000000"/>
      <w:szCs w:val="20"/>
    </w:rPr>
  </w:style>
  <w:style w:type="character" w:customStyle="1" w:styleId="pubdate">
    <w:name w:val="pubdate"/>
    <w:rsid w:val="003D2310"/>
  </w:style>
  <w:style w:type="character" w:customStyle="1" w:styleId="UnderlineChar1">
    <w:name w:val="Underline Char1"/>
    <w:aliases w:val="Cards + Font: 12 pt Char1"/>
    <w:rsid w:val="003D2310"/>
    <w:rPr>
      <w:rFonts w:ascii="Garamond" w:hAnsi="Garamond"/>
      <w:sz w:val="22"/>
      <w:szCs w:val="24"/>
      <w:u w:val="single"/>
      <w:lang w:val="en-US" w:eastAsia="en-US" w:bidi="ar-SA"/>
    </w:rPr>
  </w:style>
  <w:style w:type="character" w:customStyle="1" w:styleId="Box0">
    <w:name w:val="Box!"/>
    <w:rsid w:val="003D2310"/>
    <w:rPr>
      <w:rFonts w:ascii="Times New Roman" w:hAnsi="Times New Roman"/>
      <w:sz w:val="20"/>
      <w:u w:val="thick"/>
      <w:bdr w:val="single" w:sz="4" w:space="0" w:color="auto"/>
    </w:rPr>
  </w:style>
  <w:style w:type="character" w:customStyle="1" w:styleId="CharacterStyle1">
    <w:name w:val="Character Style 1"/>
    <w:rsid w:val="003D2310"/>
    <w:rPr>
      <w:sz w:val="20"/>
      <w:szCs w:val="20"/>
    </w:rPr>
  </w:style>
  <w:style w:type="character" w:customStyle="1" w:styleId="ReallyfuckingsmallChar">
    <w:name w:val="Really fucking small Char"/>
    <w:rsid w:val="003D2310"/>
    <w:rPr>
      <w:sz w:val="10"/>
      <w:szCs w:val="24"/>
      <w:lang w:val="en-US" w:eastAsia="en-US" w:bidi="ar-SA"/>
    </w:rPr>
  </w:style>
  <w:style w:type="numbering" w:customStyle="1" w:styleId="NoList1">
    <w:name w:val="No List1"/>
    <w:next w:val="NoList"/>
    <w:uiPriority w:val="99"/>
    <w:semiHidden/>
    <w:unhideWhenUsed/>
    <w:rsid w:val="003D2310"/>
  </w:style>
  <w:style w:type="paragraph" w:customStyle="1" w:styleId="Normaltag">
    <w:name w:val="Normal tag"/>
    <w:basedOn w:val="Normal"/>
    <w:link w:val="NormaltagChar"/>
    <w:qFormat/>
    <w:rsid w:val="003D2310"/>
    <w:pPr>
      <w:spacing w:after="0" w:line="240" w:lineRule="auto"/>
    </w:pPr>
    <w:rPr>
      <w:rFonts w:eastAsia="Times New Roman"/>
      <w:b/>
      <w:color w:val="000000"/>
      <w:szCs w:val="20"/>
    </w:rPr>
  </w:style>
  <w:style w:type="character" w:customStyle="1" w:styleId="SmallText-New">
    <w:name w:val="Small Text - New"/>
    <w:rsid w:val="003D2310"/>
    <w:rPr>
      <w:rFonts w:ascii="Arial Narrow" w:hAnsi="Arial Narrow"/>
      <w:sz w:val="14"/>
    </w:rPr>
  </w:style>
  <w:style w:type="character" w:customStyle="1" w:styleId="Underlined-New">
    <w:name w:val="Underlined - New"/>
    <w:rsid w:val="003D2310"/>
    <w:rPr>
      <w:rFonts w:ascii="Arial Narrow" w:hAnsi="Arial Narrow"/>
      <w:sz w:val="16"/>
      <w:u w:val="single"/>
    </w:rPr>
  </w:style>
  <w:style w:type="character" w:customStyle="1" w:styleId="NormalTextChar">
    <w:name w:val="Normal Text Char"/>
    <w:link w:val="NormalText"/>
    <w:rsid w:val="003D2310"/>
    <w:rPr>
      <w:rFonts w:ascii="Calibri" w:eastAsia="Calibri" w:hAnsi="Calibri" w:cs="Calibri"/>
      <w:sz w:val="16"/>
      <w:szCs w:val="26"/>
    </w:rPr>
  </w:style>
  <w:style w:type="numbering" w:customStyle="1" w:styleId="NoList2">
    <w:name w:val="No List2"/>
    <w:next w:val="NoList"/>
    <w:uiPriority w:val="99"/>
    <w:semiHidden/>
    <w:unhideWhenUsed/>
    <w:rsid w:val="003D2310"/>
  </w:style>
  <w:style w:type="numbering" w:customStyle="1" w:styleId="NoList11">
    <w:name w:val="No List11"/>
    <w:next w:val="NoList"/>
    <w:uiPriority w:val="99"/>
    <w:semiHidden/>
    <w:unhideWhenUsed/>
    <w:rsid w:val="003D2310"/>
  </w:style>
  <w:style w:type="numbering" w:customStyle="1" w:styleId="NoList3">
    <w:name w:val="No List3"/>
    <w:next w:val="NoList"/>
    <w:semiHidden/>
    <w:unhideWhenUsed/>
    <w:rsid w:val="003D2310"/>
  </w:style>
  <w:style w:type="numbering" w:customStyle="1" w:styleId="NoList12">
    <w:name w:val="No List12"/>
    <w:next w:val="NoList"/>
    <w:semiHidden/>
    <w:unhideWhenUsed/>
    <w:rsid w:val="003D2310"/>
  </w:style>
  <w:style w:type="numbering" w:customStyle="1" w:styleId="NoList21">
    <w:name w:val="No List21"/>
    <w:next w:val="NoList"/>
    <w:semiHidden/>
    <w:unhideWhenUsed/>
    <w:rsid w:val="003D2310"/>
  </w:style>
  <w:style w:type="numbering" w:customStyle="1" w:styleId="NoList111">
    <w:name w:val="No List111"/>
    <w:next w:val="NoList"/>
    <w:uiPriority w:val="99"/>
    <w:semiHidden/>
    <w:unhideWhenUsed/>
    <w:rsid w:val="003D2310"/>
  </w:style>
  <w:style w:type="numbering" w:customStyle="1" w:styleId="NoList211">
    <w:name w:val="No List211"/>
    <w:next w:val="NoList"/>
    <w:uiPriority w:val="99"/>
    <w:semiHidden/>
    <w:unhideWhenUsed/>
    <w:rsid w:val="003D2310"/>
  </w:style>
  <w:style w:type="numbering" w:customStyle="1" w:styleId="NoList1111">
    <w:name w:val="No List1111"/>
    <w:next w:val="NoList"/>
    <w:uiPriority w:val="99"/>
    <w:semiHidden/>
    <w:unhideWhenUsed/>
    <w:rsid w:val="003D2310"/>
  </w:style>
  <w:style w:type="numbering" w:customStyle="1" w:styleId="NoList4">
    <w:name w:val="No List4"/>
    <w:next w:val="NoList"/>
    <w:semiHidden/>
    <w:unhideWhenUsed/>
    <w:rsid w:val="003D2310"/>
  </w:style>
  <w:style w:type="numbering" w:customStyle="1" w:styleId="NoList5">
    <w:name w:val="No List5"/>
    <w:next w:val="NoList"/>
    <w:semiHidden/>
    <w:unhideWhenUsed/>
    <w:rsid w:val="003D2310"/>
  </w:style>
  <w:style w:type="character" w:customStyle="1" w:styleId="BoldUnderlining">
    <w:name w:val="Bold Underlining"/>
    <w:rsid w:val="003D2310"/>
    <w:rPr>
      <w:b/>
      <w:u w:val="single"/>
    </w:rPr>
  </w:style>
  <w:style w:type="character" w:customStyle="1" w:styleId="cardCharChar">
    <w:name w:val="card Char Char"/>
    <w:rsid w:val="003D2310"/>
    <w:rPr>
      <w:szCs w:val="24"/>
      <w:lang w:val="en-US" w:eastAsia="en-US" w:bidi="ar-SA"/>
    </w:rPr>
  </w:style>
  <w:style w:type="character" w:customStyle="1" w:styleId="flagicon">
    <w:name w:val="flagicon"/>
    <w:basedOn w:val="DefaultParagraphFont"/>
    <w:rsid w:val="003D2310"/>
  </w:style>
  <w:style w:type="character" w:customStyle="1" w:styleId="Style11ptUnderline2">
    <w:name w:val="Style 11 pt Underline2"/>
    <w:rsid w:val="003D2310"/>
    <w:rPr>
      <w:sz w:val="20"/>
      <w:u w:val="single"/>
    </w:rPr>
  </w:style>
  <w:style w:type="character" w:customStyle="1" w:styleId="Style11ptBoldUnderline2">
    <w:name w:val="Style 11 pt Bold Underline2"/>
    <w:rsid w:val="003D2310"/>
    <w:rPr>
      <w:b/>
      <w:bCs/>
      <w:sz w:val="20"/>
      <w:u w:val="single"/>
    </w:rPr>
  </w:style>
  <w:style w:type="character" w:customStyle="1" w:styleId="MicroChar">
    <w:name w:val="Micro Char"/>
    <w:link w:val="Micro"/>
    <w:rsid w:val="003D2310"/>
    <w:rPr>
      <w:rFonts w:ascii="Arial" w:hAnsi="Arial"/>
      <w:sz w:val="12"/>
    </w:rPr>
  </w:style>
  <w:style w:type="paragraph" w:customStyle="1" w:styleId="Micro">
    <w:name w:val="Micro"/>
    <w:basedOn w:val="Normal"/>
    <w:next w:val="Normal"/>
    <w:link w:val="MicroChar"/>
    <w:qFormat/>
    <w:rsid w:val="003D2310"/>
    <w:pPr>
      <w:spacing w:after="0" w:line="240" w:lineRule="auto"/>
    </w:pPr>
    <w:rPr>
      <w:rFonts w:ascii="Arial" w:hAnsi="Arial" w:cstheme="minorBidi"/>
      <w:sz w:val="12"/>
    </w:rPr>
  </w:style>
  <w:style w:type="character" w:customStyle="1" w:styleId="Style11ptUnderline1">
    <w:name w:val="Style 11 pt Underline1"/>
    <w:rsid w:val="003D2310"/>
    <w:rPr>
      <w:sz w:val="20"/>
      <w:u w:val="single"/>
    </w:rPr>
  </w:style>
  <w:style w:type="character" w:customStyle="1" w:styleId="Style11ptBoldUnderline1">
    <w:name w:val="Style 11 pt Bold Underline1"/>
    <w:rsid w:val="003D2310"/>
    <w:rPr>
      <w:b/>
      <w:bCs/>
      <w:sz w:val="20"/>
      <w:u w:val="single"/>
    </w:rPr>
  </w:style>
  <w:style w:type="character" w:customStyle="1" w:styleId="1">
    <w:name w:val="1"/>
    <w:rsid w:val="003D2310"/>
    <w:rPr>
      <w:rFonts w:cs="Arial"/>
      <w:bCs/>
      <w:sz w:val="20"/>
      <w:u w:val="single"/>
      <w:lang w:val="en-US" w:eastAsia="en-US" w:bidi="ar-SA"/>
    </w:rPr>
  </w:style>
  <w:style w:type="character" w:customStyle="1" w:styleId="StyleStyle49ptBold3Char">
    <w:name w:val="Style Style4 + 9 pt Bold3 Char"/>
    <w:link w:val="StyleStyle49ptBold3"/>
    <w:locked/>
    <w:rsid w:val="003D2310"/>
    <w:rPr>
      <w:b/>
      <w:bCs/>
      <w:u w:val="single"/>
    </w:rPr>
  </w:style>
  <w:style w:type="paragraph" w:customStyle="1" w:styleId="StyleStyle49ptBold3">
    <w:name w:val="Style Style4 + 9 pt Bold3"/>
    <w:basedOn w:val="Normal"/>
    <w:link w:val="StyleStyle49ptBold3Char"/>
    <w:qFormat/>
    <w:rsid w:val="003D2310"/>
    <w:pPr>
      <w:spacing w:after="0" w:line="256" w:lineRule="auto"/>
    </w:pPr>
    <w:rPr>
      <w:rFonts w:asciiTheme="minorHAnsi" w:hAnsiTheme="minorHAnsi" w:cstheme="minorBidi"/>
      <w:b/>
      <w:bCs/>
      <w:sz w:val="24"/>
      <w:u w:val="single"/>
    </w:rPr>
  </w:style>
  <w:style w:type="character" w:customStyle="1" w:styleId="Style9ptUnderline6">
    <w:name w:val="Style 9 pt Underline6"/>
    <w:rsid w:val="003D2310"/>
    <w:rPr>
      <w:sz w:val="20"/>
      <w:u w:val="single"/>
    </w:rPr>
  </w:style>
  <w:style w:type="paragraph" w:styleId="ListBullet">
    <w:name w:val="List Bullet"/>
    <w:basedOn w:val="Normal"/>
    <w:link w:val="ListBulletChar"/>
    <w:unhideWhenUsed/>
    <w:rsid w:val="003D2310"/>
    <w:pPr>
      <w:tabs>
        <w:tab w:val="num" w:pos="360"/>
      </w:tabs>
      <w:spacing w:after="0" w:line="240" w:lineRule="auto"/>
      <w:ind w:left="360" w:hanging="360"/>
      <w:contextualSpacing/>
    </w:pPr>
  </w:style>
  <w:style w:type="character" w:customStyle="1" w:styleId="CardUnderlined">
    <w:name w:val="Card Underlined"/>
    <w:rsid w:val="003D2310"/>
    <w:rPr>
      <w:rFonts w:ascii="Garamond" w:hAnsi="Garamond"/>
      <w:sz w:val="22"/>
      <w:szCs w:val="24"/>
      <w:u w:val="single"/>
      <w:lang w:val="en-US" w:eastAsia="en-US" w:bidi="ar-SA"/>
    </w:rPr>
  </w:style>
  <w:style w:type="character" w:customStyle="1" w:styleId="StyleUnderline1">
    <w:name w:val="Style Underline1"/>
    <w:rsid w:val="003D2310"/>
    <w:rPr>
      <w:u w:val="single"/>
    </w:rPr>
  </w:style>
  <w:style w:type="character" w:customStyle="1" w:styleId="A6">
    <w:name w:val="A6"/>
    <w:uiPriority w:val="99"/>
    <w:rsid w:val="003D2310"/>
    <w:rPr>
      <w:rFonts w:ascii="Minion Pro" w:hAnsi="Minion Pro" w:cs="Minion Pro" w:hint="default"/>
      <w:color w:val="211D1E"/>
      <w:sz w:val="21"/>
      <w:szCs w:val="21"/>
    </w:rPr>
  </w:style>
  <w:style w:type="character" w:customStyle="1" w:styleId="A11">
    <w:name w:val="A11"/>
    <w:uiPriority w:val="99"/>
    <w:rsid w:val="003D2310"/>
    <w:rPr>
      <w:rFonts w:ascii="Minion Pro" w:hAnsi="Minion Pro" w:cs="Minion Pro" w:hint="default"/>
      <w:color w:val="211D1E"/>
      <w:sz w:val="12"/>
      <w:szCs w:val="12"/>
    </w:rPr>
  </w:style>
  <w:style w:type="character" w:customStyle="1" w:styleId="A12">
    <w:name w:val="A12"/>
    <w:uiPriority w:val="99"/>
    <w:rsid w:val="003D2310"/>
    <w:rPr>
      <w:rFonts w:ascii="Minion Pro" w:hAnsi="Minion Pro" w:cs="Minion Pro" w:hint="default"/>
      <w:color w:val="211D1E"/>
      <w:sz w:val="22"/>
      <w:szCs w:val="22"/>
    </w:rPr>
  </w:style>
  <w:style w:type="character" w:customStyle="1" w:styleId="CardsCharChar">
    <w:name w:val="Cards Char Char"/>
    <w:rsid w:val="003D2310"/>
    <w:rPr>
      <w:szCs w:val="24"/>
      <w:lang w:val="en-US" w:eastAsia="en-US" w:bidi="ar-SA"/>
    </w:rPr>
  </w:style>
  <w:style w:type="character" w:customStyle="1" w:styleId="CitationChar1">
    <w:name w:val="Citation Char1"/>
    <w:basedOn w:val="DefaultParagraphFont"/>
    <w:rsid w:val="003D2310"/>
    <w:rPr>
      <w:rFonts w:ascii="Times New Roman" w:eastAsia="Times New Roman" w:hAnsi="Times New Roman" w:cs="Arial"/>
      <w:b/>
      <w:sz w:val="20"/>
      <w:szCs w:val="36"/>
    </w:rPr>
  </w:style>
  <w:style w:type="character" w:customStyle="1" w:styleId="bold-italic-sub-c">
    <w:name w:val="bold-italic-sub-c"/>
    <w:basedOn w:val="DefaultParagraphFont"/>
    <w:rsid w:val="003D2310"/>
  </w:style>
  <w:style w:type="character" w:customStyle="1" w:styleId="charoverride-4">
    <w:name w:val="charoverride-4"/>
    <w:basedOn w:val="DefaultParagraphFont"/>
    <w:rsid w:val="003D2310"/>
  </w:style>
  <w:style w:type="character" w:customStyle="1" w:styleId="charoverride-3">
    <w:name w:val="charoverride-3"/>
    <w:basedOn w:val="DefaultParagraphFont"/>
    <w:rsid w:val="003D2310"/>
  </w:style>
  <w:style w:type="paragraph" w:customStyle="1" w:styleId="body-text">
    <w:name w:val="body-text"/>
    <w:basedOn w:val="Normal"/>
    <w:rsid w:val="003D2310"/>
    <w:pPr>
      <w:spacing w:before="100" w:beforeAutospacing="1" w:after="100" w:afterAutospacing="1" w:line="240" w:lineRule="auto"/>
    </w:pPr>
    <w:rPr>
      <w:rFonts w:eastAsia="Times New Roman"/>
    </w:rPr>
  </w:style>
  <w:style w:type="character" w:customStyle="1" w:styleId="f">
    <w:name w:val="f"/>
    <w:rsid w:val="003D2310"/>
  </w:style>
  <w:style w:type="character" w:customStyle="1" w:styleId="BodyTextChar1">
    <w:name w:val="Body Text Char1"/>
    <w:aliases w:val="BT Char1,Very Small Text Char1"/>
    <w:basedOn w:val="DefaultParagraphFont"/>
    <w:uiPriority w:val="99"/>
    <w:rsid w:val="003D2310"/>
    <w:rPr>
      <w:rFonts w:ascii="Times New Roman" w:hAnsi="Times New Roman" w:cs="Times New Roman"/>
    </w:rPr>
  </w:style>
  <w:style w:type="character" w:customStyle="1" w:styleId="DateChar1">
    <w:name w:val="Date Char1"/>
    <w:aliases w:val="date Char1"/>
    <w:basedOn w:val="DefaultParagraphFont"/>
    <w:rsid w:val="003D2310"/>
    <w:rPr>
      <w:rFonts w:ascii="Georgia" w:hAnsi="Georgia"/>
    </w:rPr>
  </w:style>
  <w:style w:type="character" w:customStyle="1" w:styleId="BlockTitle2Char">
    <w:name w:val="Block Title2 Char"/>
    <w:link w:val="BlockTitle2"/>
    <w:rsid w:val="003D2310"/>
    <w:rPr>
      <w:rFonts w:ascii="Calibri" w:eastAsia="Calibri" w:hAnsi="Calibri" w:cs="Calibri"/>
      <w:b/>
      <w:color w:val="000000"/>
      <w:sz w:val="32"/>
      <w:u w:val="single"/>
    </w:rPr>
  </w:style>
  <w:style w:type="paragraph" w:customStyle="1" w:styleId="TagCite">
    <w:name w:val="TagCite"/>
    <w:basedOn w:val="Normal"/>
    <w:qFormat/>
    <w:rsid w:val="003D2310"/>
    <w:pPr>
      <w:spacing w:after="0" w:line="240" w:lineRule="auto"/>
    </w:pPr>
    <w:rPr>
      <w:rFonts w:eastAsia="Times New Roman"/>
      <w:b/>
    </w:rPr>
  </w:style>
  <w:style w:type="paragraph" w:customStyle="1" w:styleId="SmallNormal">
    <w:name w:val="Small Normal"/>
    <w:basedOn w:val="Normal"/>
    <w:qFormat/>
    <w:rsid w:val="003D2310"/>
    <w:pPr>
      <w:suppressAutoHyphens/>
      <w:spacing w:after="0" w:line="240" w:lineRule="auto"/>
      <w:contextualSpacing/>
    </w:pPr>
    <w:rPr>
      <w:rFonts w:eastAsia="Times New Roman"/>
      <w:sz w:val="18"/>
      <w:szCs w:val="18"/>
    </w:rPr>
  </w:style>
  <w:style w:type="paragraph" w:customStyle="1" w:styleId="Shrink">
    <w:name w:val="Shrink"/>
    <w:qFormat/>
    <w:rsid w:val="003D2310"/>
    <w:pPr>
      <w:ind w:left="288" w:right="288"/>
    </w:pPr>
    <w:rPr>
      <w:rFonts w:ascii="Garamond" w:eastAsia="Times New Roman" w:hAnsi="Garamond" w:cs="Times New Roman"/>
      <w:sz w:val="12"/>
      <w:szCs w:val="20"/>
    </w:rPr>
  </w:style>
  <w:style w:type="paragraph" w:customStyle="1" w:styleId="tag1">
    <w:name w:val="tag1"/>
    <w:basedOn w:val="Normal"/>
    <w:qFormat/>
    <w:rsid w:val="003D2310"/>
    <w:pPr>
      <w:spacing w:after="0" w:line="240" w:lineRule="auto"/>
    </w:pPr>
    <w:rPr>
      <w:rFonts w:eastAsia="Times New Roman"/>
      <w:b/>
      <w:szCs w:val="20"/>
    </w:rPr>
  </w:style>
  <w:style w:type="paragraph" w:customStyle="1" w:styleId="tagcite0">
    <w:name w:val="tagcite"/>
    <w:basedOn w:val="Normal"/>
    <w:qFormat/>
    <w:rsid w:val="003D2310"/>
    <w:pPr>
      <w:spacing w:after="0" w:line="240" w:lineRule="auto"/>
    </w:pPr>
    <w:rPr>
      <w:rFonts w:eastAsia="Times New Roman"/>
      <w:b/>
    </w:rPr>
  </w:style>
  <w:style w:type="paragraph" w:customStyle="1" w:styleId="SmallFont">
    <w:name w:val="Small Font"/>
    <w:basedOn w:val="Normal"/>
    <w:qFormat/>
    <w:rsid w:val="003D2310"/>
    <w:pPr>
      <w:spacing w:after="200" w:line="240" w:lineRule="auto"/>
      <w:contextualSpacing/>
    </w:pPr>
    <w:rPr>
      <w:rFonts w:eastAsia="Calibri"/>
      <w:sz w:val="12"/>
    </w:rPr>
  </w:style>
  <w:style w:type="paragraph" w:customStyle="1" w:styleId="SmallFontCharCharChar">
    <w:name w:val="Small Font Char Char Char"/>
    <w:basedOn w:val="Normal"/>
    <w:qFormat/>
    <w:rsid w:val="003D2310"/>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3D2310"/>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3D2310"/>
    <w:rPr>
      <w:rFonts w:ascii="Cambria" w:eastAsia="Times New Roman" w:hAnsi="Cambria" w:cs="Calibri"/>
      <w:sz w:val="18"/>
      <w:szCs w:val="20"/>
    </w:rPr>
  </w:style>
  <w:style w:type="paragraph" w:customStyle="1" w:styleId="CardStyle">
    <w:name w:val="Card Style"/>
    <w:basedOn w:val="Normal"/>
    <w:link w:val="CardStyleChar"/>
    <w:qFormat/>
    <w:rsid w:val="003D2310"/>
    <w:pPr>
      <w:spacing w:after="0" w:line="240" w:lineRule="auto"/>
    </w:pPr>
    <w:rPr>
      <w:rFonts w:eastAsia="Times New Roman"/>
    </w:rPr>
  </w:style>
  <w:style w:type="paragraph" w:customStyle="1" w:styleId="loose">
    <w:name w:val="loose"/>
    <w:basedOn w:val="Normal"/>
    <w:qFormat/>
    <w:rsid w:val="003D2310"/>
    <w:pPr>
      <w:spacing w:beforeLines="1" w:after="0" w:line="240" w:lineRule="auto"/>
    </w:pPr>
    <w:rPr>
      <w:rFonts w:ascii="Times" w:eastAsia="Times New Roman" w:hAnsi="Times"/>
      <w:szCs w:val="20"/>
    </w:rPr>
  </w:style>
  <w:style w:type="paragraph" w:customStyle="1" w:styleId="Regular">
    <w:name w:val="Regular"/>
    <w:qFormat/>
    <w:rsid w:val="003D2310"/>
    <w:rPr>
      <w:rFonts w:ascii="Garamond" w:eastAsia="Times New Roman" w:hAnsi="Garamond" w:cs="Arial"/>
      <w:bCs/>
      <w:kern w:val="20"/>
      <w:sz w:val="20"/>
      <w:szCs w:val="32"/>
    </w:rPr>
  </w:style>
  <w:style w:type="character" w:customStyle="1" w:styleId="CharChar6">
    <w:name w:val="Char Char6"/>
    <w:rsid w:val="003D2310"/>
    <w:rPr>
      <w:rFonts w:ascii="Arial" w:hAnsi="Arial" w:cs="Arial" w:hint="default"/>
      <w:b/>
      <w:bCs/>
      <w:kern w:val="32"/>
      <w:sz w:val="28"/>
      <w:szCs w:val="32"/>
      <w:lang w:val="en-US" w:eastAsia="en-US" w:bidi="ar-SA"/>
    </w:rPr>
  </w:style>
  <w:style w:type="character" w:customStyle="1" w:styleId="standardcontent">
    <w:name w:val="standardcontent"/>
    <w:rsid w:val="003D2310"/>
  </w:style>
  <w:style w:type="character" w:customStyle="1" w:styleId="storyby">
    <w:name w:val="storyby"/>
    <w:rsid w:val="003D2310"/>
  </w:style>
  <w:style w:type="character" w:customStyle="1" w:styleId="Boxed">
    <w:name w:val="Boxed"/>
    <w:qFormat/>
    <w:rsid w:val="003D2310"/>
    <w:rPr>
      <w:rFonts w:ascii="Garamond" w:hAnsi="Garamond" w:hint="default"/>
      <w:sz w:val="20"/>
      <w:bdr w:val="single" w:sz="6" w:space="0" w:color="auto" w:frame="1"/>
    </w:rPr>
  </w:style>
  <w:style w:type="character" w:customStyle="1" w:styleId="ShrinkChar">
    <w:name w:val="Shrink Char"/>
    <w:rsid w:val="003D2310"/>
    <w:rPr>
      <w:rFonts w:ascii="Garamond" w:hAnsi="Garamond" w:hint="default"/>
      <w:sz w:val="12"/>
      <w:lang w:val="en-US" w:eastAsia="en-US" w:bidi="ar-SA"/>
    </w:rPr>
  </w:style>
  <w:style w:type="character" w:customStyle="1" w:styleId="CitesChar2">
    <w:name w:val="Cites Char2"/>
    <w:rsid w:val="003D231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3D2310"/>
    <w:rPr>
      <w:sz w:val="24"/>
      <w:szCs w:val="24"/>
      <w:u w:val="thick"/>
    </w:rPr>
  </w:style>
  <w:style w:type="character" w:customStyle="1" w:styleId="CharChar3">
    <w:name w:val="Char Char3"/>
    <w:rsid w:val="003D2310"/>
    <w:rPr>
      <w:rFonts w:ascii="Arial" w:hAnsi="Arial" w:cs="Arial" w:hint="default"/>
      <w:bCs/>
      <w:szCs w:val="26"/>
      <w:u w:val="single"/>
      <w:lang w:val="en-US" w:eastAsia="en-US" w:bidi="ar-SA"/>
    </w:rPr>
  </w:style>
  <w:style w:type="character" w:customStyle="1" w:styleId="UNDERLINECharChar">
    <w:name w:val="UNDERLINE Char Char"/>
    <w:rsid w:val="003D2310"/>
    <w:rPr>
      <w:bCs/>
      <w:kern w:val="28"/>
      <w:szCs w:val="32"/>
      <w:u w:val="single"/>
    </w:rPr>
  </w:style>
  <w:style w:type="character" w:customStyle="1" w:styleId="tag1Char">
    <w:name w:val="tag1 Char"/>
    <w:rsid w:val="003D2310"/>
    <w:rPr>
      <w:b/>
      <w:bCs w:val="0"/>
      <w:sz w:val="24"/>
    </w:rPr>
  </w:style>
  <w:style w:type="character" w:customStyle="1" w:styleId="SmallFontChar">
    <w:name w:val="Small Font Char"/>
    <w:rsid w:val="003D2310"/>
    <w:rPr>
      <w:rFonts w:ascii="Arial" w:eastAsia="Calibri" w:hAnsi="Arial" w:cs="Arial" w:hint="default"/>
      <w:sz w:val="12"/>
      <w:szCs w:val="22"/>
    </w:rPr>
  </w:style>
  <w:style w:type="character" w:customStyle="1" w:styleId="CardUnderlinedChar">
    <w:name w:val="Card Underlined Char"/>
    <w:rsid w:val="003D2310"/>
    <w:rPr>
      <w:rFonts w:ascii="Tahoma" w:hAnsi="Tahoma" w:cs="Tahoma"/>
      <w:sz w:val="18"/>
      <w:u w:val="single"/>
    </w:rPr>
  </w:style>
  <w:style w:type="character" w:customStyle="1" w:styleId="SmallFontCharCharCharChar">
    <w:name w:val="Small Font Char Char Char Char"/>
    <w:rsid w:val="003D2310"/>
    <w:rPr>
      <w:rFonts w:ascii="Arial" w:hAnsi="Arial" w:cs="Arial" w:hint="default"/>
      <w:sz w:val="12"/>
      <w:szCs w:val="24"/>
    </w:rPr>
  </w:style>
  <w:style w:type="character" w:customStyle="1" w:styleId="Style2Char">
    <w:name w:val="Style2 Char"/>
    <w:link w:val="Style2"/>
    <w:rsid w:val="003D2310"/>
    <w:rPr>
      <w:rFonts w:ascii="Times New Roman" w:hAnsi="Times New Roman" w:cs="Times New Roman"/>
      <w:sz w:val="16"/>
      <w:szCs w:val="16"/>
    </w:rPr>
  </w:style>
  <w:style w:type="paragraph" w:customStyle="1" w:styleId="Style2">
    <w:name w:val="Style2"/>
    <w:basedOn w:val="Normal"/>
    <w:link w:val="Style2Char"/>
    <w:qFormat/>
    <w:rsid w:val="003D2310"/>
    <w:pPr>
      <w:spacing w:after="0" w:line="240" w:lineRule="auto"/>
    </w:pPr>
    <w:rPr>
      <w:rFonts w:ascii="Times New Roman" w:hAnsi="Times New Roman" w:cs="Times New Roman"/>
      <w:szCs w:val="16"/>
    </w:rPr>
  </w:style>
  <w:style w:type="character" w:customStyle="1" w:styleId="TagCiteChar">
    <w:name w:val="TagCite Char"/>
    <w:rsid w:val="003D2310"/>
    <w:rPr>
      <w:rFonts w:ascii="Garamond" w:hAnsi="Garamond" w:hint="default"/>
      <w:b/>
      <w:bCs w:val="0"/>
      <w:sz w:val="24"/>
      <w:szCs w:val="24"/>
    </w:rPr>
  </w:style>
  <w:style w:type="character" w:customStyle="1" w:styleId="CharChar4">
    <w:name w:val="Char Char4"/>
    <w:rsid w:val="003D2310"/>
    <w:rPr>
      <w:b/>
      <w:bCs/>
      <w:sz w:val="28"/>
      <w:szCs w:val="28"/>
    </w:rPr>
  </w:style>
  <w:style w:type="character" w:customStyle="1" w:styleId="Text0">
    <w:name w:val="Text"/>
    <w:qFormat/>
    <w:rsid w:val="003D2310"/>
    <w:rPr>
      <w:rFonts w:ascii="Times New Roman" w:hAnsi="Times New Roman" w:cs="Times New Roman" w:hint="default"/>
      <w:sz w:val="20"/>
    </w:rPr>
  </w:style>
  <w:style w:type="character" w:customStyle="1" w:styleId="CharChar5">
    <w:name w:val="Char Char5"/>
    <w:rsid w:val="003D2310"/>
    <w:rPr>
      <w:rFonts w:ascii="Arial" w:hAnsi="Arial" w:cs="Arial" w:hint="default"/>
      <w:b/>
      <w:bCs/>
      <w:sz w:val="26"/>
      <w:szCs w:val="26"/>
    </w:rPr>
  </w:style>
  <w:style w:type="character" w:customStyle="1" w:styleId="heading2char2charchar1">
    <w:name w:val="heading2char2charchar1"/>
    <w:rsid w:val="003D2310"/>
  </w:style>
  <w:style w:type="character" w:customStyle="1" w:styleId="charchar60">
    <w:name w:val="charchar6"/>
    <w:rsid w:val="003D2310"/>
  </w:style>
  <w:style w:type="character" w:customStyle="1" w:styleId="yshortcuts">
    <w:name w:val="yshortcuts"/>
    <w:rsid w:val="003D2310"/>
  </w:style>
  <w:style w:type="character" w:customStyle="1" w:styleId="term1">
    <w:name w:val="term1"/>
    <w:rsid w:val="003D2310"/>
    <w:rPr>
      <w:b/>
      <w:bCs/>
    </w:rPr>
  </w:style>
  <w:style w:type="character" w:customStyle="1" w:styleId="verdana">
    <w:name w:val="verdana"/>
    <w:rsid w:val="003D2310"/>
  </w:style>
  <w:style w:type="character" w:customStyle="1" w:styleId="searchtermbold">
    <w:name w:val="searchtermbold"/>
    <w:rsid w:val="003D2310"/>
  </w:style>
  <w:style w:type="character" w:customStyle="1" w:styleId="ssl0">
    <w:name w:val="ss_l0"/>
    <w:rsid w:val="003D2310"/>
  </w:style>
  <w:style w:type="character" w:customStyle="1" w:styleId="vitstoryheadline">
    <w:name w:val="vitstoryheadline"/>
    <w:rsid w:val="003D2310"/>
  </w:style>
  <w:style w:type="character" w:customStyle="1" w:styleId="bps-topic-ident">
    <w:name w:val="bps-topic-ident"/>
    <w:rsid w:val="003D2310"/>
  </w:style>
  <w:style w:type="character" w:customStyle="1" w:styleId="byline">
    <w:name w:val="byline"/>
    <w:rsid w:val="003D2310"/>
  </w:style>
  <w:style w:type="character" w:customStyle="1" w:styleId="TextUnderlineChar">
    <w:name w:val="Text Underline Char"/>
    <w:rsid w:val="003D2310"/>
    <w:rPr>
      <w:rFonts w:ascii="Garamond" w:hAnsi="Garamond" w:cs="Arial" w:hint="default"/>
      <w:bCs/>
      <w:kern w:val="20"/>
      <w:szCs w:val="32"/>
      <w:u w:val="single"/>
      <w:lang w:val="en-US" w:eastAsia="en-US" w:bidi="ar-SA"/>
    </w:rPr>
  </w:style>
  <w:style w:type="character" w:customStyle="1" w:styleId="RegularChar">
    <w:name w:val="Regular Char"/>
    <w:rsid w:val="003D2310"/>
    <w:rPr>
      <w:rFonts w:ascii="Garamond" w:hAnsi="Garamond" w:cs="Arial" w:hint="default"/>
      <w:bCs/>
      <w:kern w:val="20"/>
      <w:szCs w:val="32"/>
      <w:lang w:val="en-US" w:eastAsia="en-US" w:bidi="ar-SA"/>
    </w:rPr>
  </w:style>
  <w:style w:type="character" w:customStyle="1" w:styleId="BoldunderlineChar2">
    <w:name w:val="Bold underline Char"/>
    <w:rsid w:val="003D2310"/>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3D2310"/>
    <w:rPr>
      <w:u w:val="single"/>
    </w:rPr>
  </w:style>
  <w:style w:type="paragraph" w:customStyle="1" w:styleId="Boldunderline1">
    <w:name w:val="Bold underline"/>
    <w:basedOn w:val="TextUnderline"/>
    <w:qFormat/>
    <w:rsid w:val="003D2310"/>
    <w:rPr>
      <w:b/>
    </w:rPr>
  </w:style>
  <w:style w:type="paragraph" w:customStyle="1" w:styleId="FullText">
    <w:name w:val="Full Text"/>
    <w:basedOn w:val="Normal"/>
    <w:qFormat/>
    <w:rsid w:val="003D2310"/>
    <w:pPr>
      <w:spacing w:after="0" w:line="240" w:lineRule="auto"/>
    </w:pPr>
    <w:rPr>
      <w:rFonts w:ascii="Arial Narrow" w:eastAsia="Times New Roman" w:hAnsi="Arial Narrow"/>
    </w:rPr>
  </w:style>
  <w:style w:type="character" w:customStyle="1" w:styleId="UnderlinedCard">
    <w:name w:val="Underlined Card"/>
    <w:rsid w:val="003D2310"/>
    <w:rPr>
      <w:rFonts w:ascii="Arial Narrow" w:hAnsi="Arial Narrow"/>
      <w:sz w:val="22"/>
      <w:u w:val="single"/>
    </w:rPr>
  </w:style>
  <w:style w:type="paragraph" w:customStyle="1" w:styleId="TagLine">
    <w:name w:val="Tag Line"/>
    <w:basedOn w:val="Normal"/>
    <w:next w:val="FullText"/>
    <w:qFormat/>
    <w:rsid w:val="003D2310"/>
    <w:pPr>
      <w:spacing w:after="0" w:line="240" w:lineRule="auto"/>
    </w:pPr>
    <w:rPr>
      <w:rFonts w:ascii="Arial Narrow" w:eastAsia="Times New Roman" w:hAnsi="Arial Narrow"/>
      <w:b/>
      <w:sz w:val="28"/>
    </w:rPr>
  </w:style>
  <w:style w:type="character" w:customStyle="1" w:styleId="SourceBold">
    <w:name w:val="Source Bold"/>
    <w:rsid w:val="003D2310"/>
    <w:rPr>
      <w:rFonts w:ascii="Arial Narrow" w:hAnsi="Arial Narrow"/>
      <w:b/>
      <w:sz w:val="24"/>
      <w:u w:val="none"/>
    </w:rPr>
  </w:style>
  <w:style w:type="paragraph" w:customStyle="1" w:styleId="FreeForm">
    <w:name w:val="Free Form"/>
    <w:qFormat/>
    <w:rsid w:val="003D2310"/>
    <w:rPr>
      <w:rFonts w:ascii="Times New Roman" w:eastAsia="ヒラギノ角ゴ Pro W3" w:hAnsi="Times New Roman" w:cs="Times New Roman"/>
      <w:color w:val="000000"/>
      <w:szCs w:val="20"/>
    </w:rPr>
  </w:style>
  <w:style w:type="character" w:customStyle="1" w:styleId="Hyperlink1">
    <w:name w:val="Hyperlink1"/>
    <w:rsid w:val="003D2310"/>
    <w:rPr>
      <w:color w:val="002FF6"/>
      <w:sz w:val="24"/>
      <w:u w:val="single"/>
    </w:rPr>
  </w:style>
  <w:style w:type="character" w:customStyle="1" w:styleId="CardsFont12pt0">
    <w:name w:val="Cards + Font 12pt"/>
    <w:uiPriority w:val="1"/>
    <w:rsid w:val="003D2310"/>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3D2310"/>
    <w:rPr>
      <w:rFonts w:cs="Calibri"/>
      <w:b/>
      <w:u w:val="single"/>
    </w:rPr>
  </w:style>
  <w:style w:type="paragraph" w:customStyle="1" w:styleId="AuthorDate0">
    <w:name w:val="Author/Date"/>
    <w:basedOn w:val="Normal"/>
    <w:link w:val="AuthorDateChar0"/>
    <w:qFormat/>
    <w:rsid w:val="003D2310"/>
    <w:pPr>
      <w:spacing w:after="0" w:line="240" w:lineRule="auto"/>
    </w:pPr>
    <w:rPr>
      <w:rFonts w:asciiTheme="minorHAnsi" w:hAnsiTheme="minorHAnsi"/>
      <w:b/>
      <w:sz w:val="24"/>
      <w:u w:val="single"/>
    </w:rPr>
  </w:style>
  <w:style w:type="character" w:customStyle="1" w:styleId="HilightChar">
    <w:name w:val="Hilight Char"/>
    <w:rsid w:val="003D2310"/>
    <w:rPr>
      <w:rFonts w:eastAsia="Calibri"/>
      <w:b/>
      <w:noProof w:val="0"/>
      <w:sz w:val="22"/>
      <w:szCs w:val="22"/>
      <w:u w:val="single"/>
      <w:lang w:val="en-US" w:eastAsia="ar-SA" w:bidi="ar-SA"/>
    </w:rPr>
  </w:style>
  <w:style w:type="paragraph" w:customStyle="1" w:styleId="TagCite1">
    <w:name w:val="Tag &amp; Cite"/>
    <w:basedOn w:val="Normal"/>
    <w:link w:val="TagCiteChar0"/>
    <w:qFormat/>
    <w:rsid w:val="003D2310"/>
    <w:pPr>
      <w:spacing w:after="0" w:line="240" w:lineRule="auto"/>
      <w:jc w:val="both"/>
    </w:pPr>
    <w:rPr>
      <w:rFonts w:ascii="Arial Narrow" w:eastAsia="Times New Roman" w:hAnsi="Arial Narrow"/>
      <w:b/>
    </w:rPr>
  </w:style>
  <w:style w:type="character" w:customStyle="1" w:styleId="TagCiteChar0">
    <w:name w:val="Tag &amp; Cite Char"/>
    <w:link w:val="TagCite1"/>
    <w:rsid w:val="003D2310"/>
    <w:rPr>
      <w:rFonts w:ascii="Arial Narrow" w:eastAsia="Times New Roman" w:hAnsi="Arial Narrow" w:cs="Calibri"/>
      <w:b/>
      <w:sz w:val="16"/>
    </w:rPr>
  </w:style>
  <w:style w:type="paragraph" w:customStyle="1" w:styleId="HighlightedText">
    <w:name w:val="Highlighted Text"/>
    <w:basedOn w:val="Normal"/>
    <w:link w:val="HighlightedTextChar"/>
    <w:qFormat/>
    <w:rsid w:val="003D2310"/>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3D2310"/>
    <w:rPr>
      <w:rFonts w:ascii="Arial Narrow" w:eastAsia="Times New Roman" w:hAnsi="Arial Narrow" w:cs="Calibri"/>
      <w:sz w:val="16"/>
      <w:u w:val="thick"/>
    </w:rPr>
  </w:style>
  <w:style w:type="character" w:customStyle="1" w:styleId="StyleUnderlineCharChar">
    <w:name w:val="Style Underline Char Char"/>
    <w:rsid w:val="003D2310"/>
    <w:rPr>
      <w:rFonts w:ascii="Times New Roman" w:eastAsia="Times New Roman" w:hAnsi="Times New Roman" w:cs="Times New Roman"/>
      <w:sz w:val="20"/>
      <w:szCs w:val="20"/>
      <w:u w:val="single"/>
    </w:rPr>
  </w:style>
  <w:style w:type="character" w:customStyle="1" w:styleId="c1">
    <w:name w:val="c1"/>
    <w:rsid w:val="003D2310"/>
  </w:style>
  <w:style w:type="paragraph" w:customStyle="1" w:styleId="TagStyle">
    <w:name w:val="Tag Style"/>
    <w:basedOn w:val="Normal"/>
    <w:qFormat/>
    <w:rsid w:val="003D2310"/>
    <w:pPr>
      <w:spacing w:after="0" w:line="240" w:lineRule="auto"/>
    </w:pPr>
    <w:rPr>
      <w:rFonts w:eastAsia="Times New Roman"/>
      <w:b/>
    </w:rPr>
  </w:style>
  <w:style w:type="character" w:customStyle="1" w:styleId="author0">
    <w:name w:val="author"/>
    <w:rsid w:val="003D2310"/>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3D2310"/>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3D2310"/>
  </w:style>
  <w:style w:type="character" w:customStyle="1" w:styleId="AuthorYear">
    <w:name w:val="AuthorYear"/>
    <w:uiPriority w:val="1"/>
    <w:qFormat/>
    <w:rsid w:val="003D2310"/>
    <w:rPr>
      <w:rFonts w:ascii="Georgia" w:hAnsi="Georgia"/>
      <w:b/>
      <w:sz w:val="24"/>
    </w:rPr>
  </w:style>
  <w:style w:type="character" w:customStyle="1" w:styleId="Highlight">
    <w:name w:val="Highlight"/>
    <w:uiPriority w:val="1"/>
    <w:qFormat/>
    <w:rsid w:val="003D2310"/>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3D2310"/>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3D2310"/>
    <w:rPr>
      <w:rFonts w:ascii="Arial Narrow" w:hAnsi="Arial Narrow"/>
      <w:sz w:val="12"/>
    </w:rPr>
  </w:style>
  <w:style w:type="paragraph" w:customStyle="1" w:styleId="MicroText0">
    <w:name w:val="MicroText"/>
    <w:basedOn w:val="Normal"/>
    <w:next w:val="Normal"/>
    <w:link w:val="MicroTextChar0"/>
    <w:qFormat/>
    <w:rsid w:val="003D2310"/>
    <w:pPr>
      <w:spacing w:after="0" w:line="240" w:lineRule="auto"/>
    </w:pPr>
    <w:rPr>
      <w:rFonts w:ascii="Arial Narrow" w:hAnsi="Arial Narrow" w:cstheme="minorBidi"/>
      <w:sz w:val="12"/>
    </w:rPr>
  </w:style>
  <w:style w:type="character" w:customStyle="1" w:styleId="reduce2">
    <w:name w:val="reduce2"/>
    <w:basedOn w:val="DefaultParagraphFont"/>
    <w:rsid w:val="003D2310"/>
    <w:rPr>
      <w:rFonts w:ascii="Arial" w:hAnsi="Arial" w:cs="Arial" w:hint="default"/>
      <w:color w:val="000000"/>
      <w:sz w:val="12"/>
      <w:szCs w:val="22"/>
    </w:rPr>
  </w:style>
  <w:style w:type="character" w:customStyle="1" w:styleId="Emphasis20">
    <w:name w:val="Emphasis 2"/>
    <w:basedOn w:val="Emphasis"/>
    <w:uiPriority w:val="1"/>
    <w:qFormat/>
    <w:rsid w:val="003D2310"/>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3D2310"/>
    <w:rPr>
      <w:rFonts w:ascii="Calibri" w:eastAsia="Calibri" w:hAnsi="Calibri"/>
      <w:sz w:val="15"/>
    </w:rPr>
  </w:style>
  <w:style w:type="paragraph" w:customStyle="1" w:styleId="UnreadText">
    <w:name w:val="Unread Text"/>
    <w:basedOn w:val="Normal"/>
    <w:link w:val="UnreadTextChar"/>
    <w:autoRedefine/>
    <w:qFormat/>
    <w:rsid w:val="003D2310"/>
    <w:pPr>
      <w:spacing w:after="0" w:line="256" w:lineRule="auto"/>
    </w:pPr>
    <w:rPr>
      <w:rFonts w:eastAsia="Calibri" w:cstheme="minorBidi"/>
      <w:sz w:val="15"/>
    </w:rPr>
  </w:style>
  <w:style w:type="character" w:customStyle="1" w:styleId="CircledChar">
    <w:name w:val="Circled Char"/>
    <w:link w:val="Circled"/>
    <w:locked/>
    <w:rsid w:val="003D2310"/>
    <w:rPr>
      <w:rFonts w:ascii="Calibri" w:eastAsia="Calibri" w:hAnsi="Calibri"/>
      <w:b/>
      <w:szCs w:val="20"/>
      <w:u w:val="thick"/>
    </w:rPr>
  </w:style>
  <w:style w:type="paragraph" w:customStyle="1" w:styleId="Circled">
    <w:name w:val="Circled"/>
    <w:basedOn w:val="Normal"/>
    <w:link w:val="CircledChar"/>
    <w:qFormat/>
    <w:rsid w:val="003D2310"/>
    <w:pPr>
      <w:spacing w:after="0"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3D231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D2310"/>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3D2310"/>
    <w:rPr>
      <w:b/>
      <w:bCs w:val="0"/>
      <w:u w:val="thick"/>
      <w:lang w:val="en-US" w:eastAsia="en-US" w:bidi="ar-SA"/>
    </w:rPr>
  </w:style>
  <w:style w:type="paragraph" w:customStyle="1" w:styleId="Tagtemplate">
    <w:name w:val="Tagtemplate"/>
    <w:basedOn w:val="Normal"/>
    <w:link w:val="TagtemplateChar"/>
    <w:autoRedefine/>
    <w:qFormat/>
    <w:rsid w:val="003D2310"/>
    <w:pPr>
      <w:keepNext/>
      <w:keepLines/>
      <w:spacing w:after="0" w:line="240" w:lineRule="auto"/>
    </w:pPr>
    <w:rPr>
      <w:b/>
    </w:rPr>
  </w:style>
  <w:style w:type="character" w:customStyle="1" w:styleId="TagtemplateChar">
    <w:name w:val="Tagtemplate Char"/>
    <w:link w:val="Tagtemplate"/>
    <w:rsid w:val="003D2310"/>
    <w:rPr>
      <w:rFonts w:ascii="Calibri" w:hAnsi="Calibri" w:cs="Calibri"/>
      <w:b/>
      <w:sz w:val="16"/>
    </w:rPr>
  </w:style>
  <w:style w:type="character" w:customStyle="1" w:styleId="citation0">
    <w:name w:val="citation"/>
    <w:rsid w:val="003D2310"/>
  </w:style>
  <w:style w:type="character" w:customStyle="1" w:styleId="Underline0">
    <w:name w:val="*Underline*"/>
    <w:rsid w:val="003D2310"/>
    <w:rPr>
      <w:rFonts w:ascii="Times New Roman" w:hAnsi="Times New Roman"/>
      <w:b/>
      <w:sz w:val="24"/>
      <w:u w:val="single"/>
    </w:rPr>
  </w:style>
  <w:style w:type="paragraph" w:customStyle="1" w:styleId="TxBr33p1">
    <w:name w:val="TxBr_33p1"/>
    <w:basedOn w:val="Normal"/>
    <w:uiPriority w:val="99"/>
    <w:qFormat/>
    <w:rsid w:val="003D2310"/>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3D2310"/>
    <w:rPr>
      <w:b/>
      <w:bCs w:val="0"/>
      <w:sz w:val="24"/>
      <w:u w:val="thick"/>
    </w:rPr>
  </w:style>
  <w:style w:type="paragraph" w:customStyle="1" w:styleId="StyleStyle411pt">
    <w:name w:val="Style Style4 + 11 pt"/>
    <w:basedOn w:val="Normal"/>
    <w:link w:val="StyleStyle411ptChar"/>
    <w:qFormat/>
    <w:rsid w:val="003D2310"/>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3D2310"/>
    <w:rPr>
      <w:rFonts w:ascii="Calibri" w:eastAsia="Times New Roman" w:hAnsi="Calibri" w:cs="Calibri"/>
      <w:sz w:val="16"/>
      <w:u w:val="single"/>
    </w:rPr>
  </w:style>
  <w:style w:type="paragraph" w:customStyle="1" w:styleId="StyleStyle411ptBold">
    <w:name w:val="Style Style4 + 11 pt Bold"/>
    <w:basedOn w:val="Normal"/>
    <w:link w:val="StyleStyle411ptBoldChar"/>
    <w:qFormat/>
    <w:rsid w:val="003D2310"/>
    <w:pPr>
      <w:spacing w:after="0" w:line="240" w:lineRule="auto"/>
    </w:pPr>
    <w:rPr>
      <w:rFonts w:eastAsia="Times New Roman"/>
      <w:b/>
      <w:bCs/>
      <w:u w:val="single"/>
    </w:rPr>
  </w:style>
  <w:style w:type="character" w:customStyle="1" w:styleId="StyleStyle411ptBoldChar">
    <w:name w:val="Style Style4 + 11 pt Bold Char"/>
    <w:link w:val="StyleStyle411ptBold"/>
    <w:rsid w:val="003D2310"/>
    <w:rPr>
      <w:rFonts w:ascii="Calibri" w:eastAsia="Times New Roman" w:hAnsi="Calibri" w:cs="Calibri"/>
      <w:b/>
      <w:bCs/>
      <w:sz w:val="16"/>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D2310"/>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D2310"/>
    <w:rPr>
      <w:rFonts w:ascii="Calibri" w:eastAsia="Times New Roman" w:hAnsi="Calibri" w:cs="Calibri"/>
      <w:b/>
      <w:bCs/>
      <w:sz w:val="16"/>
      <w:u w:val="single"/>
      <w:bdr w:val="single" w:sz="4" w:space="0" w:color="auto"/>
    </w:rPr>
  </w:style>
  <w:style w:type="character" w:customStyle="1" w:styleId="UnderlineChar2">
    <w:name w:val="Underline Char2"/>
    <w:rsid w:val="003D2310"/>
    <w:rPr>
      <w:rFonts w:ascii="Trebuchet MS" w:hAnsi="Trebuchet MS"/>
      <w:u w:val="thick"/>
      <w:lang w:val="en-US" w:eastAsia="zh-CN" w:bidi="ar-SA"/>
    </w:rPr>
  </w:style>
  <w:style w:type="character" w:customStyle="1" w:styleId="Style1Char1">
    <w:name w:val="Style1 Char1"/>
    <w:rsid w:val="003D2310"/>
    <w:rPr>
      <w:rFonts w:ascii="Book Antiqua" w:hAnsi="Book Antiqua"/>
      <w:sz w:val="16"/>
      <w:szCs w:val="16"/>
      <w:lang w:val="en-US" w:eastAsia="en-US" w:bidi="ar-SA"/>
    </w:rPr>
  </w:style>
  <w:style w:type="character" w:customStyle="1" w:styleId="NothingChar1">
    <w:name w:val="Nothing Char1"/>
    <w:rsid w:val="003D2310"/>
    <w:rPr>
      <w:rFonts w:ascii="Times New Roman" w:eastAsia="Calibri" w:hAnsi="Times New Roman" w:cs="Times New Roman"/>
      <w:sz w:val="24"/>
      <w:szCs w:val="20"/>
    </w:rPr>
  </w:style>
  <w:style w:type="character" w:customStyle="1" w:styleId="Style2Char1">
    <w:name w:val="Style2 Char1"/>
    <w:rsid w:val="003D2310"/>
    <w:rPr>
      <w:rFonts w:ascii="Book Antiqua" w:hAnsi="Book Antiqua"/>
      <w:szCs w:val="24"/>
      <w:u w:val="thick"/>
      <w:lang w:val="en-US" w:eastAsia="en-US" w:bidi="ar-SA"/>
    </w:rPr>
  </w:style>
  <w:style w:type="character" w:customStyle="1" w:styleId="NormalUnderlineChar">
    <w:name w:val="Normal Underline Char"/>
    <w:rsid w:val="003D2310"/>
    <w:rPr>
      <w:szCs w:val="24"/>
      <w:u w:val="single"/>
    </w:rPr>
  </w:style>
  <w:style w:type="paragraph" w:customStyle="1" w:styleId="Stylecites10ptNotBold">
    <w:name w:val="Style cites + 10 pt Not Bold"/>
    <w:basedOn w:val="Normal"/>
    <w:uiPriority w:val="99"/>
    <w:qFormat/>
    <w:rsid w:val="003D2310"/>
    <w:pPr>
      <w:spacing w:after="0" w:line="240" w:lineRule="auto"/>
    </w:pPr>
    <w:rPr>
      <w:rFonts w:eastAsia="SimSun"/>
      <w:lang w:eastAsia="zh-CN"/>
    </w:rPr>
  </w:style>
  <w:style w:type="character" w:customStyle="1" w:styleId="heading3char0">
    <w:name w:val="heading3char"/>
    <w:rsid w:val="003D2310"/>
  </w:style>
  <w:style w:type="character" w:customStyle="1" w:styleId="SmallChar">
    <w:name w:val="Small Char"/>
    <w:aliases w:val="No Spacing3 Char,No Spacing1 Char1,CD - Cite Char,Debate Text Char1,No Spacing2 Char1,No Spacing11 Char1"/>
    <w:qFormat/>
    <w:rsid w:val="003D2310"/>
    <w:rPr>
      <w:rFonts w:ascii="Georgia" w:eastAsia="Calibri" w:hAnsi="Georgia"/>
      <w:color w:val="000000"/>
      <w:sz w:val="16"/>
    </w:rPr>
  </w:style>
  <w:style w:type="paragraph" w:customStyle="1" w:styleId="BlockHeadings">
    <w:name w:val="Block Headings"/>
    <w:basedOn w:val="Normal"/>
    <w:link w:val="BlockHeadingsChar"/>
    <w:qFormat/>
    <w:rsid w:val="003D231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3D2310"/>
    <w:rPr>
      <w:rFonts w:ascii="Calibri" w:eastAsia="Times New Roman" w:hAnsi="Calibri" w:cs="Calibri"/>
      <w:b/>
      <w:sz w:val="16"/>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3D2310"/>
    <w:rPr>
      <w:rFonts w:ascii="Times New Roman" w:eastAsia="Times New Roman" w:hAnsi="Times New Roman" w:cs="Times New Roman"/>
      <w:b/>
      <w:sz w:val="24"/>
      <w:szCs w:val="20"/>
    </w:rPr>
  </w:style>
  <w:style w:type="paragraph" w:styleId="PlainText">
    <w:name w:val="Plain Text"/>
    <w:basedOn w:val="Normal"/>
    <w:link w:val="PlainTextChar"/>
    <w:rsid w:val="003D2310"/>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3D2310"/>
    <w:rPr>
      <w:rFonts w:ascii="Courier New" w:eastAsia="Calibri" w:hAnsi="Courier New" w:cs="Calibri"/>
      <w:sz w:val="16"/>
      <w:szCs w:val="20"/>
    </w:rPr>
  </w:style>
  <w:style w:type="character" w:customStyle="1" w:styleId="Heading51">
    <w:name w:val="Heading 51"/>
    <w:aliases w:val="Heading 5 Char Char Char"/>
    <w:rsid w:val="003D2310"/>
    <w:rPr>
      <w:b/>
      <w:bCs/>
      <w:iCs/>
      <w:szCs w:val="26"/>
      <w:lang w:val="en-US" w:eastAsia="en-US" w:bidi="ar-SA"/>
    </w:rPr>
  </w:style>
  <w:style w:type="paragraph" w:styleId="BodyText2">
    <w:name w:val="Body Text 2"/>
    <w:basedOn w:val="Normal"/>
    <w:link w:val="BodyText2Char"/>
    <w:uiPriority w:val="99"/>
    <w:rsid w:val="003D2310"/>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3D2310"/>
    <w:rPr>
      <w:rFonts w:ascii="Calibri" w:eastAsia="Times New Roman" w:hAnsi="Calibri" w:cs="Calibri"/>
      <w:b/>
      <w:sz w:val="16"/>
      <w:szCs w:val="20"/>
    </w:rPr>
  </w:style>
  <w:style w:type="character" w:customStyle="1" w:styleId="comments-post">
    <w:name w:val="comments-post"/>
    <w:rsid w:val="003D2310"/>
  </w:style>
  <w:style w:type="paragraph" w:customStyle="1" w:styleId="boldcite">
    <w:name w:val="bold cite"/>
    <w:basedOn w:val="Normal"/>
    <w:link w:val="boldciteChar4"/>
    <w:qFormat/>
    <w:rsid w:val="003D2310"/>
    <w:pPr>
      <w:spacing w:after="0" w:line="240" w:lineRule="auto"/>
    </w:pPr>
    <w:rPr>
      <w:rFonts w:eastAsia="Calibri"/>
      <w:b/>
      <w:color w:val="000000"/>
      <w:sz w:val="28"/>
      <w:u w:val="thick" w:color="000000"/>
    </w:rPr>
  </w:style>
  <w:style w:type="character" w:customStyle="1" w:styleId="boldciteChar4">
    <w:name w:val="bold cite Char4"/>
    <w:link w:val="boldcite"/>
    <w:locked/>
    <w:rsid w:val="003D2310"/>
    <w:rPr>
      <w:rFonts w:ascii="Calibri" w:eastAsia="Calibri" w:hAnsi="Calibri" w:cs="Calibri"/>
      <w:b/>
      <w:color w:val="000000"/>
      <w:sz w:val="28"/>
      <w:u w:val="thick" w:color="000000"/>
    </w:rPr>
  </w:style>
  <w:style w:type="character" w:customStyle="1" w:styleId="underlinecardChar">
    <w:name w:val="underline card Char"/>
    <w:rsid w:val="003D2310"/>
    <w:rPr>
      <w:rFonts w:ascii="Arial" w:hAnsi="Arial"/>
      <w:sz w:val="18"/>
      <w:szCs w:val="24"/>
      <w:u w:val="single"/>
      <w:lang w:val="en-US" w:eastAsia="en-US" w:bidi="ar-SA"/>
    </w:rPr>
  </w:style>
  <w:style w:type="paragraph" w:customStyle="1" w:styleId="Normal10">
    <w:name w:val="Normal1"/>
    <w:basedOn w:val="Normal"/>
    <w:qFormat/>
    <w:rsid w:val="003D2310"/>
    <w:pPr>
      <w:spacing w:after="0" w:line="240" w:lineRule="auto"/>
    </w:pPr>
    <w:rPr>
      <w:rFonts w:eastAsia="Calibri"/>
    </w:rPr>
  </w:style>
  <w:style w:type="paragraph" w:customStyle="1" w:styleId="Irrelevant6font">
    <w:name w:val="Irrelevant (6 font)"/>
    <w:basedOn w:val="Normal"/>
    <w:link w:val="Irrelevant6fontChar"/>
    <w:qFormat/>
    <w:rsid w:val="003D2310"/>
    <w:pPr>
      <w:spacing w:after="0" w:line="240" w:lineRule="auto"/>
      <w:ind w:left="547" w:right="648"/>
      <w:jc w:val="both"/>
    </w:pPr>
    <w:rPr>
      <w:rFonts w:eastAsia="Calibri"/>
      <w:sz w:val="12"/>
      <w:szCs w:val="12"/>
    </w:rPr>
  </w:style>
  <w:style w:type="character" w:customStyle="1" w:styleId="Irrelevant5fontChar">
    <w:name w:val="Irrelevant (5 font) Char"/>
    <w:rsid w:val="003D2310"/>
    <w:rPr>
      <w:sz w:val="10"/>
      <w:szCs w:val="10"/>
      <w:lang w:val="en-US" w:eastAsia="en-US" w:bidi="ar-SA"/>
    </w:rPr>
  </w:style>
  <w:style w:type="character" w:customStyle="1" w:styleId="TagsCharCharChar">
    <w:name w:val="Tags Char Char Char"/>
    <w:rsid w:val="003D2310"/>
    <w:rPr>
      <w:b/>
      <w:lang w:val="en-US" w:eastAsia="en-US" w:bidi="ar-SA"/>
    </w:rPr>
  </w:style>
  <w:style w:type="character" w:customStyle="1" w:styleId="CitesChar1">
    <w:name w:val="Cites Char1"/>
    <w:rsid w:val="003D2310"/>
    <w:rPr>
      <w:b/>
      <w:bCs/>
      <w:lang w:val="en-US" w:eastAsia="en-US" w:bidi="ar-SA"/>
    </w:rPr>
  </w:style>
  <w:style w:type="paragraph" w:customStyle="1" w:styleId="CardsFont6pt">
    <w:name w:val="Cards + Font: 6 pt"/>
    <w:basedOn w:val="Cards"/>
    <w:link w:val="CardsFont6ptChar1"/>
    <w:autoRedefine/>
    <w:qFormat/>
    <w:rsid w:val="003D2310"/>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3D2310"/>
    <w:rPr>
      <w:rFonts w:ascii="Georgia" w:eastAsia="Times New Roman" w:hAnsi="Georgia"/>
      <w:sz w:val="12"/>
    </w:rPr>
  </w:style>
  <w:style w:type="character" w:customStyle="1" w:styleId="Hyperlink13">
    <w:name w:val="Hyperlink13"/>
    <w:rsid w:val="003D2310"/>
    <w:rPr>
      <w:b w:val="0"/>
      <w:bCs w:val="0"/>
      <w:strike w:val="0"/>
      <w:dstrike w:val="0"/>
      <w:color w:val="008000"/>
      <w:sz w:val="20"/>
      <w:szCs w:val="20"/>
      <w:u w:val="none"/>
      <w:effect w:val="none"/>
    </w:rPr>
  </w:style>
  <w:style w:type="character" w:customStyle="1" w:styleId="standardcontent1">
    <w:name w:val="standardcontent1"/>
    <w:rsid w:val="003D2310"/>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3D2310"/>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3D2310"/>
    <w:rPr>
      <w:rFonts w:ascii="Calibri" w:eastAsia="Calibri" w:hAnsi="Calibri" w:cs="Calibri"/>
      <w:sz w:val="16"/>
      <w:szCs w:val="20"/>
    </w:rPr>
  </w:style>
  <w:style w:type="character" w:customStyle="1" w:styleId="Hyperlink4">
    <w:name w:val="Hyperlink4"/>
    <w:rsid w:val="003D2310"/>
    <w:rPr>
      <w:color w:val="000066"/>
      <w:u w:val="single"/>
    </w:rPr>
  </w:style>
  <w:style w:type="paragraph" w:customStyle="1" w:styleId="rddateline">
    <w:name w:val="rddateline"/>
    <w:basedOn w:val="Normal"/>
    <w:uiPriority w:val="99"/>
    <w:qFormat/>
    <w:rsid w:val="003D2310"/>
    <w:pPr>
      <w:spacing w:after="0" w:line="240" w:lineRule="auto"/>
    </w:pPr>
    <w:rPr>
      <w:rFonts w:eastAsia="Calibri"/>
      <w:szCs w:val="20"/>
    </w:rPr>
  </w:style>
  <w:style w:type="paragraph" w:customStyle="1" w:styleId="rdheadline">
    <w:name w:val="rdheadline"/>
    <w:basedOn w:val="Normal"/>
    <w:uiPriority w:val="99"/>
    <w:qFormat/>
    <w:rsid w:val="003D231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3D2310"/>
    <w:pPr>
      <w:spacing w:after="100" w:afterAutospacing="1" w:line="240" w:lineRule="auto"/>
    </w:pPr>
    <w:rPr>
      <w:rFonts w:ascii="Verdana" w:eastAsia="Calibri" w:hAnsi="Verdana"/>
      <w:szCs w:val="20"/>
    </w:rPr>
  </w:style>
  <w:style w:type="character" w:customStyle="1" w:styleId="rddeckline1">
    <w:name w:val="rddeckline1"/>
    <w:rsid w:val="003D2310"/>
    <w:rPr>
      <w:rFonts w:ascii="Verdana" w:hAnsi="Verdana" w:hint="default"/>
      <w:b/>
      <w:bCs/>
      <w:sz w:val="22"/>
      <w:szCs w:val="22"/>
    </w:rPr>
  </w:style>
  <w:style w:type="character" w:customStyle="1" w:styleId="link-external">
    <w:name w:val="link-external"/>
    <w:rsid w:val="003D2310"/>
  </w:style>
  <w:style w:type="character" w:customStyle="1" w:styleId="contact1">
    <w:name w:val="contact1"/>
    <w:rsid w:val="003D2310"/>
    <w:rPr>
      <w:rFonts w:ascii="Tahoma" w:hAnsi="Tahoma" w:cs="Tahoma" w:hint="default"/>
      <w:color w:val="999999"/>
      <w:sz w:val="20"/>
      <w:szCs w:val="20"/>
    </w:rPr>
  </w:style>
  <w:style w:type="character" w:customStyle="1" w:styleId="credits1">
    <w:name w:val="credits1"/>
    <w:rsid w:val="003D2310"/>
    <w:rPr>
      <w:rFonts w:ascii="Tahoma" w:hAnsi="Tahoma" w:cs="Tahoma" w:hint="default"/>
      <w:color w:val="999999"/>
      <w:sz w:val="16"/>
      <w:szCs w:val="16"/>
    </w:rPr>
  </w:style>
  <w:style w:type="paragraph" w:customStyle="1" w:styleId="Heading20">
    <w:name w:val="Heading2"/>
    <w:basedOn w:val="Normal"/>
    <w:link w:val="Heading2Char0"/>
    <w:qFormat/>
    <w:rsid w:val="003D2310"/>
    <w:pPr>
      <w:spacing w:after="0" w:line="240" w:lineRule="auto"/>
      <w:jc w:val="center"/>
    </w:pPr>
    <w:rPr>
      <w:rFonts w:eastAsia="Times New Roman"/>
      <w:b/>
      <w:caps/>
    </w:rPr>
  </w:style>
  <w:style w:type="character" w:customStyle="1" w:styleId="Heading2Char0">
    <w:name w:val="Heading2 Char"/>
    <w:link w:val="Heading20"/>
    <w:rsid w:val="003D2310"/>
    <w:rPr>
      <w:rFonts w:ascii="Calibri" w:eastAsia="Times New Roman" w:hAnsi="Calibri" w:cs="Calibri"/>
      <w:b/>
      <w:caps/>
      <w:sz w:val="16"/>
    </w:rPr>
  </w:style>
  <w:style w:type="paragraph" w:customStyle="1" w:styleId="Header2">
    <w:name w:val="Header2"/>
    <w:basedOn w:val="Heading20"/>
    <w:link w:val="Header2Char"/>
    <w:qFormat/>
    <w:rsid w:val="003D2310"/>
  </w:style>
  <w:style w:type="character" w:customStyle="1" w:styleId="Header2Char">
    <w:name w:val="Header2 Char"/>
    <w:link w:val="Header2"/>
    <w:rsid w:val="003D2310"/>
    <w:rPr>
      <w:rFonts w:ascii="Calibri" w:eastAsia="Times New Roman" w:hAnsi="Calibri" w:cs="Calibri"/>
      <w:b/>
      <w:caps/>
      <w:sz w:val="16"/>
    </w:rPr>
  </w:style>
  <w:style w:type="paragraph" w:customStyle="1" w:styleId="Underlinedcard0">
    <w:name w:val="Underlined card"/>
    <w:basedOn w:val="Normal"/>
    <w:link w:val="UnderlinedcardChar"/>
    <w:autoRedefine/>
    <w:qFormat/>
    <w:rsid w:val="003D2310"/>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3D2310"/>
    <w:rPr>
      <w:rFonts w:ascii="Calibri" w:eastAsia="Times New Roman" w:hAnsi="Calibri" w:cs="Calibri"/>
      <w:sz w:val="16"/>
      <w:u w:val="thick"/>
    </w:rPr>
  </w:style>
  <w:style w:type="paragraph" w:styleId="HTMLPreformatted">
    <w:name w:val="HTML Preformatted"/>
    <w:basedOn w:val="Normal"/>
    <w:link w:val="HTMLPreformattedChar"/>
    <w:rsid w:val="003D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3D2310"/>
    <w:rPr>
      <w:rFonts w:ascii="Arial Unicode MS" w:eastAsia="Arial Unicode MS" w:hAnsi="Arial Unicode MS" w:cs="Arial Unicode MS"/>
      <w:sz w:val="16"/>
      <w:szCs w:val="20"/>
    </w:rPr>
  </w:style>
  <w:style w:type="paragraph" w:customStyle="1" w:styleId="StyleHeading212pt">
    <w:name w:val="Style Heading2 + 12 pt"/>
    <w:basedOn w:val="Heading20"/>
    <w:link w:val="StyleHeading212ptChar"/>
    <w:qFormat/>
    <w:rsid w:val="003D2310"/>
    <w:rPr>
      <w:bCs/>
    </w:rPr>
  </w:style>
  <w:style w:type="character" w:customStyle="1" w:styleId="StyleHeading212ptChar">
    <w:name w:val="Style Heading2 + 12 pt Char"/>
    <w:link w:val="StyleHeading212pt"/>
    <w:rsid w:val="003D2310"/>
    <w:rPr>
      <w:rFonts w:ascii="Calibri" w:eastAsia="Times New Roman" w:hAnsi="Calibri" w:cs="Calibri"/>
      <w:b/>
      <w:bCs/>
      <w:caps/>
      <w:sz w:val="16"/>
    </w:rPr>
  </w:style>
  <w:style w:type="paragraph" w:customStyle="1" w:styleId="Heading212pt">
    <w:name w:val="Heading2 + 12 pt"/>
    <w:basedOn w:val="StyleHeading212pt"/>
    <w:link w:val="Heading212ptChar"/>
    <w:qFormat/>
    <w:rsid w:val="003D2310"/>
  </w:style>
  <w:style w:type="character" w:customStyle="1" w:styleId="Heading212ptChar">
    <w:name w:val="Heading2 + 12 pt Char"/>
    <w:link w:val="Heading212pt"/>
    <w:rsid w:val="003D2310"/>
    <w:rPr>
      <w:rFonts w:ascii="Calibri" w:eastAsia="Times New Roman" w:hAnsi="Calibri" w:cs="Calibri"/>
      <w:b/>
      <w:bCs/>
      <w:caps/>
      <w:sz w:val="16"/>
    </w:rPr>
  </w:style>
  <w:style w:type="character" w:customStyle="1" w:styleId="underline20">
    <w:name w:val="underline2"/>
    <w:rsid w:val="003D2310"/>
    <w:rPr>
      <w:u w:val="single"/>
    </w:rPr>
  </w:style>
  <w:style w:type="character" w:customStyle="1" w:styleId="CardsFont12ptCharCharCharChar">
    <w:name w:val="Cards + Font: 12 pt Char Char Char Char"/>
    <w:rsid w:val="003D2310"/>
    <w:rPr>
      <w:sz w:val="24"/>
      <w:szCs w:val="24"/>
      <w:u w:val="thick"/>
      <w:lang w:val="en-US" w:eastAsia="en-US" w:bidi="ar-SA"/>
    </w:rPr>
  </w:style>
  <w:style w:type="character" w:customStyle="1" w:styleId="UnderlinedCardChar0">
    <w:name w:val="Underlined Card Char"/>
    <w:rsid w:val="003D2310"/>
    <w:rPr>
      <w:rFonts w:ascii="Palatino Linotype" w:hAnsi="Palatino Linotype"/>
      <w:u w:val="single"/>
      <w:lang w:val="en-US" w:eastAsia="en-US" w:bidi="ar-SA"/>
    </w:rPr>
  </w:style>
  <w:style w:type="paragraph" w:customStyle="1" w:styleId="StyleHeading110pt">
    <w:name w:val="Style Heading 1 + 10 pt"/>
    <w:basedOn w:val="Heading1"/>
    <w:qFormat/>
    <w:rsid w:val="003D231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3D2310"/>
  </w:style>
  <w:style w:type="paragraph" w:customStyle="1" w:styleId="StyleUnderliningTimesNewRomanBoldNounderlineKernat16">
    <w:name w:val="Style Underlining + Times New Roman Bold No underline Kern at 16..."/>
    <w:basedOn w:val="Normal"/>
    <w:qFormat/>
    <w:rsid w:val="003D231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3D231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3D2310"/>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3D2310"/>
    <w:rPr>
      <w:sz w:val="32"/>
      <w:szCs w:val="32"/>
      <w:u w:val="single"/>
    </w:rPr>
  </w:style>
  <w:style w:type="character" w:customStyle="1" w:styleId="StyleBoldText12pt10ptNotBoldKernat16pt">
    <w:name w:val="Style Bold Text 12 pt + 10 pt Not Bold Kern at 16 pt"/>
    <w:rsid w:val="003D231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3D2310"/>
  </w:style>
  <w:style w:type="paragraph" w:customStyle="1" w:styleId="highlightcardtext">
    <w:name w:val="highlight card text"/>
    <w:basedOn w:val="evidencetext"/>
    <w:uiPriority w:val="99"/>
    <w:qFormat/>
    <w:rsid w:val="003D231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3D2310"/>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3D2310"/>
    <w:pPr>
      <w:spacing w:after="0" w:line="240" w:lineRule="auto"/>
    </w:pPr>
    <w:rPr>
      <w:rFonts w:eastAsia="Calibri"/>
      <w:bCs/>
      <w:color w:val="000000"/>
    </w:rPr>
  </w:style>
  <w:style w:type="character" w:customStyle="1" w:styleId="BodyText3Char">
    <w:name w:val="Body Text 3 Char"/>
    <w:basedOn w:val="DefaultParagraphFont"/>
    <w:link w:val="BodyText3"/>
    <w:rsid w:val="003D2310"/>
    <w:rPr>
      <w:rFonts w:ascii="Calibri" w:eastAsia="Calibri" w:hAnsi="Calibri" w:cs="Calibri"/>
      <w:bCs/>
      <w:color w:val="000000"/>
      <w:sz w:val="16"/>
    </w:rPr>
  </w:style>
  <w:style w:type="paragraph" w:customStyle="1" w:styleId="underlinecard">
    <w:name w:val="underline card"/>
    <w:basedOn w:val="Normal"/>
    <w:uiPriority w:val="99"/>
    <w:qFormat/>
    <w:rsid w:val="003D2310"/>
    <w:pPr>
      <w:spacing w:after="0" w:line="240" w:lineRule="auto"/>
      <w:ind w:left="1728" w:right="1728"/>
    </w:pPr>
    <w:rPr>
      <w:rFonts w:eastAsia="Calibri"/>
      <w:sz w:val="18"/>
      <w:u w:val="single"/>
    </w:rPr>
  </w:style>
  <w:style w:type="paragraph" w:customStyle="1" w:styleId="medium-normal">
    <w:name w:val="medium-normal"/>
    <w:basedOn w:val="Normal"/>
    <w:qFormat/>
    <w:rsid w:val="003D2310"/>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3D2310"/>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3D2310"/>
    <w:rPr>
      <w:rFonts w:eastAsia="Times New Roman"/>
      <w:sz w:val="12"/>
      <w:szCs w:val="24"/>
    </w:rPr>
  </w:style>
  <w:style w:type="character" w:customStyle="1" w:styleId="CardsFont6ptCharChar">
    <w:name w:val="Cards + Font: 6 pt Char Char"/>
    <w:link w:val="CardsFont6ptChar"/>
    <w:rsid w:val="003D2310"/>
    <w:rPr>
      <w:rFonts w:ascii="Calibri" w:eastAsia="Times New Roman" w:hAnsi="Calibri" w:cs="Calibri"/>
      <w:sz w:val="12"/>
    </w:rPr>
  </w:style>
  <w:style w:type="paragraph" w:customStyle="1" w:styleId="CitesCharChar">
    <w:name w:val="Cites Char Char"/>
    <w:basedOn w:val="Normal"/>
    <w:link w:val="CitesCharCharChar"/>
    <w:qFormat/>
    <w:rsid w:val="003D2310"/>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3D2310"/>
    <w:rPr>
      <w:rFonts w:ascii="Calibri" w:eastAsia="Times New Roman" w:hAnsi="Calibri" w:cs="Calibri"/>
      <w:b/>
      <w:bCs/>
      <w:sz w:val="16"/>
    </w:rPr>
  </w:style>
  <w:style w:type="paragraph" w:customStyle="1" w:styleId="TagsCharChar">
    <w:name w:val="Tags Char Char"/>
    <w:basedOn w:val="Normal"/>
    <w:uiPriority w:val="99"/>
    <w:qFormat/>
    <w:rsid w:val="003D2310"/>
    <w:pPr>
      <w:autoSpaceDE w:val="0"/>
      <w:autoSpaceDN w:val="0"/>
      <w:adjustRightInd w:val="0"/>
      <w:spacing w:after="0" w:line="240" w:lineRule="auto"/>
      <w:jc w:val="both"/>
      <w:outlineLvl w:val="1"/>
    </w:pPr>
    <w:rPr>
      <w:rFonts w:eastAsia="Calibri"/>
      <w:b/>
      <w:szCs w:val="20"/>
    </w:rPr>
  </w:style>
  <w:style w:type="character" w:customStyle="1" w:styleId="Char3">
    <w:name w:val="Char3"/>
    <w:rsid w:val="003D2310"/>
    <w:rPr>
      <w:rFonts w:ascii="Arial Narrow" w:eastAsia="Batang" w:hAnsi="Arial Narrow" w:cs="Arial"/>
      <w:b/>
      <w:bCs/>
      <w:iCs/>
      <w:sz w:val="24"/>
      <w:szCs w:val="28"/>
      <w:lang w:val="en-US" w:eastAsia="en-US" w:bidi="ar-SA"/>
    </w:rPr>
  </w:style>
  <w:style w:type="character" w:customStyle="1" w:styleId="UnderlinedCards">
    <w:name w:val="Underlined Cards"/>
    <w:rsid w:val="003D2310"/>
    <w:rPr>
      <w:sz w:val="24"/>
      <w:szCs w:val="24"/>
      <w:u w:val="thick"/>
      <w:lang w:val="en-US" w:eastAsia="en-US" w:bidi="ar-SA"/>
    </w:rPr>
  </w:style>
  <w:style w:type="paragraph" w:customStyle="1" w:styleId="story-body">
    <w:name w:val="story-body"/>
    <w:basedOn w:val="Normal"/>
    <w:qFormat/>
    <w:rsid w:val="003D2310"/>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3D2310"/>
    <w:rPr>
      <w:sz w:val="24"/>
      <w:szCs w:val="24"/>
      <w:u w:val="thick"/>
      <w:lang w:val="en-US" w:eastAsia="en-US" w:bidi="ar-SA"/>
    </w:rPr>
  </w:style>
  <w:style w:type="character" w:customStyle="1" w:styleId="highlightcardtextChar">
    <w:name w:val="highlight card text Char"/>
    <w:rsid w:val="003D231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D2310"/>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3D2310"/>
    <w:rPr>
      <w:rFonts w:ascii="Calibri" w:eastAsia="Times New Roman" w:hAnsi="Calibri" w:cs="Calibri"/>
      <w:sz w:val="18"/>
    </w:rPr>
  </w:style>
  <w:style w:type="character" w:customStyle="1" w:styleId="TagsChar4">
    <w:name w:val="Tags Char4"/>
    <w:rsid w:val="003D2310"/>
    <w:rPr>
      <w:b/>
      <w:lang w:val="en-US" w:eastAsia="en-US" w:bidi="ar-SA"/>
    </w:rPr>
  </w:style>
  <w:style w:type="character" w:customStyle="1" w:styleId="hit1">
    <w:name w:val="hit1"/>
    <w:rsid w:val="003D2310"/>
    <w:rPr>
      <w:rFonts w:ascii="Verdana" w:hAnsi="Verdana" w:hint="default"/>
      <w:b/>
      <w:bCs/>
      <w:vanish w:val="0"/>
      <w:webHidden w:val="0"/>
      <w:color w:val="CC0033"/>
      <w:sz w:val="20"/>
      <w:szCs w:val="20"/>
      <w:specVanish w:val="0"/>
    </w:rPr>
  </w:style>
  <w:style w:type="character" w:customStyle="1" w:styleId="ssl01">
    <w:name w:val="ss_l01"/>
    <w:rsid w:val="003D2310"/>
    <w:rPr>
      <w:rFonts w:ascii="Verdana" w:hAnsi="Verdana" w:hint="default"/>
      <w:color w:val="000000"/>
      <w:sz w:val="20"/>
      <w:szCs w:val="20"/>
    </w:rPr>
  </w:style>
  <w:style w:type="character" w:customStyle="1" w:styleId="tightinline1">
    <w:name w:val="tightinline1"/>
    <w:rsid w:val="003D2310"/>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3D2310"/>
    <w:pPr>
      <w:spacing w:after="0" w:line="240" w:lineRule="auto"/>
      <w:ind w:left="1728" w:right="1728"/>
    </w:pPr>
    <w:rPr>
      <w:rFonts w:eastAsia="Calibri"/>
      <w:sz w:val="18"/>
    </w:rPr>
  </w:style>
  <w:style w:type="paragraph" w:customStyle="1" w:styleId="boldciteChar">
    <w:name w:val="bold cite Char"/>
    <w:basedOn w:val="Heading1"/>
    <w:uiPriority w:val="99"/>
    <w:qFormat/>
    <w:rsid w:val="003D231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rsid w:val="003D2310"/>
    <w:rPr>
      <w:rFonts w:ascii="Calibri" w:eastAsia="Times New Roman" w:hAnsi="Calibri" w:cs="Calibri"/>
      <w:b/>
      <w:color w:val="000000"/>
      <w:sz w:val="16"/>
      <w:szCs w:val="20"/>
    </w:rPr>
  </w:style>
  <w:style w:type="paragraph" w:customStyle="1" w:styleId="Cardnon-underlined">
    <w:name w:val="Card non-underlined"/>
    <w:basedOn w:val="Normal"/>
    <w:qFormat/>
    <w:rsid w:val="003D2310"/>
    <w:pPr>
      <w:spacing w:after="0" w:line="240" w:lineRule="auto"/>
    </w:pPr>
    <w:rPr>
      <w:rFonts w:eastAsia="Calibri"/>
      <w:szCs w:val="20"/>
    </w:rPr>
  </w:style>
  <w:style w:type="paragraph" w:customStyle="1" w:styleId="CardCites">
    <w:name w:val="Card Cites"/>
    <w:basedOn w:val="Normal"/>
    <w:next w:val="Normal"/>
    <w:qFormat/>
    <w:rsid w:val="003D2310"/>
    <w:pPr>
      <w:spacing w:after="0" w:line="240" w:lineRule="auto"/>
    </w:pPr>
    <w:rPr>
      <w:rFonts w:eastAsia="Calibri"/>
      <w:b/>
    </w:rPr>
  </w:style>
  <w:style w:type="character" w:customStyle="1" w:styleId="blsp-spelling-corrected">
    <w:name w:val="blsp-spelling-corrected"/>
    <w:rsid w:val="003D2310"/>
  </w:style>
  <w:style w:type="character" w:customStyle="1" w:styleId="blsp-spelling-error">
    <w:name w:val="blsp-spelling-error"/>
    <w:rsid w:val="003D2310"/>
  </w:style>
  <w:style w:type="character" w:customStyle="1" w:styleId="sup">
    <w:name w:val="sup"/>
    <w:rsid w:val="003D2310"/>
  </w:style>
  <w:style w:type="character" w:customStyle="1" w:styleId="pgnum">
    <w:name w:val="pgnum"/>
    <w:rsid w:val="003D2310"/>
  </w:style>
  <w:style w:type="character" w:customStyle="1" w:styleId="SmallFontCharChar">
    <w:name w:val="Small Font Char Char"/>
    <w:rsid w:val="003D2310"/>
    <w:rPr>
      <w:rFonts w:ascii="Arial" w:hAnsi="Arial"/>
      <w:sz w:val="12"/>
      <w:szCs w:val="24"/>
      <w:lang w:val="en-US" w:eastAsia="en-US" w:bidi="ar-SA"/>
    </w:rPr>
  </w:style>
  <w:style w:type="paragraph" w:customStyle="1" w:styleId="textmargin">
    <w:name w:val="textmargin"/>
    <w:basedOn w:val="Normal"/>
    <w:uiPriority w:val="99"/>
    <w:qFormat/>
    <w:rsid w:val="003D231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D231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3D231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3D2310"/>
    <w:pPr>
      <w:spacing w:after="0" w:line="240" w:lineRule="auto"/>
    </w:pPr>
    <w:rPr>
      <w:rFonts w:ascii="Verdana" w:eastAsia="Calibri" w:hAnsi="Verdana"/>
      <w:szCs w:val="20"/>
    </w:rPr>
  </w:style>
  <w:style w:type="character" w:customStyle="1" w:styleId="BoldUnderliningChar">
    <w:name w:val="Bold Underlining Char"/>
    <w:rsid w:val="003D2310"/>
    <w:rPr>
      <w:rFonts w:ascii="Arial Narrow" w:eastAsia="Calibri" w:hAnsi="Arial Narrow" w:cs="Times New Roman"/>
      <w:b/>
      <w:sz w:val="20"/>
      <w:u w:val="single"/>
    </w:rPr>
  </w:style>
  <w:style w:type="paragraph" w:customStyle="1" w:styleId="correctindex">
    <w:name w:val="correct index"/>
    <w:basedOn w:val="Normal"/>
    <w:uiPriority w:val="99"/>
    <w:qFormat/>
    <w:rsid w:val="003D2310"/>
    <w:pPr>
      <w:spacing w:after="0" w:line="240" w:lineRule="auto"/>
    </w:pPr>
    <w:rPr>
      <w:rFonts w:ascii="Arial Narrow" w:eastAsia="Calibri" w:hAnsi="Arial Narrow"/>
      <w:color w:val="000000"/>
    </w:rPr>
  </w:style>
  <w:style w:type="paragraph" w:customStyle="1" w:styleId="bc2">
    <w:name w:val="bc_2"/>
    <w:basedOn w:val="Normal"/>
    <w:uiPriority w:val="99"/>
    <w:qFormat/>
    <w:rsid w:val="003D2310"/>
    <w:pPr>
      <w:spacing w:before="100" w:beforeAutospacing="1" w:after="100" w:afterAutospacing="1" w:line="240" w:lineRule="auto"/>
    </w:pPr>
    <w:rPr>
      <w:rFonts w:eastAsia="Calibri"/>
      <w:color w:val="000000"/>
    </w:rPr>
  </w:style>
  <w:style w:type="character" w:customStyle="1" w:styleId="bc21">
    <w:name w:val="bc_21"/>
    <w:rsid w:val="003D2310"/>
  </w:style>
  <w:style w:type="paragraph" w:customStyle="1" w:styleId="inside-copy">
    <w:name w:val="inside-copy"/>
    <w:basedOn w:val="Normal"/>
    <w:qFormat/>
    <w:rsid w:val="003D231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3D2310"/>
    <w:pPr>
      <w:spacing w:after="0" w:line="240" w:lineRule="auto"/>
    </w:pPr>
    <w:rPr>
      <w:rFonts w:ascii="Verdana" w:eastAsia="Calibri" w:hAnsi="Verdana"/>
      <w:szCs w:val="20"/>
    </w:rPr>
  </w:style>
  <w:style w:type="paragraph" w:customStyle="1" w:styleId="quote2">
    <w:name w:val="quote2"/>
    <w:basedOn w:val="Normal"/>
    <w:uiPriority w:val="99"/>
    <w:qFormat/>
    <w:rsid w:val="003D2310"/>
    <w:pPr>
      <w:spacing w:after="0" w:line="240" w:lineRule="auto"/>
    </w:pPr>
    <w:rPr>
      <w:rFonts w:ascii="Verdana" w:eastAsia="Calibri" w:hAnsi="Verdana"/>
      <w:szCs w:val="20"/>
    </w:rPr>
  </w:style>
  <w:style w:type="character" w:customStyle="1" w:styleId="copystyle">
    <w:name w:val="copystyle"/>
    <w:rsid w:val="003D2310"/>
  </w:style>
  <w:style w:type="paragraph" w:customStyle="1" w:styleId="BlockTitle1">
    <w:name w:val="Block Title #1"/>
    <w:basedOn w:val="Heading1"/>
    <w:qFormat/>
    <w:rsid w:val="003D231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3D2310"/>
    <w:rPr>
      <w:rFonts w:ascii="Arial" w:hAnsi="Arial" w:cs="Arial"/>
      <w:b/>
      <w:bCs/>
      <w:kern w:val="32"/>
      <w:sz w:val="24"/>
      <w:szCs w:val="24"/>
      <w:lang w:val="en-US" w:eastAsia="en-US" w:bidi="ar-SA"/>
    </w:rPr>
  </w:style>
  <w:style w:type="character" w:customStyle="1" w:styleId="ReadUnderline">
    <w:name w:val="Read Underline"/>
    <w:rsid w:val="003D2310"/>
    <w:rPr>
      <w:rFonts w:ascii="Arial" w:hAnsi="Arial"/>
      <w:b/>
      <w:sz w:val="18"/>
      <w:u w:val="thick"/>
    </w:rPr>
  </w:style>
  <w:style w:type="character" w:customStyle="1" w:styleId="ShrinkText">
    <w:name w:val="Shrink Text"/>
    <w:rsid w:val="003D2310"/>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D231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D2310"/>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3D2310"/>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3D2310"/>
  </w:style>
  <w:style w:type="paragraph" w:customStyle="1" w:styleId="body-paragraph">
    <w:name w:val="body-paragraph"/>
    <w:basedOn w:val="Normal"/>
    <w:qFormat/>
    <w:rsid w:val="003D231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3D231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3D2310"/>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3D2310"/>
    <w:pPr>
      <w:spacing w:after="0" w:line="240" w:lineRule="auto"/>
    </w:pPr>
    <w:rPr>
      <w:rFonts w:ascii="Arial Narrow" w:eastAsia="Times New Roman" w:hAnsi="Arial Narrow"/>
      <w:b/>
    </w:rPr>
  </w:style>
  <w:style w:type="character" w:customStyle="1" w:styleId="TagCiteChar1">
    <w:name w:val="Tag/Cite Char"/>
    <w:link w:val="TagCite2"/>
    <w:rsid w:val="003D2310"/>
    <w:rPr>
      <w:rFonts w:ascii="Arial Narrow" w:eastAsia="Times New Roman" w:hAnsi="Arial Narrow" w:cs="Calibri"/>
      <w:b/>
      <w:sz w:val="16"/>
    </w:rPr>
  </w:style>
  <w:style w:type="paragraph" w:customStyle="1" w:styleId="F4">
    <w:name w:val="F4"/>
    <w:basedOn w:val="Normal"/>
    <w:link w:val="F4Char"/>
    <w:qFormat/>
    <w:rsid w:val="003D2310"/>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3D2310"/>
    <w:rPr>
      <w:rFonts w:ascii="Arial Narrow" w:eastAsia="Times New Roman" w:hAnsi="Arial Narrow" w:cs="Calibri"/>
      <w:sz w:val="16"/>
      <w:szCs w:val="20"/>
      <w:u w:val="single"/>
    </w:rPr>
  </w:style>
  <w:style w:type="paragraph" w:customStyle="1" w:styleId="StyleCARD">
    <w:name w:val="Style CARD +"/>
    <w:basedOn w:val="Normal"/>
    <w:link w:val="StyleCARDChar"/>
    <w:qFormat/>
    <w:rsid w:val="003D2310"/>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3D2310"/>
    <w:rPr>
      <w:rFonts w:ascii="Arial Narrow" w:eastAsia="Times New Roman" w:hAnsi="Arial Narrow" w:cs="Calibri"/>
      <w:sz w:val="16"/>
      <w:szCs w:val="20"/>
    </w:rPr>
  </w:style>
  <w:style w:type="paragraph" w:customStyle="1" w:styleId="UnderlinedText">
    <w:name w:val="Underlined Text"/>
    <w:basedOn w:val="Normal"/>
    <w:autoRedefine/>
    <w:qFormat/>
    <w:rsid w:val="003D2310"/>
    <w:pPr>
      <w:spacing w:after="0" w:line="240" w:lineRule="auto"/>
    </w:pPr>
    <w:rPr>
      <w:b/>
    </w:rPr>
  </w:style>
  <w:style w:type="character" w:customStyle="1" w:styleId="noiconheadline">
    <w:name w:val="noicon_headline"/>
    <w:rsid w:val="003D2310"/>
  </w:style>
  <w:style w:type="character" w:customStyle="1" w:styleId="CommentSubjectChar1">
    <w:name w:val="Comment Subject Char1"/>
    <w:basedOn w:val="CommentTextChar"/>
    <w:uiPriority w:val="99"/>
    <w:rsid w:val="003D2310"/>
    <w:rPr>
      <w:rFonts w:ascii="Calibri" w:eastAsia="Calibri" w:hAnsi="Calibri" w:cs="Calibri"/>
      <w:b/>
      <w:bCs/>
      <w:sz w:val="16"/>
      <w:szCs w:val="20"/>
    </w:rPr>
  </w:style>
  <w:style w:type="paragraph" w:customStyle="1" w:styleId="tagCharChar">
    <w:name w:val="tag Char Char"/>
    <w:basedOn w:val="Normal"/>
    <w:link w:val="tagCharCharChar"/>
    <w:qFormat/>
    <w:rsid w:val="003D2310"/>
    <w:pPr>
      <w:spacing w:after="0" w:line="240" w:lineRule="auto"/>
    </w:pPr>
    <w:rPr>
      <w:rFonts w:eastAsia="Times New Roman"/>
      <w:b/>
      <w:szCs w:val="20"/>
    </w:rPr>
  </w:style>
  <w:style w:type="character" w:customStyle="1" w:styleId="tagCharCharChar">
    <w:name w:val="tag Char Char Char"/>
    <w:link w:val="tagCharChar"/>
    <w:rsid w:val="003D2310"/>
    <w:rPr>
      <w:rFonts w:ascii="Calibri" w:eastAsia="Times New Roman" w:hAnsi="Calibri" w:cs="Calibri"/>
      <w:b/>
      <w:sz w:val="16"/>
      <w:szCs w:val="20"/>
    </w:rPr>
  </w:style>
  <w:style w:type="character" w:customStyle="1" w:styleId="BlockTitleCharChar">
    <w:name w:val="Block Title Char Char"/>
    <w:rsid w:val="003D2310"/>
    <w:rPr>
      <w:rFonts w:ascii="Georgia" w:hAnsi="Georgia" w:cs="Arial"/>
      <w:b/>
      <w:bCs/>
      <w:kern w:val="32"/>
      <w:sz w:val="28"/>
      <w:szCs w:val="32"/>
      <w:lang w:val="en-US" w:eastAsia="en-US" w:bidi="ar-SA"/>
    </w:rPr>
  </w:style>
  <w:style w:type="paragraph" w:styleId="MacroText">
    <w:name w:val="macro"/>
    <w:link w:val="MacroTextChar"/>
    <w:rsid w:val="003D231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D2310"/>
    <w:rPr>
      <w:rFonts w:ascii="Courier New" w:eastAsia="Times New Roman" w:hAnsi="Courier New" w:cs="Courier New"/>
      <w:sz w:val="20"/>
      <w:szCs w:val="20"/>
    </w:rPr>
  </w:style>
  <w:style w:type="character" w:customStyle="1" w:styleId="pp1">
    <w:name w:val="pp1"/>
    <w:rsid w:val="003D2310"/>
    <w:rPr>
      <w:rFonts w:ascii="Times New Roman" w:hAnsi="Times New Roman" w:cs="Times New Roman" w:hint="default"/>
      <w:i w:val="0"/>
      <w:iCs w:val="0"/>
      <w:smallCaps w:val="0"/>
      <w:sz w:val="30"/>
      <w:szCs w:val="30"/>
    </w:rPr>
  </w:style>
  <w:style w:type="character" w:customStyle="1" w:styleId="prbodytext1">
    <w:name w:val="pr_bodytext1"/>
    <w:rsid w:val="003D2310"/>
    <w:rPr>
      <w:rFonts w:ascii="Arial" w:hAnsi="Arial" w:cs="Arial" w:hint="default"/>
      <w:sz w:val="20"/>
      <w:szCs w:val="20"/>
    </w:rPr>
  </w:style>
  <w:style w:type="character" w:customStyle="1" w:styleId="italic">
    <w:name w:val="italic"/>
    <w:rsid w:val="003D2310"/>
  </w:style>
  <w:style w:type="character" w:customStyle="1" w:styleId="marrontitulobig">
    <w:name w:val="marron_titulo_big"/>
    <w:rsid w:val="003D2310"/>
  </w:style>
  <w:style w:type="character" w:customStyle="1" w:styleId="articlehead">
    <w:name w:val="articlehead"/>
    <w:rsid w:val="003D2310"/>
  </w:style>
  <w:style w:type="character" w:customStyle="1" w:styleId="lead">
    <w:name w:val="lead"/>
    <w:rsid w:val="003D2310"/>
  </w:style>
  <w:style w:type="character" w:customStyle="1" w:styleId="manchettebig2">
    <w:name w:val="manchettebig2"/>
    <w:rsid w:val="003D2310"/>
  </w:style>
  <w:style w:type="character" w:customStyle="1" w:styleId="blue3">
    <w:name w:val="blue3"/>
    <w:rsid w:val="003D2310"/>
  </w:style>
  <w:style w:type="paragraph" w:customStyle="1" w:styleId="issuedetails">
    <w:name w:val="issue_details"/>
    <w:basedOn w:val="Normal"/>
    <w:uiPriority w:val="99"/>
    <w:qFormat/>
    <w:rsid w:val="003D2310"/>
    <w:pPr>
      <w:spacing w:before="100" w:beforeAutospacing="1" w:after="100" w:afterAutospacing="1" w:line="240" w:lineRule="auto"/>
    </w:pPr>
    <w:rPr>
      <w:rFonts w:eastAsia="Times New Roman"/>
    </w:rPr>
  </w:style>
  <w:style w:type="character" w:customStyle="1" w:styleId="over-title">
    <w:name w:val="over-title"/>
    <w:rsid w:val="003D2310"/>
  </w:style>
  <w:style w:type="character" w:customStyle="1" w:styleId="contentheader">
    <w:name w:val="contentheader"/>
    <w:rsid w:val="003D2310"/>
  </w:style>
  <w:style w:type="paragraph" w:customStyle="1" w:styleId="TxBrp2">
    <w:name w:val="TxBr_p2"/>
    <w:basedOn w:val="Normal"/>
    <w:qFormat/>
    <w:rsid w:val="003D2310"/>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3D2310"/>
    <w:rPr>
      <w:rFonts w:eastAsia="SimSun"/>
      <w:szCs w:val="24"/>
      <w:lang w:val="en-US" w:eastAsia="zh-CN" w:bidi="ar-SA"/>
    </w:rPr>
  </w:style>
  <w:style w:type="character" w:customStyle="1" w:styleId="tagscharchar0">
    <w:name w:val="tagscharchar"/>
    <w:rsid w:val="003D2310"/>
  </w:style>
  <w:style w:type="paragraph" w:customStyle="1" w:styleId="cite20">
    <w:name w:val="cite2"/>
    <w:basedOn w:val="Normal"/>
    <w:qFormat/>
    <w:rsid w:val="003D2310"/>
    <w:pPr>
      <w:spacing w:after="0" w:line="240" w:lineRule="auto"/>
    </w:pPr>
    <w:rPr>
      <w:rFonts w:eastAsia="Times New Roman"/>
      <w:color w:val="000000"/>
      <w:szCs w:val="20"/>
    </w:rPr>
  </w:style>
  <w:style w:type="character" w:customStyle="1" w:styleId="btx">
    <w:name w:val="btx"/>
    <w:rsid w:val="003D2310"/>
  </w:style>
  <w:style w:type="character" w:customStyle="1" w:styleId="bhl">
    <w:name w:val="bhl"/>
    <w:rsid w:val="003D2310"/>
  </w:style>
  <w:style w:type="character" w:customStyle="1" w:styleId="FontStyle13">
    <w:name w:val="Font Style13"/>
    <w:uiPriority w:val="99"/>
    <w:rsid w:val="003D2310"/>
    <w:rPr>
      <w:rFonts w:ascii="Times New Roman" w:hAnsi="Times New Roman" w:cs="Times New Roman"/>
      <w:sz w:val="18"/>
      <w:szCs w:val="18"/>
    </w:rPr>
  </w:style>
  <w:style w:type="character" w:customStyle="1" w:styleId="FontStyle11">
    <w:name w:val="Font Style11"/>
    <w:uiPriority w:val="99"/>
    <w:rsid w:val="003D2310"/>
    <w:rPr>
      <w:rFonts w:ascii="Times New Roman" w:hAnsi="Times New Roman" w:cs="Times New Roman"/>
      <w:b/>
      <w:bCs/>
      <w:sz w:val="24"/>
      <w:szCs w:val="24"/>
    </w:rPr>
  </w:style>
  <w:style w:type="character" w:customStyle="1" w:styleId="FontStyle12">
    <w:name w:val="Font Style12"/>
    <w:uiPriority w:val="99"/>
    <w:rsid w:val="003D2310"/>
    <w:rPr>
      <w:rFonts w:ascii="Times New Roman" w:hAnsi="Times New Roman" w:cs="Times New Roman"/>
      <w:sz w:val="24"/>
      <w:szCs w:val="24"/>
    </w:rPr>
  </w:style>
  <w:style w:type="character" w:customStyle="1" w:styleId="FontStyle14">
    <w:name w:val="Font Style14"/>
    <w:uiPriority w:val="99"/>
    <w:rsid w:val="003D2310"/>
    <w:rPr>
      <w:rFonts w:ascii="Times New Roman" w:hAnsi="Times New Roman" w:cs="Times New Roman"/>
      <w:i/>
      <w:iCs/>
      <w:sz w:val="18"/>
      <w:szCs w:val="18"/>
    </w:rPr>
  </w:style>
  <w:style w:type="character" w:customStyle="1" w:styleId="FontStyle15">
    <w:name w:val="Font Style15"/>
    <w:uiPriority w:val="99"/>
    <w:rsid w:val="003D2310"/>
    <w:rPr>
      <w:rFonts w:ascii="Times New Roman" w:hAnsi="Times New Roman" w:cs="Times New Roman"/>
      <w:b/>
      <w:bCs/>
      <w:sz w:val="18"/>
      <w:szCs w:val="18"/>
    </w:rPr>
  </w:style>
  <w:style w:type="character" w:customStyle="1" w:styleId="FontStyle16">
    <w:name w:val="Font Style16"/>
    <w:uiPriority w:val="99"/>
    <w:rsid w:val="003D2310"/>
    <w:rPr>
      <w:rFonts w:ascii="Times New Roman" w:hAnsi="Times New Roman" w:cs="Times New Roman"/>
      <w:b/>
      <w:bCs/>
      <w:spacing w:val="-20"/>
      <w:sz w:val="16"/>
      <w:szCs w:val="16"/>
    </w:rPr>
  </w:style>
  <w:style w:type="character" w:customStyle="1" w:styleId="FontStyle17">
    <w:name w:val="Font Style17"/>
    <w:uiPriority w:val="99"/>
    <w:rsid w:val="003D2310"/>
    <w:rPr>
      <w:rFonts w:ascii="Times New Roman" w:hAnsi="Times New Roman" w:cs="Times New Roman"/>
      <w:b/>
      <w:bCs/>
      <w:sz w:val="10"/>
      <w:szCs w:val="10"/>
    </w:rPr>
  </w:style>
  <w:style w:type="character" w:customStyle="1" w:styleId="in-widget">
    <w:name w:val="in-widget"/>
    <w:rsid w:val="003D2310"/>
  </w:style>
  <w:style w:type="paragraph" w:customStyle="1" w:styleId="bodycopyindent">
    <w:name w:val="bodycopyindent"/>
    <w:basedOn w:val="Normal"/>
    <w:uiPriority w:val="99"/>
    <w:qFormat/>
    <w:rsid w:val="003D2310"/>
    <w:pPr>
      <w:spacing w:before="100" w:beforeAutospacing="1" w:after="100" w:afterAutospacing="1" w:line="240" w:lineRule="auto"/>
    </w:pPr>
    <w:rPr>
      <w:rFonts w:eastAsia="Times New Roman"/>
    </w:rPr>
  </w:style>
  <w:style w:type="character" w:customStyle="1" w:styleId="copyright">
    <w:name w:val="copyright"/>
    <w:rsid w:val="003D2310"/>
  </w:style>
  <w:style w:type="character" w:customStyle="1" w:styleId="spanstyle">
    <w:name w:val="spanstyle"/>
    <w:rsid w:val="003D2310"/>
  </w:style>
  <w:style w:type="character" w:customStyle="1" w:styleId="ssl3">
    <w:name w:val="ss_l3"/>
    <w:rsid w:val="003D2310"/>
  </w:style>
  <w:style w:type="character" w:customStyle="1" w:styleId="bold">
    <w:name w:val="bold"/>
    <w:rsid w:val="003D2310"/>
  </w:style>
  <w:style w:type="paragraph" w:customStyle="1" w:styleId="StyleUnderlineChar11pt3">
    <w:name w:val="Style Underline Char + 11 pt3"/>
    <w:link w:val="StyleUnderlineChar11pt3Char"/>
    <w:qFormat/>
    <w:rsid w:val="003D2310"/>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D2310"/>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3D2310"/>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3D2310"/>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3D2310"/>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3D2310"/>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3D2310"/>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3D2310"/>
    <w:rPr>
      <w:rFonts w:ascii="Arial Narrow" w:eastAsia="Times New Roman" w:hAnsi="Arial Narrow"/>
      <w:b/>
      <w:bCs/>
      <w:sz w:val="22"/>
      <w:u w:val="single"/>
    </w:rPr>
  </w:style>
  <w:style w:type="paragraph" w:customStyle="1" w:styleId="tussenkop">
    <w:name w:val="tussenkop"/>
    <w:basedOn w:val="Normal"/>
    <w:uiPriority w:val="99"/>
    <w:qFormat/>
    <w:rsid w:val="003D2310"/>
    <w:pPr>
      <w:spacing w:before="100" w:beforeAutospacing="1" w:after="100" w:afterAutospacing="1" w:line="240" w:lineRule="auto"/>
    </w:pPr>
    <w:rPr>
      <w:rFonts w:eastAsia="Times New Roman"/>
    </w:rPr>
  </w:style>
  <w:style w:type="paragraph" w:customStyle="1" w:styleId="text1">
    <w:name w:val="text1"/>
    <w:basedOn w:val="Normal"/>
    <w:autoRedefine/>
    <w:qFormat/>
    <w:rsid w:val="003D2310"/>
    <w:pPr>
      <w:spacing w:after="0" w:line="240" w:lineRule="auto"/>
    </w:pPr>
    <w:rPr>
      <w:rFonts w:eastAsia="Times New Roman"/>
      <w:szCs w:val="20"/>
    </w:rPr>
  </w:style>
  <w:style w:type="character" w:customStyle="1" w:styleId="docnumbertitle">
    <w:name w:val="doc_number_title"/>
    <w:basedOn w:val="DefaultParagraphFont"/>
    <w:rsid w:val="003D2310"/>
  </w:style>
  <w:style w:type="character" w:customStyle="1" w:styleId="HotRouteChar0">
    <w:name w:val="Hot Route Char"/>
    <w:link w:val="HotRoute0"/>
    <w:rsid w:val="003D2310"/>
    <w:rPr>
      <w:rFonts w:ascii="Calibri" w:eastAsia="Calibri" w:hAnsi="Calibri" w:cs="Calibri"/>
      <w:color w:val="000000"/>
      <w:sz w:val="16"/>
    </w:rPr>
  </w:style>
  <w:style w:type="paragraph" w:customStyle="1" w:styleId="Style6">
    <w:name w:val="Style6"/>
    <w:basedOn w:val="Normal"/>
    <w:link w:val="Style6Char"/>
    <w:autoRedefine/>
    <w:qFormat/>
    <w:rsid w:val="003D2310"/>
    <w:pPr>
      <w:spacing w:after="0" w:line="240" w:lineRule="auto"/>
    </w:pPr>
    <w:rPr>
      <w:b/>
    </w:rPr>
  </w:style>
  <w:style w:type="character" w:customStyle="1" w:styleId="Style6Char">
    <w:name w:val="Style6 Char"/>
    <w:basedOn w:val="DefaultParagraphFont"/>
    <w:link w:val="Style6"/>
    <w:rsid w:val="003D2310"/>
    <w:rPr>
      <w:rFonts w:ascii="Calibri" w:hAnsi="Calibri" w:cs="Calibri"/>
      <w:b/>
      <w:sz w:val="16"/>
    </w:rPr>
  </w:style>
  <w:style w:type="paragraph" w:customStyle="1" w:styleId="Style11">
    <w:name w:val="Style11"/>
    <w:basedOn w:val="Normal"/>
    <w:link w:val="Style11Char"/>
    <w:qFormat/>
    <w:rsid w:val="003D2310"/>
    <w:pPr>
      <w:spacing w:after="0" w:line="240" w:lineRule="auto"/>
    </w:pPr>
    <w:rPr>
      <w:rFonts w:eastAsia="Times New Roman"/>
      <w:b/>
      <w:szCs w:val="20"/>
      <w:u w:val="thick"/>
    </w:rPr>
  </w:style>
  <w:style w:type="character" w:customStyle="1" w:styleId="Style11Char">
    <w:name w:val="Style11 Char"/>
    <w:basedOn w:val="DefaultParagraphFont"/>
    <w:link w:val="Style11"/>
    <w:rsid w:val="003D2310"/>
    <w:rPr>
      <w:rFonts w:ascii="Calibri" w:eastAsia="Times New Roman" w:hAnsi="Calibri" w:cs="Calibri"/>
      <w:b/>
      <w:sz w:val="16"/>
      <w:szCs w:val="20"/>
      <w:u w:val="thick"/>
    </w:rPr>
  </w:style>
  <w:style w:type="paragraph" w:customStyle="1" w:styleId="Style12">
    <w:name w:val="Style12"/>
    <w:basedOn w:val="Normal"/>
    <w:link w:val="Style12Char"/>
    <w:qFormat/>
    <w:rsid w:val="003D2310"/>
    <w:pPr>
      <w:spacing w:after="0" w:line="240" w:lineRule="auto"/>
    </w:pPr>
    <w:rPr>
      <w:rFonts w:eastAsia="Times New Roman"/>
      <w:b/>
      <w:u w:val="thick"/>
    </w:rPr>
  </w:style>
  <w:style w:type="character" w:customStyle="1" w:styleId="Style12Char">
    <w:name w:val="Style12 Char"/>
    <w:basedOn w:val="DefaultParagraphFont"/>
    <w:link w:val="Style12"/>
    <w:rsid w:val="003D2310"/>
    <w:rPr>
      <w:rFonts w:ascii="Calibri" w:eastAsia="Times New Roman" w:hAnsi="Calibri" w:cs="Calibri"/>
      <w:b/>
      <w:sz w:val="16"/>
      <w:u w:val="thick"/>
    </w:rPr>
  </w:style>
  <w:style w:type="character" w:customStyle="1" w:styleId="StyleUnderlineChar9pt">
    <w:name w:val="Style Underline Char + 9 pt"/>
    <w:basedOn w:val="DefaultParagraphFont"/>
    <w:rsid w:val="003D2310"/>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3D2310"/>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3D2310"/>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D231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D2310"/>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D231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D2310"/>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3D2310"/>
    <w:rPr>
      <w:b w:val="0"/>
      <w:bCs w:val="0"/>
      <w:sz w:val="22"/>
      <w:u w:val="single"/>
      <w:bdr w:val="none" w:sz="0" w:space="0" w:color="auto"/>
    </w:rPr>
  </w:style>
  <w:style w:type="character" w:customStyle="1" w:styleId="pmterms1">
    <w:name w:val="pmterms1"/>
    <w:rsid w:val="003D2310"/>
  </w:style>
  <w:style w:type="character" w:customStyle="1" w:styleId="title1">
    <w:name w:val="title1"/>
    <w:basedOn w:val="DefaultParagraphFont"/>
    <w:rsid w:val="003D2310"/>
  </w:style>
  <w:style w:type="paragraph" w:customStyle="1" w:styleId="Cardd">
    <w:name w:val="Cardd"/>
    <w:basedOn w:val="Normal"/>
    <w:uiPriority w:val="4"/>
    <w:qFormat/>
    <w:rsid w:val="003D2310"/>
    <w:pPr>
      <w:spacing w:after="0" w:line="240" w:lineRule="auto"/>
      <w:ind w:left="288" w:right="288"/>
    </w:pPr>
  </w:style>
  <w:style w:type="character" w:customStyle="1" w:styleId="2">
    <w:name w:val="2"/>
    <w:rsid w:val="003D2310"/>
    <w:rPr>
      <w:rFonts w:cs="Arial"/>
      <w:bCs/>
      <w:sz w:val="20"/>
      <w:u w:val="single"/>
      <w:lang w:val="en-US" w:eastAsia="en-US" w:bidi="ar-SA"/>
    </w:rPr>
  </w:style>
  <w:style w:type="paragraph" w:customStyle="1" w:styleId="MinimizedText">
    <w:name w:val="Minimized Text"/>
    <w:link w:val="MinimizedTextChar"/>
    <w:qFormat/>
    <w:rsid w:val="003D2310"/>
    <w:pPr>
      <w:spacing w:after="160" w:line="259" w:lineRule="auto"/>
    </w:pPr>
    <w:rPr>
      <w:rFonts w:eastAsiaTheme="minorHAnsi"/>
      <w:sz w:val="16"/>
      <w:szCs w:val="22"/>
    </w:rPr>
  </w:style>
  <w:style w:type="character" w:customStyle="1" w:styleId="MinimizedTextChar">
    <w:name w:val="Minimized Text Char"/>
    <w:link w:val="MinimizedText"/>
    <w:rsid w:val="003D2310"/>
    <w:rPr>
      <w:rFonts w:eastAsiaTheme="minorHAnsi"/>
      <w:sz w:val="16"/>
      <w:szCs w:val="22"/>
    </w:rPr>
  </w:style>
  <w:style w:type="paragraph" w:customStyle="1" w:styleId="StyleMinimizedText11pt">
    <w:name w:val="Style Minimized Text + 11 pt"/>
    <w:basedOn w:val="MinimizedText"/>
    <w:link w:val="StyleMinimizedText11ptChar"/>
    <w:qFormat/>
    <w:rsid w:val="003D2310"/>
    <w:rPr>
      <w:sz w:val="20"/>
    </w:rPr>
  </w:style>
  <w:style w:type="character" w:customStyle="1" w:styleId="StyleMinimizedText11ptChar">
    <w:name w:val="Style Minimized Text + 11 pt Char"/>
    <w:basedOn w:val="MinimizedTextChar"/>
    <w:link w:val="StyleMinimizedText11pt"/>
    <w:rsid w:val="003D2310"/>
    <w:rPr>
      <w:rFonts w:eastAsiaTheme="minorHAnsi"/>
      <w:sz w:val="20"/>
      <w:szCs w:val="22"/>
    </w:rPr>
  </w:style>
  <w:style w:type="character" w:customStyle="1" w:styleId="SubtitleChar1">
    <w:name w:val="Subtitle Char1"/>
    <w:aliases w:val="Underlined card text Char1"/>
    <w:basedOn w:val="DefaultParagraphFont"/>
    <w:uiPriority w:val="99"/>
    <w:rsid w:val="003D2310"/>
    <w:rPr>
      <w:rFonts w:eastAsiaTheme="minorEastAsia"/>
      <w:color w:val="5A5A5A" w:themeColor="text1" w:themeTint="A5"/>
      <w:spacing w:val="15"/>
    </w:rPr>
  </w:style>
  <w:style w:type="character" w:customStyle="1" w:styleId="Style11ptBoldUnderline">
    <w:name w:val="Style 11 pt Bold Underline"/>
    <w:rsid w:val="003D2310"/>
    <w:rPr>
      <w:b/>
      <w:bCs/>
      <w:sz w:val="20"/>
      <w:u w:val="single"/>
    </w:rPr>
  </w:style>
  <w:style w:type="character" w:customStyle="1" w:styleId="erasure">
    <w:name w:val="erasure"/>
    <w:rsid w:val="003D2310"/>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3D2310"/>
    <w:rPr>
      <w:rFonts w:ascii="Georgia" w:hAnsi="Georgia" w:cs="Verdana"/>
      <w:u w:val="single"/>
    </w:rPr>
  </w:style>
  <w:style w:type="paragraph" w:customStyle="1" w:styleId="Debate-EmphasizedText-F5">
    <w:name w:val="Debate- Emphasized Text- F5"/>
    <w:basedOn w:val="Normal"/>
    <w:link w:val="Debate-EmphasizedText-F5Char"/>
    <w:qFormat/>
    <w:rsid w:val="003D2310"/>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3D231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3D2310"/>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3D2310"/>
    <w:pPr>
      <w:spacing w:after="0" w:line="240" w:lineRule="auto"/>
      <w:jc w:val="both"/>
    </w:pPr>
    <w:rPr>
      <w:rFonts w:eastAsia="Calibri"/>
      <w:kern w:val="2"/>
      <w:sz w:val="14"/>
      <w:szCs w:val="14"/>
      <w:lang w:eastAsia="zh-TW"/>
    </w:rPr>
  </w:style>
  <w:style w:type="character" w:customStyle="1" w:styleId="CardT1Char">
    <w:name w:val="CardT1 Char"/>
    <w:link w:val="CardT1"/>
    <w:rsid w:val="003D2310"/>
    <w:rPr>
      <w:rFonts w:ascii="Calibri" w:eastAsia="Calibri" w:hAnsi="Calibri" w:cs="Calibri"/>
      <w:kern w:val="2"/>
      <w:sz w:val="14"/>
      <w:szCs w:val="14"/>
      <w:lang w:eastAsia="zh-TW"/>
    </w:rPr>
  </w:style>
  <w:style w:type="character" w:customStyle="1" w:styleId="CardCite1">
    <w:name w:val="CardCite1"/>
    <w:qFormat/>
    <w:rsid w:val="003D2310"/>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3D2310"/>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3D2310"/>
    <w:rPr>
      <w:rFonts w:ascii="Calibri" w:eastAsia="Times New Roman" w:hAnsi="Calibri" w:cs="Calibri"/>
      <w:sz w:val="16"/>
      <w:szCs w:val="20"/>
    </w:rPr>
  </w:style>
  <w:style w:type="character" w:customStyle="1" w:styleId="CardIndentedChar">
    <w:name w:val="Card (Indented) Char"/>
    <w:basedOn w:val="DefaultParagraphFont"/>
    <w:link w:val="CardIndented"/>
    <w:rsid w:val="003D2310"/>
    <w:rPr>
      <w:rFonts w:ascii="Calibri" w:hAnsi="Calibri" w:cs="Calibri"/>
      <w:sz w:val="16"/>
    </w:rPr>
  </w:style>
  <w:style w:type="character" w:customStyle="1" w:styleId="StyleUnderline3">
    <w:name w:val="Style Underline3"/>
    <w:basedOn w:val="DefaultParagraphFont"/>
    <w:rsid w:val="003D2310"/>
    <w:rPr>
      <w:u w:val="single"/>
    </w:rPr>
  </w:style>
  <w:style w:type="character" w:customStyle="1" w:styleId="addmd">
    <w:name w:val="addmd"/>
    <w:basedOn w:val="DefaultParagraphFont"/>
    <w:rsid w:val="003D2310"/>
  </w:style>
  <w:style w:type="character" w:customStyle="1" w:styleId="MinimizeChar">
    <w:name w:val="Minimize Char"/>
    <w:basedOn w:val="cardChar"/>
    <w:locked/>
    <w:rsid w:val="003D2310"/>
    <w:rPr>
      <w:rFonts w:ascii="Calibri" w:eastAsiaTheme="minorHAnsi" w:hAnsi="Calibri" w:cs="Calibri"/>
      <w:sz w:val="24"/>
      <w:lang w:eastAsia="en-US"/>
    </w:rPr>
  </w:style>
  <w:style w:type="character" w:customStyle="1" w:styleId="StyleUnderline4">
    <w:name w:val="Style Underline4"/>
    <w:basedOn w:val="DefaultParagraphFont"/>
    <w:rsid w:val="003D2310"/>
    <w:rPr>
      <w:u w:val="single"/>
    </w:rPr>
  </w:style>
  <w:style w:type="character" w:customStyle="1" w:styleId="Heading6Char1">
    <w:name w:val="Heading 6 Char1"/>
    <w:aliases w:val="Title (no index) Char1"/>
    <w:basedOn w:val="DefaultParagraphFont"/>
    <w:uiPriority w:val="9"/>
    <w:semiHidden/>
    <w:rsid w:val="003D2310"/>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3D2310"/>
    <w:rPr>
      <w:rFonts w:ascii="Times New Roman" w:hAnsi="Times New Roman" w:cs="Times New Roman"/>
      <w:sz w:val="20"/>
      <w:szCs w:val="20"/>
    </w:rPr>
  </w:style>
  <w:style w:type="character" w:customStyle="1" w:styleId="HTMLPreformattedChar1">
    <w:name w:val="HTML Preformatted Char1"/>
    <w:basedOn w:val="DefaultParagraphFont"/>
    <w:uiPriority w:val="99"/>
    <w:rsid w:val="003D2310"/>
    <w:rPr>
      <w:rFonts w:ascii="Consolas" w:hAnsi="Consolas" w:cs="Consolas" w:hint="default"/>
      <w:sz w:val="20"/>
      <w:szCs w:val="20"/>
    </w:rPr>
  </w:style>
  <w:style w:type="character" w:customStyle="1" w:styleId="MacroTextChar1">
    <w:name w:val="Macro Text Char1"/>
    <w:basedOn w:val="DefaultParagraphFont"/>
    <w:semiHidden/>
    <w:rsid w:val="003D2310"/>
    <w:rPr>
      <w:rFonts w:ascii="Consolas" w:hAnsi="Consolas" w:cs="Consolas"/>
      <w:sz w:val="20"/>
      <w:szCs w:val="20"/>
    </w:rPr>
  </w:style>
  <w:style w:type="character" w:customStyle="1" w:styleId="BodyTextIndentChar1">
    <w:name w:val="Body Text Indent Char1"/>
    <w:basedOn w:val="DefaultParagraphFont"/>
    <w:uiPriority w:val="99"/>
    <w:rsid w:val="003D2310"/>
    <w:rPr>
      <w:rFonts w:ascii="Times New Roman" w:hAnsi="Times New Roman" w:cs="Times New Roman"/>
    </w:rPr>
  </w:style>
  <w:style w:type="character" w:customStyle="1" w:styleId="BodyText2Char1">
    <w:name w:val="Body Text 2 Char1"/>
    <w:basedOn w:val="DefaultParagraphFont"/>
    <w:uiPriority w:val="99"/>
    <w:rsid w:val="003D2310"/>
    <w:rPr>
      <w:rFonts w:ascii="Times New Roman" w:hAnsi="Times New Roman" w:cs="Times New Roman"/>
    </w:rPr>
  </w:style>
  <w:style w:type="character" w:customStyle="1" w:styleId="BodyText3Char1">
    <w:name w:val="Body Text 3 Char1"/>
    <w:basedOn w:val="DefaultParagraphFont"/>
    <w:uiPriority w:val="99"/>
    <w:rsid w:val="003D2310"/>
    <w:rPr>
      <w:rFonts w:ascii="Times New Roman" w:hAnsi="Times New Roman" w:cs="Times New Roman"/>
      <w:sz w:val="16"/>
      <w:szCs w:val="16"/>
    </w:rPr>
  </w:style>
  <w:style w:type="character" w:customStyle="1" w:styleId="PlainTextChar1">
    <w:name w:val="Plain Text Char1"/>
    <w:basedOn w:val="DefaultParagraphFont"/>
    <w:uiPriority w:val="99"/>
    <w:rsid w:val="003D2310"/>
    <w:rPr>
      <w:rFonts w:ascii="Consolas" w:hAnsi="Consolas" w:cs="Consolas"/>
      <w:sz w:val="21"/>
      <w:szCs w:val="21"/>
    </w:rPr>
  </w:style>
  <w:style w:type="paragraph" w:customStyle="1" w:styleId="Tagline0">
    <w:name w:val="Tagline"/>
    <w:basedOn w:val="Normal"/>
    <w:link w:val="TaglineChar"/>
    <w:qFormat/>
    <w:rsid w:val="003D2310"/>
    <w:pPr>
      <w:spacing w:after="0" w:line="256" w:lineRule="auto"/>
    </w:pPr>
    <w:rPr>
      <w:b/>
      <w:sz w:val="26"/>
    </w:rPr>
  </w:style>
  <w:style w:type="character" w:customStyle="1" w:styleId="FontStyle39">
    <w:name w:val="Font Style39"/>
    <w:uiPriority w:val="99"/>
    <w:rsid w:val="003D2310"/>
    <w:rPr>
      <w:rFonts w:ascii="Constantia" w:hAnsi="Constantia" w:cs="Constantia"/>
      <w:b/>
      <w:bCs/>
      <w:sz w:val="18"/>
      <w:szCs w:val="18"/>
    </w:rPr>
  </w:style>
  <w:style w:type="character" w:customStyle="1" w:styleId="hidden">
    <w:name w:val="hidden"/>
    <w:basedOn w:val="DefaultParagraphFont"/>
    <w:uiPriority w:val="99"/>
    <w:rsid w:val="003D2310"/>
  </w:style>
  <w:style w:type="paragraph" w:customStyle="1" w:styleId="StyleHeading3BlockLatinBodyCalibri">
    <w:name w:val="Style Heading 3Block + (Latin) +Body (Calibri)"/>
    <w:basedOn w:val="Heading3"/>
    <w:rsid w:val="003D2310"/>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3D2310"/>
    <w:pPr>
      <w:spacing w:before="200" w:line="240" w:lineRule="auto"/>
    </w:pPr>
    <w:rPr>
      <w:bCs w:val="0"/>
    </w:rPr>
  </w:style>
  <w:style w:type="character" w:customStyle="1" w:styleId="StyleStyleBoldUnderlineIntenseEmphasisUnderlineStyleapple-s1">
    <w:name w:val="Style Style Bold UnderlineIntense EmphasisUnderlineStyleapple-s...1"/>
    <w:basedOn w:val="DefaultParagraphFont"/>
    <w:rsid w:val="003D231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D2310"/>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3D2310"/>
    <w:rPr>
      <w:rFonts w:ascii="Garamond" w:hAnsi="Garamond"/>
      <w:iCs/>
      <w:color w:val="auto"/>
      <w:spacing w:val="0"/>
      <w:sz w:val="22"/>
      <w:u w:val="single"/>
      <w:bdr w:val="none" w:sz="0" w:space="0" w:color="auto"/>
    </w:rPr>
  </w:style>
  <w:style w:type="character" w:customStyle="1" w:styleId="arial11">
    <w:name w:val="arial_11"/>
    <w:basedOn w:val="DefaultParagraphFont"/>
    <w:rsid w:val="003D2310"/>
  </w:style>
  <w:style w:type="character" w:customStyle="1" w:styleId="dropcap">
    <w:name w:val="dropcap"/>
    <w:basedOn w:val="DefaultParagraphFont"/>
    <w:rsid w:val="003D2310"/>
  </w:style>
  <w:style w:type="character" w:customStyle="1" w:styleId="articleauthor">
    <w:name w:val="articleauthor"/>
    <w:basedOn w:val="DefaultParagraphFont"/>
    <w:rsid w:val="003D2310"/>
  </w:style>
  <w:style w:type="character" w:customStyle="1" w:styleId="article-date">
    <w:name w:val="article-date"/>
    <w:basedOn w:val="DefaultParagraphFont"/>
    <w:rsid w:val="003D2310"/>
  </w:style>
  <w:style w:type="paragraph" w:customStyle="1" w:styleId="bodytext4">
    <w:name w:val="bodytext"/>
    <w:basedOn w:val="Normal"/>
    <w:qFormat/>
    <w:rsid w:val="003D2310"/>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3D2310"/>
  </w:style>
  <w:style w:type="character" w:customStyle="1" w:styleId="bodysubtoc">
    <w:name w:val="bodysubtoc"/>
    <w:basedOn w:val="DefaultParagraphFont"/>
    <w:rsid w:val="003D2310"/>
  </w:style>
  <w:style w:type="character" w:customStyle="1" w:styleId="lefttitlesmaller">
    <w:name w:val="lefttitlesmaller"/>
    <w:basedOn w:val="DefaultParagraphFont"/>
    <w:rsid w:val="003D2310"/>
  </w:style>
  <w:style w:type="character" w:customStyle="1" w:styleId="mb">
    <w:name w:val="mb"/>
    <w:basedOn w:val="DefaultParagraphFont"/>
    <w:rsid w:val="003D2310"/>
  </w:style>
  <w:style w:type="character" w:customStyle="1" w:styleId="fn">
    <w:name w:val="fn"/>
    <w:basedOn w:val="DefaultParagraphFont"/>
    <w:rsid w:val="003D2310"/>
  </w:style>
  <w:style w:type="character" w:customStyle="1" w:styleId="smallcaps">
    <w:name w:val="smallcaps"/>
    <w:basedOn w:val="DefaultParagraphFont"/>
    <w:rsid w:val="003D2310"/>
  </w:style>
  <w:style w:type="character" w:customStyle="1" w:styleId="field-content">
    <w:name w:val="field-content"/>
    <w:basedOn w:val="DefaultParagraphFont"/>
    <w:rsid w:val="003D2310"/>
  </w:style>
  <w:style w:type="character" w:customStyle="1" w:styleId="submitted">
    <w:name w:val="submitted"/>
    <w:basedOn w:val="DefaultParagraphFont"/>
    <w:rsid w:val="003D2310"/>
  </w:style>
  <w:style w:type="character" w:customStyle="1" w:styleId="submitted-date">
    <w:name w:val="submitted-date"/>
    <w:basedOn w:val="DefaultParagraphFont"/>
    <w:rsid w:val="003D2310"/>
  </w:style>
  <w:style w:type="character" w:customStyle="1" w:styleId="submitted-time">
    <w:name w:val="submitted-time"/>
    <w:basedOn w:val="DefaultParagraphFont"/>
    <w:rsid w:val="003D2310"/>
  </w:style>
  <w:style w:type="paragraph" w:customStyle="1" w:styleId="date-comments">
    <w:name w:val="date-comments"/>
    <w:basedOn w:val="Normal"/>
    <w:qFormat/>
    <w:rsid w:val="003D231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3D2310"/>
    <w:pPr>
      <w:spacing w:line="181" w:lineRule="atLeast"/>
    </w:pPr>
    <w:rPr>
      <w:rFonts w:ascii="Sabon LT Std" w:eastAsia="MS Mincho" w:hAnsi="Sabon LT Std"/>
      <w:color w:val="auto"/>
      <w:sz w:val="22"/>
    </w:rPr>
  </w:style>
  <w:style w:type="character" w:customStyle="1" w:styleId="A2">
    <w:name w:val="A2"/>
    <w:uiPriority w:val="99"/>
    <w:rsid w:val="003D2310"/>
    <w:rPr>
      <w:rFonts w:cs="Sabon LT Std"/>
      <w:color w:val="000000"/>
      <w:sz w:val="15"/>
      <w:szCs w:val="15"/>
    </w:rPr>
  </w:style>
  <w:style w:type="paragraph" w:customStyle="1" w:styleId="Pa15">
    <w:name w:val="Pa15"/>
    <w:basedOn w:val="Default"/>
    <w:next w:val="Default"/>
    <w:qFormat/>
    <w:rsid w:val="003D2310"/>
    <w:pPr>
      <w:spacing w:line="241" w:lineRule="atLeast"/>
    </w:pPr>
    <w:rPr>
      <w:rFonts w:ascii="Sabon LT Std" w:eastAsia="MS Mincho" w:hAnsi="Sabon LT Std"/>
      <w:color w:val="auto"/>
      <w:sz w:val="22"/>
    </w:rPr>
  </w:style>
  <w:style w:type="character" w:customStyle="1" w:styleId="searchword">
    <w:name w:val="searchword"/>
    <w:basedOn w:val="DefaultParagraphFont"/>
    <w:rsid w:val="003D2310"/>
  </w:style>
  <w:style w:type="character" w:customStyle="1" w:styleId="meta-prep">
    <w:name w:val="meta-prep"/>
    <w:basedOn w:val="DefaultParagraphFont"/>
    <w:rsid w:val="003D2310"/>
  </w:style>
  <w:style w:type="character" w:customStyle="1" w:styleId="entry-date">
    <w:name w:val="entry-date"/>
    <w:basedOn w:val="DefaultParagraphFont"/>
    <w:rsid w:val="003D2310"/>
  </w:style>
  <w:style w:type="paragraph" w:customStyle="1" w:styleId="Header10">
    <w:name w:val="Header1"/>
    <w:aliases w:val="Header Char Char Char Char Char Char Char Cha,Char Char Char Cha"/>
    <w:basedOn w:val="Normal"/>
    <w:qFormat/>
    <w:rsid w:val="003D2310"/>
    <w:pPr>
      <w:spacing w:before="100" w:beforeAutospacing="1" w:after="100" w:afterAutospacing="1" w:line="240" w:lineRule="auto"/>
    </w:pPr>
    <w:rPr>
      <w:rFonts w:eastAsia="Times New Roman"/>
    </w:rPr>
  </w:style>
  <w:style w:type="character" w:customStyle="1" w:styleId="Date1">
    <w:name w:val="Date1"/>
    <w:basedOn w:val="DefaultParagraphFont"/>
    <w:rsid w:val="003D2310"/>
  </w:style>
  <w:style w:type="character" w:customStyle="1" w:styleId="CiteReal">
    <w:name w:val="CiteReal"/>
    <w:uiPriority w:val="1"/>
    <w:qFormat/>
    <w:rsid w:val="003D2310"/>
    <w:rPr>
      <w:rFonts w:ascii="Arial" w:hAnsi="Arial"/>
      <w:b/>
      <w:sz w:val="24"/>
      <w:u w:val="single"/>
    </w:rPr>
  </w:style>
  <w:style w:type="character" w:customStyle="1" w:styleId="articletitle">
    <w:name w:val="articletitle"/>
    <w:rsid w:val="003D2310"/>
    <w:rPr>
      <w:rFonts w:cs="Times New Roman"/>
    </w:rPr>
  </w:style>
  <w:style w:type="character" w:customStyle="1" w:styleId="6pointChar">
    <w:name w:val="6 point Char"/>
    <w:rsid w:val="003D2310"/>
    <w:rPr>
      <w:rFonts w:cs="Times New Roman"/>
      <w:sz w:val="12"/>
      <w:lang w:val="en-US" w:eastAsia="en-US"/>
    </w:rPr>
  </w:style>
  <w:style w:type="character" w:customStyle="1" w:styleId="StyleThickunderline">
    <w:name w:val="Style Thick underline"/>
    <w:qFormat/>
    <w:rsid w:val="003D2310"/>
    <w:rPr>
      <w:u w:val="thick"/>
    </w:rPr>
  </w:style>
  <w:style w:type="character" w:customStyle="1" w:styleId="UnderlineTextChar">
    <w:name w:val="Underline Text Char"/>
    <w:link w:val="UnderlineText"/>
    <w:rsid w:val="003D2310"/>
    <w:rPr>
      <w:u w:val="single"/>
    </w:rPr>
  </w:style>
  <w:style w:type="character" w:customStyle="1" w:styleId="SmallText0">
    <w:name w:val="SmallText"/>
    <w:rsid w:val="003D2310"/>
    <w:rPr>
      <w:color w:val="000000"/>
    </w:rPr>
  </w:style>
  <w:style w:type="paragraph" w:customStyle="1" w:styleId="HeadingsBase">
    <w:name w:val="Headings Base"/>
    <w:basedOn w:val="Normal"/>
    <w:link w:val="HeadingsBaseChar"/>
    <w:qFormat/>
    <w:rsid w:val="003D2310"/>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3D2310"/>
    <w:rPr>
      <w:rFonts w:ascii="Calibri" w:eastAsia="Times New Roman" w:hAnsi="Calibri" w:cs="Calibri"/>
      <w:b/>
      <w:kern w:val="32"/>
      <w:sz w:val="32"/>
      <w:szCs w:val="20"/>
    </w:rPr>
  </w:style>
  <w:style w:type="character" w:customStyle="1" w:styleId="underline3">
    <w:name w:val="underline3"/>
    <w:basedOn w:val="underline20"/>
    <w:rsid w:val="003D2310"/>
    <w:rPr>
      <w:u w:val="single"/>
      <w:bdr w:val="none" w:sz="0" w:space="0" w:color="auto"/>
      <w:shd w:val="clear" w:color="auto" w:fill="FFFF00"/>
    </w:rPr>
  </w:style>
  <w:style w:type="paragraph" w:customStyle="1" w:styleId="HeadingFake">
    <w:name w:val="Heading Fake"/>
    <w:basedOn w:val="Heading3"/>
    <w:qFormat/>
    <w:rsid w:val="003D2310"/>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3D231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3D2310"/>
  </w:style>
  <w:style w:type="paragraph" w:customStyle="1" w:styleId="SchoolWorksCited">
    <w:name w:val="School Works Cited"/>
    <w:basedOn w:val="SchoolPaper"/>
    <w:qFormat/>
    <w:rsid w:val="003D2310"/>
  </w:style>
  <w:style w:type="paragraph" w:customStyle="1" w:styleId="BlockQuote">
    <w:name w:val="Block Quote"/>
    <w:basedOn w:val="Normal"/>
    <w:qFormat/>
    <w:rsid w:val="003D2310"/>
    <w:pPr>
      <w:spacing w:after="0" w:line="240" w:lineRule="auto"/>
      <w:ind w:left="720" w:right="720"/>
    </w:pPr>
    <w:rPr>
      <w:rFonts w:eastAsia="Times New Roman"/>
      <w:kern w:val="32"/>
      <w:szCs w:val="20"/>
    </w:rPr>
  </w:style>
  <w:style w:type="character" w:customStyle="1" w:styleId="menu">
    <w:name w:val="menu"/>
    <w:basedOn w:val="DefaultParagraphFont"/>
    <w:rsid w:val="003D2310"/>
  </w:style>
  <w:style w:type="paragraph" w:customStyle="1" w:styleId="PaperBody">
    <w:name w:val="Paper Body"/>
    <w:basedOn w:val="Normal"/>
    <w:qFormat/>
    <w:rsid w:val="003D2310"/>
    <w:pPr>
      <w:spacing w:after="0" w:line="480" w:lineRule="auto"/>
      <w:ind w:firstLine="720"/>
    </w:pPr>
    <w:rPr>
      <w:rFonts w:eastAsia="Times New Roman"/>
      <w:kern w:val="32"/>
    </w:rPr>
  </w:style>
  <w:style w:type="paragraph" w:customStyle="1" w:styleId="PaperCitation">
    <w:name w:val="Paper Citation"/>
    <w:basedOn w:val="Normal"/>
    <w:qFormat/>
    <w:rsid w:val="003D2310"/>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3D2310"/>
    <w:rPr>
      <w:rFonts w:ascii="Calibri" w:eastAsia="Calibri" w:hAnsi="Calibri" w:cs="Calibri"/>
      <w:b/>
      <w:bCs/>
      <w:color w:val="000000"/>
      <w:sz w:val="32"/>
      <w:u w:val="single"/>
    </w:rPr>
  </w:style>
  <w:style w:type="paragraph" w:customStyle="1" w:styleId="WW-Default">
    <w:name w:val="WW-Default"/>
    <w:qFormat/>
    <w:rsid w:val="003D2310"/>
    <w:pPr>
      <w:suppressAutoHyphens/>
    </w:pPr>
    <w:rPr>
      <w:rFonts w:ascii="Georgia" w:eastAsia="Calibri" w:hAnsi="Georgia" w:cs="Calibri"/>
      <w:sz w:val="22"/>
      <w:szCs w:val="22"/>
      <w:lang w:eastAsia="ar-SA"/>
    </w:rPr>
  </w:style>
  <w:style w:type="paragraph" w:customStyle="1" w:styleId="Standard">
    <w:name w:val="Standard"/>
    <w:qFormat/>
    <w:rsid w:val="003D231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3D2310"/>
  </w:style>
  <w:style w:type="character" w:customStyle="1" w:styleId="A-Underlining">
    <w:name w:val="A-Underlining"/>
    <w:basedOn w:val="DefaultParagraphFont"/>
    <w:rsid w:val="003D2310"/>
    <w:rPr>
      <w:rFonts w:ascii="Garamond" w:hAnsi="Garamond"/>
      <w:color w:val="auto"/>
      <w:sz w:val="24"/>
      <w:u w:val="single"/>
    </w:rPr>
  </w:style>
  <w:style w:type="paragraph" w:customStyle="1" w:styleId="B-TagCite">
    <w:name w:val="B-TagCite"/>
    <w:qFormat/>
    <w:rsid w:val="003D231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3D2310"/>
    <w:rPr>
      <w:rFonts w:ascii="Times New Roman" w:eastAsia="Times New Roman" w:hAnsi="Times New Roman" w:cs="Times New Roman"/>
      <w:b/>
      <w:szCs w:val="20"/>
    </w:rPr>
  </w:style>
  <w:style w:type="character" w:customStyle="1" w:styleId="StyleUnderlineBold">
    <w:name w:val="Style Underline + Bold"/>
    <w:rsid w:val="003D2310"/>
    <w:rPr>
      <w:b/>
      <w:bCs/>
      <w:u w:val="single"/>
    </w:rPr>
  </w:style>
  <w:style w:type="character" w:customStyle="1" w:styleId="smallChar0">
    <w:name w:val="small Char"/>
    <w:rsid w:val="003D2310"/>
    <w:rPr>
      <w:rFonts w:eastAsia="Calibri"/>
      <w:sz w:val="16"/>
      <w:szCs w:val="22"/>
      <w:lang w:val="en-US" w:eastAsia="en-US" w:bidi="ar-SA"/>
    </w:rPr>
  </w:style>
  <w:style w:type="character" w:customStyle="1" w:styleId="Underline-Highlighted">
    <w:name w:val="Underline-Highlighted"/>
    <w:uiPriority w:val="1"/>
    <w:qFormat/>
    <w:rsid w:val="003D2310"/>
    <w:rPr>
      <w:rFonts w:ascii="Cambria" w:hAnsi="Cambria"/>
      <w:sz w:val="24"/>
      <w:u w:val="single"/>
      <w:bdr w:val="none" w:sz="0" w:space="0" w:color="auto"/>
      <w:shd w:val="clear" w:color="auto" w:fill="99FF66"/>
    </w:rPr>
  </w:style>
  <w:style w:type="character" w:customStyle="1" w:styleId="newsmain">
    <w:name w:val="news_main"/>
    <w:basedOn w:val="DefaultParagraphFont"/>
    <w:rsid w:val="003D2310"/>
  </w:style>
  <w:style w:type="character" w:customStyle="1" w:styleId="UnderlinedTextCharChar">
    <w:name w:val="Underlined Text Char Char"/>
    <w:basedOn w:val="DefaultParagraphFont"/>
    <w:rsid w:val="003D2310"/>
    <w:rPr>
      <w:rFonts w:cs="Arial"/>
      <w:bCs/>
      <w:noProof w:val="0"/>
      <w:szCs w:val="26"/>
      <w:u w:val="single"/>
      <w:lang w:val="en-US" w:eastAsia="en-US" w:bidi="ar-SA"/>
    </w:rPr>
  </w:style>
  <w:style w:type="character" w:customStyle="1" w:styleId="il">
    <w:name w:val="il"/>
    <w:rsid w:val="003D2310"/>
  </w:style>
  <w:style w:type="character" w:customStyle="1" w:styleId="BodyText10">
    <w:name w:val="Body Text1"/>
    <w:rsid w:val="003D23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3D2310"/>
  </w:style>
  <w:style w:type="paragraph" w:customStyle="1" w:styleId="10ptfont">
    <w:name w:val="10pt font"/>
    <w:basedOn w:val="Normal"/>
    <w:link w:val="10ptfontChar"/>
    <w:autoRedefine/>
    <w:rsid w:val="003D2310"/>
    <w:pPr>
      <w:spacing w:after="0" w:line="240" w:lineRule="auto"/>
    </w:pPr>
    <w:rPr>
      <w:rFonts w:eastAsia="Times New Roman"/>
    </w:rPr>
  </w:style>
  <w:style w:type="character" w:customStyle="1" w:styleId="10ptfontChar">
    <w:name w:val="10pt font Char"/>
    <w:link w:val="10ptfont"/>
    <w:rsid w:val="003D2310"/>
    <w:rPr>
      <w:rFonts w:ascii="Calibri" w:eastAsia="Times New Roman" w:hAnsi="Calibri" w:cs="Calibri"/>
      <w:sz w:val="16"/>
    </w:rPr>
  </w:style>
  <w:style w:type="character" w:customStyle="1" w:styleId="HIGHLIGHT0">
    <w:name w:val="HIGHLIGHT"/>
    <w:uiPriority w:val="1"/>
    <w:rsid w:val="003D2310"/>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3D2310"/>
    <w:rPr>
      <w:rFonts w:ascii="Georgia" w:eastAsia="Calibri" w:hAnsi="Georgia"/>
      <w:iCs/>
      <w:sz w:val="16"/>
    </w:rPr>
  </w:style>
  <w:style w:type="paragraph" w:customStyle="1" w:styleId="Shrink8">
    <w:name w:val="Shrink8"/>
    <w:basedOn w:val="Normal"/>
    <w:qFormat/>
    <w:rsid w:val="003D2310"/>
    <w:pPr>
      <w:spacing w:after="0" w:line="240" w:lineRule="auto"/>
    </w:pPr>
    <w:rPr>
      <w:rFonts w:eastAsia="Cambria"/>
    </w:rPr>
  </w:style>
  <w:style w:type="character" w:customStyle="1" w:styleId="StyleUnderlineCharChar9pt">
    <w:name w:val="Style Underline Char Char + 9 pt"/>
    <w:rsid w:val="003D231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D231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D2310"/>
    <w:pPr>
      <w:suppressAutoHyphens/>
      <w:spacing w:before="280" w:after="280" w:line="240" w:lineRule="auto"/>
    </w:pPr>
    <w:rPr>
      <w:color w:val="000000"/>
    </w:rPr>
  </w:style>
  <w:style w:type="character" w:customStyle="1" w:styleId="StyleIntenseReferenceGaramond">
    <w:name w:val="Style Intense Reference + Garamond"/>
    <w:rsid w:val="003D2310"/>
    <w:rPr>
      <w:rFonts w:ascii="Garamond" w:hAnsi="Garamond"/>
      <w:bCs/>
      <w:color w:val="auto"/>
      <w:spacing w:val="5"/>
      <w:sz w:val="20"/>
      <w:u w:val="single"/>
    </w:rPr>
  </w:style>
  <w:style w:type="character" w:customStyle="1" w:styleId="StyleIntenseReferenceGaramondBold">
    <w:name w:val="Style Intense Reference + Garamond Bold"/>
    <w:rsid w:val="003D2310"/>
    <w:rPr>
      <w:rFonts w:ascii="Garamond" w:hAnsi="Garamond"/>
      <w:b/>
      <w:bCs/>
      <w:color w:val="auto"/>
      <w:spacing w:val="5"/>
      <w:sz w:val="20"/>
      <w:u w:val="single"/>
    </w:rPr>
  </w:style>
  <w:style w:type="character" w:customStyle="1" w:styleId="detailtitle">
    <w:name w:val="detailtitle"/>
    <w:basedOn w:val="DefaultParagraphFont"/>
    <w:rsid w:val="003D2310"/>
  </w:style>
  <w:style w:type="character" w:customStyle="1" w:styleId="a">
    <w:name w:val="a"/>
    <w:basedOn w:val="DefaultParagraphFont"/>
    <w:rsid w:val="003D2310"/>
  </w:style>
  <w:style w:type="character" w:customStyle="1" w:styleId="newstime">
    <w:name w:val="newstime"/>
    <w:basedOn w:val="DefaultParagraphFont"/>
    <w:rsid w:val="003D2310"/>
  </w:style>
  <w:style w:type="character" w:customStyle="1" w:styleId="IntenseReference1">
    <w:name w:val="Intense Reference1"/>
    <w:qFormat/>
    <w:rsid w:val="003D2310"/>
    <w:rPr>
      <w:rFonts w:ascii="Arial" w:hAnsi="Arial"/>
      <w:bCs/>
      <w:color w:val="auto"/>
      <w:spacing w:val="5"/>
      <w:sz w:val="20"/>
      <w:u w:val="thick"/>
    </w:rPr>
  </w:style>
  <w:style w:type="character" w:customStyle="1" w:styleId="TagChar3">
    <w:name w:val="Tag Char3"/>
    <w:rsid w:val="003D2310"/>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3D2310"/>
    <w:rPr>
      <w:rFonts w:ascii="Garamond" w:hAnsi="Garamond"/>
      <w:b/>
      <w:sz w:val="24"/>
      <w:szCs w:val="26"/>
      <w:bdr w:val="none" w:sz="0" w:space="0" w:color="auto"/>
      <w:shd w:val="clear" w:color="auto" w:fill="FFFF00"/>
    </w:rPr>
  </w:style>
  <w:style w:type="character" w:customStyle="1" w:styleId="texto1">
    <w:name w:val="texto1"/>
    <w:basedOn w:val="DefaultParagraphFont"/>
    <w:rsid w:val="003D2310"/>
  </w:style>
  <w:style w:type="character" w:customStyle="1" w:styleId="ilad1">
    <w:name w:val="il_ad1"/>
    <w:rsid w:val="003D2310"/>
    <w:rPr>
      <w:vanish/>
      <w:webHidden w:val="0"/>
      <w:color w:val="000000"/>
      <w:u w:val="single"/>
      <w:specVanish/>
    </w:rPr>
  </w:style>
  <w:style w:type="character" w:customStyle="1" w:styleId="ThickUnderlineCharChar">
    <w:name w:val="Thick Underline Char Char"/>
    <w:rsid w:val="003D2310"/>
    <w:rPr>
      <w:sz w:val="24"/>
      <w:szCs w:val="24"/>
      <w:u w:val="thick"/>
      <w:lang w:val="en-US" w:eastAsia="en-US" w:bidi="ar-SA"/>
    </w:rPr>
  </w:style>
  <w:style w:type="character" w:customStyle="1" w:styleId="Underline21">
    <w:name w:val="Underline 2"/>
    <w:basedOn w:val="DefaultParagraphFont"/>
    <w:uiPriority w:val="1"/>
    <w:qFormat/>
    <w:rsid w:val="003D2310"/>
    <w:rPr>
      <w:b/>
      <w:u w:val="single"/>
    </w:rPr>
  </w:style>
  <w:style w:type="paragraph" w:customStyle="1" w:styleId="first">
    <w:name w:val="first"/>
    <w:basedOn w:val="Normal"/>
    <w:qFormat/>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3D2310"/>
  </w:style>
  <w:style w:type="character" w:customStyle="1" w:styleId="oneclick-link">
    <w:name w:val="oneclick-link"/>
    <w:basedOn w:val="DefaultParagraphFont"/>
    <w:rsid w:val="003D2310"/>
  </w:style>
  <w:style w:type="paragraph" w:customStyle="1" w:styleId="StyleHeading4TagsmalltextBigcardbodyNormalTagNotBold">
    <w:name w:val="Style Heading 4Tagsmall textBig cardbodyNormal Tag + Not Bold"/>
    <w:basedOn w:val="Heading4"/>
    <w:next w:val="loose"/>
    <w:qFormat/>
    <w:rsid w:val="003D2310"/>
    <w:pPr>
      <w:spacing w:before="200" w:line="240" w:lineRule="auto"/>
    </w:pPr>
    <w:rPr>
      <w:iCs/>
    </w:rPr>
  </w:style>
  <w:style w:type="character" w:styleId="HTMLTypewriter">
    <w:name w:val="HTML Typewriter"/>
    <w:basedOn w:val="DefaultParagraphFont"/>
    <w:unhideWhenUsed/>
    <w:rsid w:val="003D2310"/>
    <w:rPr>
      <w:rFonts w:ascii="Consolas" w:hAnsi="Consolas" w:cs="Consolas"/>
      <w:sz w:val="20"/>
      <w:szCs w:val="20"/>
    </w:rPr>
  </w:style>
  <w:style w:type="character" w:customStyle="1" w:styleId="EndnoteTextChar">
    <w:name w:val="Endnote Text Char"/>
    <w:basedOn w:val="DefaultParagraphFont"/>
    <w:locked/>
    <w:rsid w:val="003D2310"/>
  </w:style>
  <w:style w:type="character" w:customStyle="1" w:styleId="BodyTextFirstIndentChar">
    <w:name w:val="Body Text First Indent Char"/>
    <w:basedOn w:val="Heading8Char"/>
    <w:locked/>
    <w:rsid w:val="003D2310"/>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3D2310"/>
  </w:style>
  <w:style w:type="character" w:customStyle="1" w:styleId="BlockHeadingsCharCharChar">
    <w:name w:val="Block Headings Char Char Char"/>
    <w:locked/>
    <w:rsid w:val="003D2310"/>
  </w:style>
  <w:style w:type="paragraph" w:customStyle="1" w:styleId="BlockHeadingsCharChar">
    <w:name w:val="Block Headings Char Char"/>
    <w:basedOn w:val="Normal"/>
    <w:qFormat/>
    <w:rsid w:val="003D2310"/>
    <w:pPr>
      <w:spacing w:after="0" w:line="240" w:lineRule="auto"/>
    </w:pPr>
  </w:style>
  <w:style w:type="character" w:customStyle="1" w:styleId="CitesCharCharCharChar">
    <w:name w:val="Cites Char Char Char Char"/>
    <w:locked/>
    <w:rsid w:val="003D2310"/>
  </w:style>
  <w:style w:type="character" w:customStyle="1" w:styleId="TagsChar1CharChar">
    <w:name w:val="Tags Char1 Char Char"/>
    <w:locked/>
    <w:rsid w:val="003D2310"/>
  </w:style>
  <w:style w:type="paragraph" w:customStyle="1" w:styleId="TagsChar1Char">
    <w:name w:val="Tags Char1 Char"/>
    <w:basedOn w:val="Normal"/>
    <w:qFormat/>
    <w:rsid w:val="003D2310"/>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D231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D2310"/>
    <w:pPr>
      <w:spacing w:after="0" w:line="240" w:lineRule="auto"/>
    </w:pPr>
  </w:style>
  <w:style w:type="character" w:customStyle="1" w:styleId="CardsFont6ptCharCharChar">
    <w:name w:val="Cards + Font: 6 pt Char Char Char"/>
    <w:locked/>
    <w:rsid w:val="003D2310"/>
  </w:style>
  <w:style w:type="character" w:customStyle="1" w:styleId="blocktitleChar">
    <w:name w:val="block title Char"/>
    <w:locked/>
    <w:rsid w:val="003D2310"/>
  </w:style>
  <w:style w:type="character" w:customStyle="1" w:styleId="Cards1Char">
    <w:name w:val="Cards1 Char"/>
    <w:locked/>
    <w:rsid w:val="003D2310"/>
  </w:style>
  <w:style w:type="paragraph" w:customStyle="1" w:styleId="Cards1">
    <w:name w:val="Cards1"/>
    <w:basedOn w:val="Normal"/>
    <w:qFormat/>
    <w:rsid w:val="003D2310"/>
    <w:pPr>
      <w:spacing w:after="0" w:line="240" w:lineRule="auto"/>
    </w:pPr>
  </w:style>
  <w:style w:type="character" w:customStyle="1" w:styleId="CardsUnderlineChar">
    <w:name w:val="Cards + Underline Char"/>
    <w:locked/>
    <w:rsid w:val="003D2310"/>
  </w:style>
  <w:style w:type="paragraph" w:customStyle="1" w:styleId="CardsUnderline">
    <w:name w:val="Cards + Underline"/>
    <w:basedOn w:val="Normal"/>
    <w:next w:val="Style3"/>
    <w:qFormat/>
    <w:rsid w:val="003D2310"/>
    <w:pPr>
      <w:spacing w:after="0" w:line="240" w:lineRule="auto"/>
    </w:pPr>
  </w:style>
  <w:style w:type="paragraph" w:customStyle="1" w:styleId="StyleNormalWebNormalWebChar1CharNormalWebCharCharC">
    <w:name w:val="Style Normal (Web)Normal (Web) Char1 CharNormal (Web) Char Char C..."/>
    <w:basedOn w:val="Title"/>
    <w:qFormat/>
    <w:rsid w:val="003D2310"/>
    <w:pPr>
      <w:pBdr>
        <w:bottom w:val="none" w:sz="0" w:space="0" w:color="auto"/>
      </w:pBdr>
      <w:spacing w:after="0"/>
      <w:contextualSpacing w:val="0"/>
    </w:pPr>
    <w:rPr>
      <w:rFonts w:ascii="Georgia" w:hAnsi="Georgia"/>
      <w:bCs w:val="0"/>
      <w:u w:val="none"/>
    </w:rPr>
  </w:style>
  <w:style w:type="paragraph" w:customStyle="1" w:styleId="Reference">
    <w:name w:val="Reference"/>
    <w:qFormat/>
    <w:rsid w:val="003D2310"/>
    <w:pPr>
      <w:spacing w:after="200" w:line="276" w:lineRule="auto"/>
    </w:pPr>
    <w:rPr>
      <w:rFonts w:eastAsiaTheme="minorHAnsi"/>
      <w:sz w:val="22"/>
      <w:szCs w:val="22"/>
    </w:rPr>
  </w:style>
  <w:style w:type="character" w:customStyle="1" w:styleId="Debate-CardSmalltextF2Char">
    <w:name w:val="Debate- Card Small text F2 Char"/>
    <w:locked/>
    <w:rsid w:val="003D2310"/>
  </w:style>
  <w:style w:type="paragraph" w:customStyle="1" w:styleId="Debate-CardSmalltextF2">
    <w:name w:val="Debate- Card Small text F2"/>
    <w:basedOn w:val="Normal"/>
    <w:next w:val="Normal"/>
    <w:qFormat/>
    <w:rsid w:val="003D2310"/>
    <w:pPr>
      <w:spacing w:after="0" w:line="240" w:lineRule="auto"/>
    </w:pPr>
  </w:style>
  <w:style w:type="paragraph" w:customStyle="1" w:styleId="StyleHeading2Heading2Char2CharHeading2Char1CharCharHead">
    <w:name w:val="Style Heading 2Heading 2 Char2 CharHeading 2 Char1 Char CharHead..."/>
    <w:basedOn w:val="Heading2"/>
    <w:qFormat/>
    <w:rsid w:val="003D2310"/>
    <w:pPr>
      <w:spacing w:before="480" w:line="240" w:lineRule="auto"/>
    </w:pPr>
  </w:style>
  <w:style w:type="paragraph" w:customStyle="1" w:styleId="Blocktitle0">
    <w:name w:val="Block title"/>
    <w:basedOn w:val="Heading1"/>
    <w:next w:val="Debate-EmphasizedText-F5"/>
    <w:autoRedefine/>
    <w:qFormat/>
    <w:rsid w:val="003D2310"/>
    <w:pPr>
      <w:spacing w:before="480" w:line="240" w:lineRule="auto"/>
    </w:pPr>
  </w:style>
  <w:style w:type="paragraph" w:customStyle="1" w:styleId="BlockHeading1">
    <w:name w:val="Block Heading 1"/>
    <w:basedOn w:val="Normal"/>
    <w:qFormat/>
    <w:rsid w:val="003D2310"/>
    <w:pPr>
      <w:spacing w:after="0" w:line="240" w:lineRule="auto"/>
    </w:pPr>
  </w:style>
  <w:style w:type="paragraph" w:customStyle="1" w:styleId="RepeatBlockHeading">
    <w:name w:val="Repeat Block Heading"/>
    <w:basedOn w:val="Normal"/>
    <w:next w:val="Underlining"/>
    <w:qFormat/>
    <w:rsid w:val="003D2310"/>
    <w:pPr>
      <w:spacing w:after="0" w:line="240" w:lineRule="auto"/>
    </w:pPr>
  </w:style>
  <w:style w:type="character" w:customStyle="1" w:styleId="CardTagChar">
    <w:name w:val="Card Tag Char"/>
    <w:locked/>
    <w:rsid w:val="003D2310"/>
  </w:style>
  <w:style w:type="paragraph" w:customStyle="1" w:styleId="CardTag">
    <w:name w:val="Card Tag"/>
    <w:next w:val="CardNotUnderlined"/>
    <w:qFormat/>
    <w:rsid w:val="003D2310"/>
    <w:pPr>
      <w:spacing w:after="200" w:line="276" w:lineRule="auto"/>
    </w:pPr>
    <w:rPr>
      <w:rFonts w:eastAsiaTheme="minorHAnsi"/>
      <w:sz w:val="22"/>
      <w:szCs w:val="22"/>
    </w:rPr>
  </w:style>
  <w:style w:type="paragraph" w:customStyle="1" w:styleId="textsmall">
    <w:name w:val="textsmall"/>
    <w:basedOn w:val="Normal"/>
    <w:next w:val="MicroText0"/>
    <w:qFormat/>
    <w:rsid w:val="003D2310"/>
    <w:pPr>
      <w:spacing w:after="0" w:line="240" w:lineRule="auto"/>
    </w:pPr>
  </w:style>
  <w:style w:type="paragraph" w:customStyle="1" w:styleId="SmallCite">
    <w:name w:val="Small Cite"/>
    <w:basedOn w:val="Normal"/>
    <w:next w:val="BlockHeading1"/>
    <w:qFormat/>
    <w:rsid w:val="003D2310"/>
    <w:pPr>
      <w:spacing w:after="0" w:line="240" w:lineRule="auto"/>
    </w:pPr>
  </w:style>
  <w:style w:type="paragraph" w:customStyle="1" w:styleId="links1">
    <w:name w:val="links1"/>
    <w:basedOn w:val="Normal"/>
    <w:qFormat/>
    <w:rsid w:val="003D2310"/>
    <w:pPr>
      <w:spacing w:after="0" w:line="240" w:lineRule="auto"/>
    </w:pPr>
  </w:style>
  <w:style w:type="paragraph" w:customStyle="1" w:styleId="endtext">
    <w:name w:val="endtext"/>
    <w:basedOn w:val="Normal"/>
    <w:next w:val="CardTag"/>
    <w:qFormat/>
    <w:rsid w:val="003D2310"/>
    <w:pPr>
      <w:spacing w:after="0" w:line="240" w:lineRule="auto"/>
    </w:pPr>
  </w:style>
  <w:style w:type="paragraph" w:customStyle="1" w:styleId="g">
    <w:name w:val="g"/>
    <w:basedOn w:val="Normal"/>
    <w:next w:val="Paste"/>
    <w:qFormat/>
    <w:rsid w:val="003D2310"/>
    <w:pPr>
      <w:spacing w:after="0" w:line="240" w:lineRule="auto"/>
    </w:pPr>
  </w:style>
  <w:style w:type="paragraph" w:customStyle="1" w:styleId="Repeatheader">
    <w:name w:val="Repeat header"/>
    <w:basedOn w:val="Normal"/>
    <w:next w:val="noindent"/>
    <w:autoRedefine/>
    <w:qFormat/>
    <w:rsid w:val="003D2310"/>
    <w:pPr>
      <w:spacing w:after="0" w:line="240" w:lineRule="auto"/>
    </w:pPr>
  </w:style>
  <w:style w:type="paragraph" w:customStyle="1" w:styleId="StyleCardNotUnderlined8pt">
    <w:name w:val="Style Card Not Underlined + 8 pt"/>
    <w:basedOn w:val="Debate-CardTextUnderlined-F3"/>
    <w:next w:val="endtext"/>
    <w:qFormat/>
    <w:rsid w:val="003D2310"/>
    <w:pPr>
      <w:spacing w:after="0"/>
      <w:contextualSpacing w:val="0"/>
    </w:pPr>
    <w:rPr>
      <w:rFonts w:cstheme="minorBidi"/>
      <w:u w:val="none"/>
    </w:rPr>
  </w:style>
  <w:style w:type="paragraph" w:customStyle="1" w:styleId="CardNotUnderlined3">
    <w:name w:val="Card Not Underlined 3"/>
    <w:basedOn w:val="Debate-CardTextUnderlined-F3"/>
    <w:qFormat/>
    <w:rsid w:val="003D2310"/>
    <w:pPr>
      <w:spacing w:after="0"/>
      <w:contextualSpacing w:val="0"/>
    </w:pPr>
    <w:rPr>
      <w:rFonts w:cstheme="minorBidi"/>
      <w:u w:val="none"/>
    </w:rPr>
  </w:style>
  <w:style w:type="paragraph" w:customStyle="1" w:styleId="CardNotUnderlinedFinal">
    <w:name w:val="Card Not Underlined Final"/>
    <w:next w:val="g"/>
    <w:qFormat/>
    <w:rsid w:val="003D2310"/>
    <w:pPr>
      <w:spacing w:after="160" w:line="259" w:lineRule="auto"/>
    </w:pPr>
    <w:rPr>
      <w:rFonts w:eastAsiaTheme="minorHAnsi"/>
      <w:sz w:val="22"/>
      <w:szCs w:val="22"/>
    </w:rPr>
  </w:style>
  <w:style w:type="paragraph" w:customStyle="1" w:styleId="Numbering">
    <w:name w:val="Numbering"/>
    <w:basedOn w:val="Normal"/>
    <w:next w:val="Normal"/>
    <w:qFormat/>
    <w:rsid w:val="003D2310"/>
    <w:pPr>
      <w:spacing w:after="0" w:line="240" w:lineRule="auto"/>
    </w:pPr>
  </w:style>
  <w:style w:type="paragraph" w:customStyle="1" w:styleId="Un-IndexedHeading">
    <w:name w:val="Un-Indexed Heading"/>
    <w:basedOn w:val="Heading1"/>
    <w:next w:val="Normal"/>
    <w:qFormat/>
    <w:rsid w:val="003D2310"/>
    <w:pPr>
      <w:spacing w:before="480" w:line="240" w:lineRule="auto"/>
    </w:pPr>
  </w:style>
  <w:style w:type="paragraph" w:customStyle="1" w:styleId="Circle">
    <w:name w:val="Circle"/>
    <w:basedOn w:val="Normal"/>
    <w:next w:val="Normal"/>
    <w:qFormat/>
    <w:rsid w:val="003D2310"/>
    <w:pPr>
      <w:spacing w:after="0" w:line="240" w:lineRule="auto"/>
    </w:pPr>
  </w:style>
  <w:style w:type="paragraph" w:customStyle="1" w:styleId="PageHeader">
    <w:name w:val="Page Header"/>
    <w:basedOn w:val="Normal"/>
    <w:next w:val="CardNotUnderlined3"/>
    <w:link w:val="PageHeaderChar"/>
    <w:qFormat/>
    <w:rsid w:val="003D2310"/>
    <w:pPr>
      <w:spacing w:after="0" w:line="240" w:lineRule="auto"/>
    </w:pPr>
  </w:style>
  <w:style w:type="paragraph" w:customStyle="1" w:styleId="IndentedLettering">
    <w:name w:val="Indented Lettering"/>
    <w:next w:val="Normal"/>
    <w:qFormat/>
    <w:rsid w:val="003D2310"/>
    <w:pPr>
      <w:spacing w:after="160" w:line="259" w:lineRule="auto"/>
    </w:pPr>
    <w:rPr>
      <w:rFonts w:eastAsiaTheme="minorHAnsi"/>
      <w:sz w:val="22"/>
      <w:szCs w:val="22"/>
    </w:rPr>
  </w:style>
  <w:style w:type="paragraph" w:customStyle="1" w:styleId="Lettering">
    <w:name w:val="Lettering"/>
    <w:next w:val="Normal"/>
    <w:qFormat/>
    <w:rsid w:val="003D2310"/>
    <w:pPr>
      <w:spacing w:after="160" w:line="259" w:lineRule="auto"/>
    </w:pPr>
    <w:rPr>
      <w:rFonts w:eastAsiaTheme="minorHAnsi"/>
      <w:sz w:val="22"/>
      <w:szCs w:val="22"/>
    </w:rPr>
  </w:style>
  <w:style w:type="paragraph" w:customStyle="1" w:styleId="FileName">
    <w:name w:val="File Name"/>
    <w:basedOn w:val="Normal"/>
    <w:next w:val="Normal"/>
    <w:qFormat/>
    <w:rsid w:val="003D2310"/>
    <w:pPr>
      <w:spacing w:after="0" w:line="240" w:lineRule="auto"/>
    </w:pPr>
  </w:style>
  <w:style w:type="paragraph" w:customStyle="1" w:styleId="Pagination">
    <w:name w:val="Pagination"/>
    <w:basedOn w:val="Normal"/>
    <w:next w:val="Normal"/>
    <w:qFormat/>
    <w:rsid w:val="003D2310"/>
    <w:pPr>
      <w:spacing w:after="0" w:line="240" w:lineRule="auto"/>
    </w:pPr>
  </w:style>
  <w:style w:type="paragraph" w:customStyle="1" w:styleId="IndentedNumbering">
    <w:name w:val="Indented Numbering"/>
    <w:basedOn w:val="CardNotUnderlinedFinal"/>
    <w:next w:val="Normal"/>
    <w:qFormat/>
    <w:rsid w:val="003D2310"/>
  </w:style>
  <w:style w:type="paragraph" w:customStyle="1" w:styleId="CardContinued1">
    <w:name w:val="Card Continued 1"/>
    <w:basedOn w:val="Normal"/>
    <w:next w:val="Normal"/>
    <w:qFormat/>
    <w:rsid w:val="003D2310"/>
    <w:pPr>
      <w:spacing w:after="0" w:line="240" w:lineRule="auto"/>
    </w:pPr>
  </w:style>
  <w:style w:type="paragraph" w:customStyle="1" w:styleId="CardContinued2">
    <w:name w:val="Card Continued 2"/>
    <w:basedOn w:val="Circle"/>
    <w:next w:val="Normal"/>
    <w:qFormat/>
    <w:rsid w:val="003D2310"/>
  </w:style>
  <w:style w:type="paragraph" w:customStyle="1" w:styleId="Clearformatting">
    <w:name w:val="Clear formatting"/>
    <w:basedOn w:val="Normal"/>
    <w:next w:val="IndentedLettering"/>
    <w:qFormat/>
    <w:rsid w:val="003D2310"/>
    <w:pPr>
      <w:spacing w:after="0" w:line="240" w:lineRule="auto"/>
    </w:pPr>
  </w:style>
  <w:style w:type="paragraph" w:customStyle="1" w:styleId="SmallCardText">
    <w:name w:val="Small Card Text"/>
    <w:basedOn w:val="Lettering"/>
    <w:next w:val="FileName"/>
    <w:qFormat/>
    <w:rsid w:val="003D2310"/>
  </w:style>
  <w:style w:type="paragraph" w:customStyle="1" w:styleId="TAGFONT">
    <w:name w:val="TAG FONT"/>
    <w:basedOn w:val="Normal"/>
    <w:next w:val="Pagination"/>
    <w:autoRedefine/>
    <w:qFormat/>
    <w:rsid w:val="003D2310"/>
    <w:pPr>
      <w:spacing w:after="0" w:line="240" w:lineRule="auto"/>
    </w:pPr>
  </w:style>
  <w:style w:type="character" w:customStyle="1" w:styleId="LanguageStrikeChar">
    <w:name w:val="Language Strike Char"/>
    <w:locked/>
    <w:rsid w:val="003D2310"/>
  </w:style>
  <w:style w:type="paragraph" w:customStyle="1" w:styleId="LanguageStrike">
    <w:name w:val="Language Strike"/>
    <w:basedOn w:val="Normal"/>
    <w:next w:val="Normal"/>
    <w:qFormat/>
    <w:rsid w:val="003D2310"/>
    <w:pPr>
      <w:spacing w:after="0" w:line="240" w:lineRule="auto"/>
    </w:pPr>
  </w:style>
  <w:style w:type="character" w:customStyle="1" w:styleId="8pointChar">
    <w:name w:val="8 point Char"/>
    <w:locked/>
    <w:rsid w:val="003D2310"/>
  </w:style>
  <w:style w:type="paragraph" w:customStyle="1" w:styleId="8point">
    <w:name w:val="8 point"/>
    <w:basedOn w:val="Normal"/>
    <w:next w:val="fullstory"/>
    <w:qFormat/>
    <w:rsid w:val="003D2310"/>
    <w:pPr>
      <w:spacing w:after="0" w:line="240" w:lineRule="auto"/>
    </w:pPr>
  </w:style>
  <w:style w:type="character" w:customStyle="1" w:styleId="citationunderlineChar">
    <w:name w:val="citation/underline Char"/>
    <w:locked/>
    <w:rsid w:val="003D2310"/>
  </w:style>
  <w:style w:type="paragraph" w:customStyle="1" w:styleId="citationunderline">
    <w:name w:val="citation/underline"/>
    <w:autoRedefine/>
    <w:qFormat/>
    <w:rsid w:val="003D2310"/>
    <w:pPr>
      <w:spacing w:after="200" w:line="276" w:lineRule="auto"/>
    </w:pPr>
    <w:rPr>
      <w:rFonts w:eastAsiaTheme="minorHAnsi"/>
      <w:sz w:val="22"/>
      <w:szCs w:val="22"/>
    </w:rPr>
  </w:style>
  <w:style w:type="paragraph" w:customStyle="1" w:styleId="Style60">
    <w:name w:val="Style 6"/>
    <w:next w:val="8point"/>
    <w:qFormat/>
    <w:rsid w:val="003D2310"/>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3D2310"/>
    <w:pPr>
      <w:spacing w:after="0" w:line="240" w:lineRule="auto"/>
    </w:pPr>
  </w:style>
  <w:style w:type="paragraph" w:customStyle="1" w:styleId="Citation-FirstLine">
    <w:name w:val="Citation - First Line"/>
    <w:basedOn w:val="Normal"/>
    <w:next w:val="Style4"/>
    <w:autoRedefine/>
    <w:qFormat/>
    <w:rsid w:val="003D2310"/>
    <w:pPr>
      <w:spacing w:after="0" w:line="240" w:lineRule="auto"/>
    </w:pPr>
  </w:style>
  <w:style w:type="character" w:customStyle="1" w:styleId="DateCitesAuthorCharChar">
    <w:name w:val="DateCitesAuthor Char Char"/>
    <w:locked/>
    <w:rsid w:val="003D2310"/>
  </w:style>
  <w:style w:type="paragraph" w:customStyle="1" w:styleId="DateCitesAuthorChar">
    <w:name w:val="DateCitesAuthor Char"/>
    <w:basedOn w:val="Normal"/>
    <w:qFormat/>
    <w:rsid w:val="003D2310"/>
    <w:pPr>
      <w:spacing w:after="0" w:line="240" w:lineRule="auto"/>
    </w:pPr>
  </w:style>
  <w:style w:type="paragraph" w:customStyle="1" w:styleId="articlebodynormaltext">
    <w:name w:val="articlebody_normaltext"/>
    <w:basedOn w:val="Normal"/>
    <w:next w:val="Citation-Complete"/>
    <w:qFormat/>
    <w:rsid w:val="003D2310"/>
    <w:pPr>
      <w:spacing w:after="0" w:line="240" w:lineRule="auto"/>
    </w:pPr>
  </w:style>
  <w:style w:type="paragraph" w:customStyle="1" w:styleId="2909F619802848F09E01365C32F34654">
    <w:name w:val="2909F619802848F09E01365C32F34654"/>
    <w:next w:val="Citation-FirstLine"/>
    <w:qFormat/>
    <w:rsid w:val="003D2310"/>
    <w:pPr>
      <w:spacing w:after="200" w:line="276" w:lineRule="auto"/>
    </w:pPr>
    <w:rPr>
      <w:rFonts w:eastAsiaTheme="minorHAnsi"/>
      <w:sz w:val="22"/>
      <w:szCs w:val="22"/>
    </w:rPr>
  </w:style>
  <w:style w:type="paragraph" w:customStyle="1" w:styleId="D345FF3D873148C5AE3FBF3267827368">
    <w:name w:val="D345FF3D873148C5AE3FBF3267827368"/>
    <w:qFormat/>
    <w:rsid w:val="003D2310"/>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3D2310"/>
    <w:pPr>
      <w:spacing w:after="0" w:line="240" w:lineRule="auto"/>
    </w:pPr>
  </w:style>
  <w:style w:type="paragraph" w:customStyle="1" w:styleId="Tag12">
    <w:name w:val="Tag12"/>
    <w:basedOn w:val="Normal"/>
    <w:next w:val="Smalltext"/>
    <w:qFormat/>
    <w:rsid w:val="003D2310"/>
    <w:pPr>
      <w:spacing w:after="0" w:line="240" w:lineRule="auto"/>
    </w:pPr>
  </w:style>
  <w:style w:type="character" w:customStyle="1" w:styleId="StyleStyle411pt1Char">
    <w:name w:val="Style Style4 + 11 pt1 Char"/>
    <w:locked/>
    <w:rsid w:val="003D2310"/>
  </w:style>
  <w:style w:type="paragraph" w:customStyle="1" w:styleId="StyleStyle411pt1">
    <w:name w:val="Style Style4 + 11 pt1"/>
    <w:basedOn w:val="Normal"/>
    <w:next w:val="cards0"/>
    <w:qFormat/>
    <w:rsid w:val="003D2310"/>
    <w:pPr>
      <w:spacing w:after="0" w:line="240" w:lineRule="auto"/>
    </w:pPr>
  </w:style>
  <w:style w:type="paragraph" w:customStyle="1" w:styleId="CM5">
    <w:name w:val="CM5"/>
    <w:basedOn w:val="Normal"/>
    <w:uiPriority w:val="99"/>
    <w:qFormat/>
    <w:rsid w:val="003D2310"/>
    <w:pPr>
      <w:spacing w:after="0" w:line="240" w:lineRule="auto"/>
    </w:pPr>
  </w:style>
  <w:style w:type="paragraph" w:customStyle="1" w:styleId="CM9">
    <w:name w:val="CM9"/>
    <w:basedOn w:val="Normal"/>
    <w:uiPriority w:val="99"/>
    <w:qFormat/>
    <w:rsid w:val="003D2310"/>
    <w:pPr>
      <w:spacing w:after="0" w:line="240" w:lineRule="auto"/>
    </w:pPr>
  </w:style>
  <w:style w:type="paragraph" w:customStyle="1" w:styleId="CM6">
    <w:name w:val="CM6"/>
    <w:basedOn w:val="Normal"/>
    <w:uiPriority w:val="99"/>
    <w:qFormat/>
    <w:rsid w:val="003D2310"/>
    <w:pPr>
      <w:spacing w:after="0" w:line="240" w:lineRule="auto"/>
    </w:pPr>
  </w:style>
  <w:style w:type="paragraph" w:customStyle="1" w:styleId="boldness">
    <w:name w:val="boldness"/>
    <w:basedOn w:val="Normal"/>
    <w:next w:val="TagCite"/>
    <w:qFormat/>
    <w:rsid w:val="003D2310"/>
    <w:pPr>
      <w:spacing w:after="0" w:line="240" w:lineRule="auto"/>
    </w:pPr>
  </w:style>
  <w:style w:type="character" w:customStyle="1" w:styleId="UnderlineCardChar0">
    <w:name w:val="UnderlineCard Char"/>
    <w:locked/>
    <w:rsid w:val="003D2310"/>
  </w:style>
  <w:style w:type="paragraph" w:customStyle="1" w:styleId="UnderlineCard0">
    <w:name w:val="UnderlineCard"/>
    <w:basedOn w:val="Heading4"/>
    <w:next w:val="CM6"/>
    <w:qFormat/>
    <w:rsid w:val="003D2310"/>
    <w:pPr>
      <w:spacing w:before="200" w:line="240" w:lineRule="auto"/>
    </w:pPr>
    <w:rPr>
      <w:iCs/>
    </w:rPr>
  </w:style>
  <w:style w:type="paragraph" w:customStyle="1" w:styleId="CM21">
    <w:name w:val="CM21"/>
    <w:basedOn w:val="Normal"/>
    <w:uiPriority w:val="99"/>
    <w:qFormat/>
    <w:rsid w:val="003D2310"/>
    <w:pPr>
      <w:spacing w:after="0" w:line="240" w:lineRule="auto"/>
    </w:pPr>
  </w:style>
  <w:style w:type="paragraph" w:customStyle="1" w:styleId="CM22">
    <w:name w:val="CM22"/>
    <w:basedOn w:val="Normal"/>
    <w:uiPriority w:val="99"/>
    <w:qFormat/>
    <w:rsid w:val="003D2310"/>
    <w:pPr>
      <w:spacing w:after="0" w:line="240" w:lineRule="auto"/>
    </w:pPr>
  </w:style>
  <w:style w:type="paragraph" w:customStyle="1" w:styleId="CM4">
    <w:name w:val="CM4"/>
    <w:basedOn w:val="Normal"/>
    <w:uiPriority w:val="99"/>
    <w:qFormat/>
    <w:rsid w:val="003D2310"/>
    <w:pPr>
      <w:spacing w:after="0" w:line="240" w:lineRule="auto"/>
    </w:pPr>
  </w:style>
  <w:style w:type="paragraph" w:customStyle="1" w:styleId="Pa10">
    <w:name w:val="Pa10"/>
    <w:basedOn w:val="Normal"/>
    <w:uiPriority w:val="99"/>
    <w:qFormat/>
    <w:rsid w:val="003D2310"/>
    <w:pPr>
      <w:spacing w:after="0" w:line="240" w:lineRule="auto"/>
    </w:pPr>
  </w:style>
  <w:style w:type="paragraph" w:customStyle="1" w:styleId="Pa31">
    <w:name w:val="Pa3+1"/>
    <w:basedOn w:val="Normal"/>
    <w:uiPriority w:val="99"/>
    <w:qFormat/>
    <w:rsid w:val="003D2310"/>
    <w:pPr>
      <w:spacing w:after="0" w:line="240" w:lineRule="auto"/>
    </w:pPr>
  </w:style>
  <w:style w:type="paragraph" w:customStyle="1" w:styleId="Pa1">
    <w:name w:val="Pa1"/>
    <w:basedOn w:val="Normal"/>
    <w:qFormat/>
    <w:rsid w:val="003D2310"/>
    <w:pPr>
      <w:spacing w:after="0" w:line="240" w:lineRule="auto"/>
    </w:pPr>
  </w:style>
  <w:style w:type="paragraph" w:customStyle="1" w:styleId="Pa2">
    <w:name w:val="Pa2"/>
    <w:basedOn w:val="Normal"/>
    <w:qFormat/>
    <w:rsid w:val="003D2310"/>
    <w:pPr>
      <w:spacing w:after="0" w:line="240" w:lineRule="auto"/>
    </w:pPr>
  </w:style>
  <w:style w:type="paragraph" w:customStyle="1" w:styleId="FreeFormA">
    <w:name w:val="Free Form A"/>
    <w:next w:val="Pa10"/>
    <w:qFormat/>
    <w:rsid w:val="003D2310"/>
    <w:pPr>
      <w:spacing w:after="200" w:line="276" w:lineRule="auto"/>
    </w:pPr>
    <w:rPr>
      <w:rFonts w:eastAsiaTheme="minorHAnsi"/>
      <w:sz w:val="22"/>
      <w:szCs w:val="22"/>
    </w:rPr>
  </w:style>
  <w:style w:type="paragraph" w:customStyle="1" w:styleId="H4Tag">
    <w:name w:val="H4 (Tag)"/>
    <w:basedOn w:val="Normal"/>
    <w:next w:val="Pa31"/>
    <w:qFormat/>
    <w:rsid w:val="003D2310"/>
    <w:pPr>
      <w:spacing w:after="0" w:line="240" w:lineRule="auto"/>
    </w:pPr>
  </w:style>
  <w:style w:type="character" w:customStyle="1" w:styleId="CardUpSize-LightChar">
    <w:name w:val="CardUpSize - Light Char"/>
    <w:basedOn w:val="DefaultParagraphFont"/>
    <w:locked/>
    <w:rsid w:val="003D2310"/>
  </w:style>
  <w:style w:type="paragraph" w:customStyle="1" w:styleId="CardUpSize-Light">
    <w:name w:val="CardUpSize - Light"/>
    <w:basedOn w:val="Normal"/>
    <w:next w:val="Pa2"/>
    <w:qFormat/>
    <w:rsid w:val="003D2310"/>
    <w:pPr>
      <w:spacing w:after="0" w:line="240" w:lineRule="auto"/>
    </w:pPr>
  </w:style>
  <w:style w:type="character" w:customStyle="1" w:styleId="CiteCardUpSize-HeavyChar">
    <w:name w:val="Cite // CardUpSize - Heavy Char"/>
    <w:basedOn w:val="DefaultParagraphFont"/>
    <w:locked/>
    <w:rsid w:val="003D2310"/>
  </w:style>
  <w:style w:type="paragraph" w:customStyle="1" w:styleId="CiteCardUpSize-Heavy">
    <w:name w:val="Cite // CardUpSize - Heavy"/>
    <w:basedOn w:val="Normal"/>
    <w:next w:val="H4Tag"/>
    <w:qFormat/>
    <w:rsid w:val="003D2310"/>
    <w:pPr>
      <w:spacing w:after="0" w:line="240" w:lineRule="auto"/>
    </w:pPr>
  </w:style>
  <w:style w:type="character" w:customStyle="1" w:styleId="HotRouteCharCharCharCharCharChar">
    <w:name w:val="Hot Route! Char Char Char Char Char Char"/>
    <w:locked/>
    <w:rsid w:val="003D2310"/>
  </w:style>
  <w:style w:type="paragraph" w:customStyle="1" w:styleId="HotRouteCharCharCharCharChar">
    <w:name w:val="Hot Route! Char Char Char Char Char"/>
    <w:basedOn w:val="Normal"/>
    <w:next w:val="CardUpSize-Light"/>
    <w:qFormat/>
    <w:rsid w:val="003D2310"/>
    <w:pPr>
      <w:spacing w:after="0" w:line="240" w:lineRule="auto"/>
    </w:pPr>
  </w:style>
  <w:style w:type="character" w:customStyle="1" w:styleId="SmallTextCharCharCharChar">
    <w:name w:val="Small Text Char Char Char Char"/>
    <w:locked/>
    <w:rsid w:val="003D2310"/>
  </w:style>
  <w:style w:type="paragraph" w:customStyle="1" w:styleId="SmallTextCharCharChar">
    <w:name w:val="Small Text Char Char Char"/>
    <w:basedOn w:val="Normal"/>
    <w:next w:val="CiteCardUpSize-Heavy"/>
    <w:qFormat/>
    <w:rsid w:val="003D2310"/>
    <w:pPr>
      <w:spacing w:after="0" w:line="240" w:lineRule="auto"/>
    </w:pPr>
  </w:style>
  <w:style w:type="character" w:customStyle="1" w:styleId="UnderlineCharCharCharCharCharCharCharChar">
    <w:name w:val="Underline Char Char Char Char Char Char Char Char"/>
    <w:basedOn w:val="DefaultParagraphFont"/>
    <w:locked/>
    <w:rsid w:val="003D2310"/>
  </w:style>
  <w:style w:type="paragraph" w:customStyle="1" w:styleId="UnderlineCharCharCharCharCharCharChar">
    <w:name w:val="Underline Char Char Char Char Char Char Char"/>
    <w:basedOn w:val="Normal"/>
    <w:qFormat/>
    <w:rsid w:val="003D2310"/>
    <w:pPr>
      <w:spacing w:after="0" w:line="240" w:lineRule="auto"/>
    </w:pPr>
  </w:style>
  <w:style w:type="character" w:customStyle="1" w:styleId="SmalltextCharCharCharChar0">
    <w:name w:val="Small text Char Char Char Char"/>
    <w:basedOn w:val="DefaultParagraphFont"/>
    <w:locked/>
    <w:rsid w:val="003D2310"/>
  </w:style>
  <w:style w:type="paragraph" w:customStyle="1" w:styleId="SmalltextCharCharChar0">
    <w:name w:val="Small text Char Char Char"/>
    <w:basedOn w:val="Normal"/>
    <w:next w:val="Analytics"/>
    <w:qFormat/>
    <w:rsid w:val="003D2310"/>
    <w:pPr>
      <w:spacing w:after="0" w:line="240" w:lineRule="auto"/>
    </w:pPr>
  </w:style>
  <w:style w:type="paragraph" w:customStyle="1" w:styleId="Tagandcite">
    <w:name w:val="Tag and cite"/>
    <w:basedOn w:val="Normal"/>
    <w:qFormat/>
    <w:rsid w:val="003D2310"/>
    <w:pPr>
      <w:spacing w:after="0" w:line="240" w:lineRule="auto"/>
    </w:pPr>
  </w:style>
  <w:style w:type="paragraph" w:customStyle="1" w:styleId="Textbody">
    <w:name w:val="Text body"/>
    <w:basedOn w:val="SmalltextCharCharChar0"/>
    <w:next w:val="WW-Default"/>
    <w:qFormat/>
    <w:rsid w:val="003D2310"/>
  </w:style>
  <w:style w:type="paragraph" w:customStyle="1" w:styleId="comments">
    <w:name w:val="comments"/>
    <w:basedOn w:val="Normal"/>
    <w:next w:val="Standard"/>
    <w:qFormat/>
    <w:rsid w:val="003D2310"/>
    <w:pPr>
      <w:spacing w:after="0" w:line="240" w:lineRule="auto"/>
    </w:pPr>
  </w:style>
  <w:style w:type="paragraph" w:customStyle="1" w:styleId="Default1">
    <w:name w:val="Default1"/>
    <w:basedOn w:val="Normal"/>
    <w:uiPriority w:val="99"/>
    <w:qFormat/>
    <w:rsid w:val="003D2310"/>
    <w:pPr>
      <w:spacing w:after="0" w:line="240" w:lineRule="auto"/>
    </w:pPr>
  </w:style>
  <w:style w:type="paragraph" w:customStyle="1" w:styleId="NFAPWPheader">
    <w:name w:val="NFAP WP header"/>
    <w:basedOn w:val="Normal"/>
    <w:uiPriority w:val="99"/>
    <w:qFormat/>
    <w:rsid w:val="003D2310"/>
    <w:pPr>
      <w:spacing w:after="0" w:line="240" w:lineRule="auto"/>
    </w:pPr>
  </w:style>
  <w:style w:type="character" w:customStyle="1" w:styleId="UnderlinedCardTextChar">
    <w:name w:val="Underlined Card Text Char"/>
    <w:locked/>
    <w:rsid w:val="003D2310"/>
  </w:style>
  <w:style w:type="paragraph" w:customStyle="1" w:styleId="UnderlinedCardText">
    <w:name w:val="Underlined Card Text"/>
    <w:basedOn w:val="Normal"/>
    <w:next w:val="Circled"/>
    <w:qFormat/>
    <w:rsid w:val="003D2310"/>
    <w:pPr>
      <w:spacing w:after="0" w:line="240" w:lineRule="auto"/>
    </w:pPr>
  </w:style>
  <w:style w:type="character" w:customStyle="1" w:styleId="cardtextemphasisChar">
    <w:name w:val="card text emphasis Char"/>
    <w:locked/>
    <w:rsid w:val="003D2310"/>
  </w:style>
  <w:style w:type="paragraph" w:customStyle="1" w:styleId="cardtextemphasis">
    <w:name w:val="card text emphasis"/>
    <w:basedOn w:val="Circled"/>
    <w:next w:val="MinimizedText"/>
    <w:qFormat/>
    <w:rsid w:val="003D2310"/>
    <w:pPr>
      <w:spacing w:line="240" w:lineRule="auto"/>
    </w:pPr>
    <w:rPr>
      <w:rFonts w:eastAsiaTheme="minorHAnsi"/>
      <w:b w:val="0"/>
      <w:szCs w:val="22"/>
      <w:u w:val="none"/>
    </w:rPr>
  </w:style>
  <w:style w:type="character" w:customStyle="1" w:styleId="CiteCharCharChar">
    <w:name w:val="Cite Char Char Char"/>
    <w:locked/>
    <w:rsid w:val="003D2310"/>
  </w:style>
  <w:style w:type="paragraph" w:customStyle="1" w:styleId="CiteCharChar">
    <w:name w:val="Cite Char Char"/>
    <w:basedOn w:val="Normal"/>
    <w:next w:val="Normal"/>
    <w:qFormat/>
    <w:rsid w:val="003D2310"/>
    <w:pPr>
      <w:spacing w:after="0" w:line="240" w:lineRule="auto"/>
    </w:pPr>
  </w:style>
  <w:style w:type="character" w:customStyle="1" w:styleId="CiteCardChar">
    <w:name w:val="Cite_Card Char"/>
    <w:locked/>
    <w:rsid w:val="003D2310"/>
  </w:style>
  <w:style w:type="paragraph" w:customStyle="1" w:styleId="CiteCard">
    <w:name w:val="Cite_Card"/>
    <w:next w:val="CiteCharChar"/>
    <w:qFormat/>
    <w:rsid w:val="003D2310"/>
    <w:pPr>
      <w:spacing w:after="200" w:line="276" w:lineRule="auto"/>
    </w:pPr>
    <w:rPr>
      <w:rFonts w:eastAsiaTheme="minorHAnsi"/>
      <w:sz w:val="22"/>
      <w:szCs w:val="22"/>
    </w:rPr>
  </w:style>
  <w:style w:type="character" w:customStyle="1" w:styleId="BoldandUnderlineCharChar2">
    <w:name w:val="Bold and Underline Char Char2"/>
    <w:locked/>
    <w:rsid w:val="003D2310"/>
  </w:style>
  <w:style w:type="paragraph" w:customStyle="1" w:styleId="BoldandUnderlineChar">
    <w:name w:val="Bold and Underline Char"/>
    <w:basedOn w:val="Normal"/>
    <w:next w:val="UnreadText"/>
    <w:qFormat/>
    <w:rsid w:val="003D2310"/>
    <w:pPr>
      <w:spacing w:after="0" w:line="240" w:lineRule="auto"/>
    </w:pPr>
  </w:style>
  <w:style w:type="paragraph" w:customStyle="1" w:styleId="CiteCardCharChar">
    <w:name w:val="Cite_Card Char Char"/>
    <w:autoRedefine/>
    <w:qFormat/>
    <w:rsid w:val="003D2310"/>
    <w:pPr>
      <w:spacing w:after="200" w:line="276" w:lineRule="auto"/>
    </w:pPr>
    <w:rPr>
      <w:rFonts w:eastAsiaTheme="minorHAnsi"/>
      <w:sz w:val="22"/>
      <w:szCs w:val="22"/>
    </w:rPr>
  </w:style>
  <w:style w:type="character" w:customStyle="1" w:styleId="CiteCardCharCharCharChar">
    <w:name w:val="Cite_Card Char Char Char Char"/>
    <w:locked/>
    <w:rsid w:val="003D2310"/>
  </w:style>
  <w:style w:type="paragraph" w:customStyle="1" w:styleId="CiteCardCharCharChar">
    <w:name w:val="Cite_Card Char Char Char"/>
    <w:qFormat/>
    <w:rsid w:val="003D2310"/>
    <w:pPr>
      <w:spacing w:after="200" w:line="276" w:lineRule="auto"/>
    </w:pPr>
    <w:rPr>
      <w:rFonts w:eastAsiaTheme="minorHAnsi"/>
      <w:sz w:val="22"/>
      <w:szCs w:val="22"/>
    </w:rPr>
  </w:style>
  <w:style w:type="paragraph" w:customStyle="1" w:styleId="heading0">
    <w:name w:val="heading"/>
    <w:basedOn w:val="Normal"/>
    <w:next w:val="BoldandUnderlineChar"/>
    <w:qFormat/>
    <w:rsid w:val="003D2310"/>
    <w:pPr>
      <w:spacing w:after="0" w:line="240" w:lineRule="auto"/>
    </w:pPr>
  </w:style>
  <w:style w:type="character" w:customStyle="1" w:styleId="LittleChar">
    <w:name w:val="Little Char"/>
    <w:locked/>
    <w:rsid w:val="003D2310"/>
  </w:style>
  <w:style w:type="paragraph" w:customStyle="1" w:styleId="Little">
    <w:name w:val="Little"/>
    <w:basedOn w:val="Normal"/>
    <w:qFormat/>
    <w:rsid w:val="003D2310"/>
    <w:pPr>
      <w:spacing w:after="0" w:line="240" w:lineRule="auto"/>
    </w:pPr>
  </w:style>
  <w:style w:type="character" w:customStyle="1" w:styleId="DebateHeaderChar">
    <w:name w:val="Debate Header Char"/>
    <w:locked/>
    <w:rsid w:val="003D2310"/>
  </w:style>
  <w:style w:type="paragraph" w:customStyle="1" w:styleId="DebateHeader">
    <w:name w:val="Debate Header"/>
    <w:basedOn w:val="Normal"/>
    <w:next w:val="Normal"/>
    <w:autoRedefine/>
    <w:qFormat/>
    <w:rsid w:val="003D2310"/>
    <w:pPr>
      <w:spacing w:after="0" w:line="240" w:lineRule="auto"/>
    </w:pPr>
  </w:style>
  <w:style w:type="paragraph" w:customStyle="1" w:styleId="articletitle0">
    <w:name w:val="article_title"/>
    <w:basedOn w:val="Normal"/>
    <w:qFormat/>
    <w:rsid w:val="003D2310"/>
    <w:pPr>
      <w:spacing w:after="0" w:line="240" w:lineRule="auto"/>
    </w:pPr>
  </w:style>
  <w:style w:type="character" w:customStyle="1" w:styleId="UnhighlightedChar">
    <w:name w:val="Unhighlighted Char"/>
    <w:locked/>
    <w:rsid w:val="003D2310"/>
  </w:style>
  <w:style w:type="paragraph" w:customStyle="1" w:styleId="Unhighlighted">
    <w:name w:val="Unhighlighted"/>
    <w:basedOn w:val="Normal"/>
    <w:next w:val="TagCite1"/>
    <w:autoRedefine/>
    <w:qFormat/>
    <w:rsid w:val="003D2310"/>
    <w:pPr>
      <w:spacing w:after="0" w:line="240" w:lineRule="auto"/>
    </w:pPr>
  </w:style>
  <w:style w:type="paragraph" w:customStyle="1" w:styleId="Caption1">
    <w:name w:val="Caption1"/>
    <w:basedOn w:val="Normal"/>
    <w:qFormat/>
    <w:rsid w:val="003D2310"/>
    <w:pPr>
      <w:spacing w:after="0" w:line="240" w:lineRule="auto"/>
    </w:pPr>
  </w:style>
  <w:style w:type="character" w:customStyle="1" w:styleId="StylecardUnderlineChar">
    <w:name w:val="Style card + Underline Char"/>
    <w:locked/>
    <w:rsid w:val="003D2310"/>
  </w:style>
  <w:style w:type="paragraph" w:customStyle="1" w:styleId="StylecardUnderline">
    <w:name w:val="Style card + Underline"/>
    <w:basedOn w:val="CiteSpacing"/>
    <w:next w:val="Unhighlighted"/>
    <w:qFormat/>
    <w:rsid w:val="003D2310"/>
    <w:pPr>
      <w:spacing w:line="240" w:lineRule="auto"/>
    </w:pPr>
  </w:style>
  <w:style w:type="paragraph" w:customStyle="1" w:styleId="TagF3">
    <w:name w:val="Tag (F3)"/>
    <w:next w:val="Caption1"/>
    <w:qFormat/>
    <w:rsid w:val="003D2310"/>
    <w:pPr>
      <w:spacing w:after="200" w:line="276" w:lineRule="auto"/>
    </w:pPr>
    <w:rPr>
      <w:rFonts w:eastAsiaTheme="minorHAnsi"/>
      <w:sz w:val="22"/>
      <w:szCs w:val="22"/>
    </w:rPr>
  </w:style>
  <w:style w:type="paragraph" w:customStyle="1" w:styleId="i1">
    <w:name w:val="i1"/>
    <w:basedOn w:val="Normal"/>
    <w:qFormat/>
    <w:rsid w:val="003D2310"/>
    <w:pPr>
      <w:spacing w:after="0" w:line="240" w:lineRule="auto"/>
    </w:pPr>
  </w:style>
  <w:style w:type="paragraph" w:customStyle="1" w:styleId="style14">
    <w:name w:val="style14"/>
    <w:basedOn w:val="Normal"/>
    <w:next w:val="Heading1"/>
    <w:qFormat/>
    <w:rsid w:val="003D2310"/>
    <w:pPr>
      <w:spacing w:after="0" w:line="240" w:lineRule="auto"/>
    </w:pPr>
  </w:style>
  <w:style w:type="paragraph" w:customStyle="1" w:styleId="CardTagCite1Char">
    <w:name w:val="Card Tag + Cite #1 Char"/>
    <w:basedOn w:val="Normal"/>
    <w:qFormat/>
    <w:rsid w:val="003D2310"/>
    <w:pPr>
      <w:spacing w:after="0" w:line="240" w:lineRule="auto"/>
    </w:pPr>
  </w:style>
  <w:style w:type="paragraph" w:customStyle="1" w:styleId="articlebody">
    <w:name w:val="articlebody"/>
    <w:basedOn w:val="Normal"/>
    <w:next w:val="i1"/>
    <w:qFormat/>
    <w:rsid w:val="003D2310"/>
    <w:pPr>
      <w:spacing w:after="0" w:line="240" w:lineRule="auto"/>
    </w:pPr>
  </w:style>
  <w:style w:type="character" w:customStyle="1" w:styleId="CiteCardCharCharCharCharCharCharCharChar">
    <w:name w:val="Cite_Card Char Char Char Char Char Char Char Char"/>
    <w:locked/>
    <w:rsid w:val="003D2310"/>
  </w:style>
  <w:style w:type="paragraph" w:customStyle="1" w:styleId="CiteCardCharCharCharCharCharCharChar">
    <w:name w:val="Cite_Card Char Char Char Char Char Char Char"/>
    <w:next w:val="CardTagCite1Char"/>
    <w:autoRedefine/>
    <w:qFormat/>
    <w:rsid w:val="003D2310"/>
    <w:pPr>
      <w:spacing w:after="200" w:line="276" w:lineRule="auto"/>
    </w:pPr>
    <w:rPr>
      <w:rFonts w:eastAsiaTheme="minorHAnsi"/>
      <w:sz w:val="22"/>
      <w:szCs w:val="22"/>
    </w:rPr>
  </w:style>
  <w:style w:type="paragraph" w:customStyle="1" w:styleId="foldie">
    <w:name w:val="foldie"/>
    <w:basedOn w:val="BoldandUnderlineChar"/>
    <w:next w:val="HotRoute0"/>
    <w:qFormat/>
    <w:rsid w:val="003D2310"/>
  </w:style>
  <w:style w:type="paragraph" w:customStyle="1" w:styleId="billtextsection">
    <w:name w:val="bill_text_section"/>
    <w:basedOn w:val="Normal"/>
    <w:next w:val="articlebody"/>
    <w:qFormat/>
    <w:rsid w:val="003D2310"/>
    <w:pPr>
      <w:spacing w:after="0" w:line="240" w:lineRule="auto"/>
    </w:pPr>
  </w:style>
  <w:style w:type="character" w:customStyle="1" w:styleId="CiteNormalChar">
    <w:name w:val="Cite Normal Char"/>
    <w:locked/>
    <w:rsid w:val="003D2310"/>
  </w:style>
  <w:style w:type="paragraph" w:customStyle="1" w:styleId="Pa3">
    <w:name w:val="Pa3"/>
    <w:basedOn w:val="Normal"/>
    <w:qFormat/>
    <w:rsid w:val="003D2310"/>
    <w:pPr>
      <w:spacing w:after="0" w:line="240" w:lineRule="auto"/>
    </w:pPr>
  </w:style>
  <w:style w:type="character" w:customStyle="1" w:styleId="NormaltextCharChar">
    <w:name w:val="Normal text Char Char"/>
    <w:locked/>
    <w:rsid w:val="003D2310"/>
  </w:style>
  <w:style w:type="paragraph" w:customStyle="1" w:styleId="Normaltext0">
    <w:name w:val="Normal text"/>
    <w:basedOn w:val="Normal"/>
    <w:autoRedefine/>
    <w:qFormat/>
    <w:rsid w:val="003D2310"/>
    <w:pPr>
      <w:spacing w:after="0" w:line="240" w:lineRule="auto"/>
    </w:pPr>
  </w:style>
  <w:style w:type="character" w:customStyle="1" w:styleId="underlinedcardChar1">
    <w:name w:val="underlined card Char"/>
    <w:locked/>
    <w:rsid w:val="003D2310"/>
  </w:style>
  <w:style w:type="paragraph" w:customStyle="1" w:styleId="underlinedcard1">
    <w:name w:val="underlined card"/>
    <w:basedOn w:val="Normal"/>
    <w:next w:val="Pa3"/>
    <w:autoRedefine/>
    <w:qFormat/>
    <w:rsid w:val="003D2310"/>
    <w:pPr>
      <w:spacing w:after="0" w:line="240" w:lineRule="auto"/>
    </w:pPr>
  </w:style>
  <w:style w:type="character" w:customStyle="1" w:styleId="Debate-CardTagandCite-F6Char">
    <w:name w:val="Debate- Card Tag and Cite- F6 Char"/>
    <w:locked/>
    <w:rsid w:val="003D2310"/>
  </w:style>
  <w:style w:type="paragraph" w:customStyle="1" w:styleId="Debate-CardTagandCite-F6">
    <w:name w:val="Debate- Card Tag and Cite- F6"/>
    <w:basedOn w:val="Normal"/>
    <w:next w:val="Normaltext0"/>
    <w:qFormat/>
    <w:rsid w:val="003D2310"/>
    <w:pPr>
      <w:spacing w:after="0" w:line="240" w:lineRule="auto"/>
    </w:pPr>
  </w:style>
  <w:style w:type="paragraph" w:customStyle="1" w:styleId="BLOCKTITLE3">
    <w:name w:val="BLOCK TITLE"/>
    <w:basedOn w:val="Normal"/>
    <w:qFormat/>
    <w:rsid w:val="003D2310"/>
    <w:pPr>
      <w:spacing w:after="0" w:line="240" w:lineRule="auto"/>
    </w:pPr>
  </w:style>
  <w:style w:type="paragraph" w:customStyle="1" w:styleId="StyleNormalWeb10pt">
    <w:name w:val="Style Normal (Web) + 10 pt"/>
    <w:basedOn w:val="Title"/>
    <w:next w:val="Boldunderline1"/>
    <w:qFormat/>
    <w:rsid w:val="003D2310"/>
    <w:pPr>
      <w:pBdr>
        <w:bottom w:val="none" w:sz="0" w:space="0" w:color="auto"/>
      </w:pBdr>
      <w:spacing w:after="0"/>
      <w:contextualSpacing w:val="0"/>
    </w:pPr>
    <w:rPr>
      <w:rFonts w:ascii="Georgia" w:hAnsi="Georgia"/>
      <w:bCs w:val="0"/>
      <w:u w:val="none"/>
    </w:rPr>
  </w:style>
  <w:style w:type="character" w:customStyle="1" w:styleId="cardChar0">
    <w:name w:val="%card Char"/>
    <w:locked/>
    <w:rsid w:val="003D2310"/>
  </w:style>
  <w:style w:type="paragraph" w:customStyle="1" w:styleId="card">
    <w:name w:val="%card"/>
    <w:basedOn w:val="Normal"/>
    <w:next w:val="BLOCKTITLE3"/>
    <w:qFormat/>
    <w:rsid w:val="003D2310"/>
    <w:pPr>
      <w:spacing w:after="0" w:line="240" w:lineRule="auto"/>
    </w:pPr>
  </w:style>
  <w:style w:type="character" w:customStyle="1" w:styleId="UnunderlinedTextChar">
    <w:name w:val="Ununderlined Text Char"/>
    <w:locked/>
    <w:rsid w:val="003D2310"/>
  </w:style>
  <w:style w:type="paragraph" w:customStyle="1" w:styleId="UnunderlinedText">
    <w:name w:val="Ununderlined Text"/>
    <w:basedOn w:val="Normal"/>
    <w:next w:val="card"/>
    <w:autoRedefine/>
    <w:qFormat/>
    <w:rsid w:val="003D2310"/>
    <w:pPr>
      <w:spacing w:after="0" w:line="240" w:lineRule="auto"/>
    </w:pPr>
  </w:style>
  <w:style w:type="character" w:customStyle="1" w:styleId="ReallyfuckingsmallCharCharCharChar">
    <w:name w:val="Really fucking small Char Char Char Char"/>
    <w:locked/>
    <w:rsid w:val="003D2310"/>
  </w:style>
  <w:style w:type="paragraph" w:customStyle="1" w:styleId="ReallyfuckingsmallCharCharChar">
    <w:name w:val="Really fucking small Char Char Char"/>
    <w:basedOn w:val="Normal"/>
    <w:next w:val="NoSpacing"/>
    <w:qFormat/>
    <w:rsid w:val="003D2310"/>
    <w:pPr>
      <w:spacing w:after="0" w:line="240" w:lineRule="auto"/>
    </w:pPr>
  </w:style>
  <w:style w:type="character" w:customStyle="1" w:styleId="CardDownx1Char">
    <w:name w:val="CardDown x1 Char"/>
    <w:locked/>
    <w:rsid w:val="003D2310"/>
  </w:style>
  <w:style w:type="paragraph" w:customStyle="1" w:styleId="CardDownx1">
    <w:name w:val="CardDown x1"/>
    <w:basedOn w:val="Normal"/>
    <w:next w:val="Regular"/>
    <w:qFormat/>
    <w:rsid w:val="003D2310"/>
    <w:pPr>
      <w:spacing w:after="0" w:line="240" w:lineRule="auto"/>
    </w:pPr>
  </w:style>
  <w:style w:type="paragraph" w:customStyle="1" w:styleId="CardDownx15">
    <w:name w:val="CardDown x1.5"/>
    <w:basedOn w:val="Normal"/>
    <w:qFormat/>
    <w:rsid w:val="003D2310"/>
    <w:pPr>
      <w:spacing w:after="0" w:line="240" w:lineRule="auto"/>
    </w:pPr>
  </w:style>
  <w:style w:type="paragraph" w:customStyle="1" w:styleId="Reallyfuckingsmall">
    <w:name w:val="Really fucking small"/>
    <w:basedOn w:val="Normal"/>
    <w:qFormat/>
    <w:rsid w:val="003D2310"/>
    <w:pPr>
      <w:spacing w:after="0" w:line="240" w:lineRule="auto"/>
    </w:pPr>
  </w:style>
  <w:style w:type="character" w:customStyle="1" w:styleId="FullCiteChar">
    <w:name w:val="Full Cite Char"/>
    <w:locked/>
    <w:rsid w:val="003D2310"/>
  </w:style>
  <w:style w:type="paragraph" w:customStyle="1" w:styleId="FullCite">
    <w:name w:val="Full Cite"/>
    <w:basedOn w:val="Normal"/>
    <w:next w:val="Normal"/>
    <w:qFormat/>
    <w:rsid w:val="003D2310"/>
    <w:pPr>
      <w:spacing w:after="0" w:line="240" w:lineRule="auto"/>
    </w:pPr>
  </w:style>
  <w:style w:type="paragraph" w:customStyle="1" w:styleId="CiteTag">
    <w:name w:val="Cite/Tag"/>
    <w:basedOn w:val="Normal"/>
    <w:qFormat/>
    <w:rsid w:val="003D2310"/>
    <w:pPr>
      <w:spacing w:after="0" w:line="240" w:lineRule="auto"/>
    </w:pPr>
  </w:style>
  <w:style w:type="paragraph" w:customStyle="1" w:styleId="cardtext4">
    <w:name w:val="cardtext"/>
    <w:basedOn w:val="Normal"/>
    <w:next w:val="Reallyfuckingsmall"/>
    <w:qFormat/>
    <w:rsid w:val="003D2310"/>
    <w:pPr>
      <w:spacing w:after="0" w:line="240" w:lineRule="auto"/>
    </w:pPr>
  </w:style>
  <w:style w:type="paragraph" w:customStyle="1" w:styleId="Heading5SizeDown">
    <w:name w:val="Heading 5 Size Down"/>
    <w:basedOn w:val="Normal"/>
    <w:autoRedefine/>
    <w:qFormat/>
    <w:rsid w:val="003D2310"/>
    <w:pPr>
      <w:spacing w:after="0" w:line="240" w:lineRule="auto"/>
    </w:pPr>
  </w:style>
  <w:style w:type="character" w:customStyle="1" w:styleId="evidencetextChar">
    <w:name w:val="evidence text Char"/>
    <w:locked/>
    <w:rsid w:val="003D2310"/>
  </w:style>
  <w:style w:type="character" w:customStyle="1" w:styleId="StyleStyleArialNarrow9ptLeft-075ArialNarrowChar">
    <w:name w:val="Style Style Arial Narrow 9 pt Left:  -0.75&quot; + Arial Narrow Char"/>
    <w:locked/>
    <w:rsid w:val="003D2310"/>
  </w:style>
  <w:style w:type="paragraph" w:customStyle="1" w:styleId="StyleStyleArialNarrow9ptLeft-075ArialNarrow">
    <w:name w:val="Style Style Arial Narrow 9 pt Left:  -0.75&quot; + Arial Narrow"/>
    <w:basedOn w:val="Normal"/>
    <w:next w:val="Heading5SizeDown"/>
    <w:qFormat/>
    <w:rsid w:val="003D2310"/>
    <w:pPr>
      <w:spacing w:after="0" w:line="240" w:lineRule="auto"/>
    </w:pPr>
  </w:style>
  <w:style w:type="character" w:customStyle="1" w:styleId="StyleStyleCardTextLeft-075Right0Char">
    <w:name w:val="Style Style Card Text + Left:  -0.75&quot; + Right:  0&quot; Char"/>
    <w:locked/>
    <w:rsid w:val="003D2310"/>
  </w:style>
  <w:style w:type="paragraph" w:customStyle="1" w:styleId="StyleStyleCardTextLeft-075Right0">
    <w:name w:val="Style Style Card Text + Left:  -0.75&quot; + Right:  0&quot;"/>
    <w:basedOn w:val="Normal"/>
    <w:next w:val="evidencetext"/>
    <w:autoRedefine/>
    <w:qFormat/>
    <w:rsid w:val="003D2310"/>
    <w:pPr>
      <w:spacing w:after="0" w:line="240" w:lineRule="auto"/>
    </w:pPr>
  </w:style>
  <w:style w:type="paragraph" w:customStyle="1" w:styleId="ecxmsonormal">
    <w:name w:val="ecxmsonormal"/>
    <w:basedOn w:val="Normal"/>
    <w:qFormat/>
    <w:rsid w:val="003D2310"/>
    <w:pPr>
      <w:spacing w:after="0" w:line="240" w:lineRule="auto"/>
    </w:pPr>
  </w:style>
  <w:style w:type="character" w:customStyle="1" w:styleId="DebateUnderlineBoldChar">
    <w:name w:val="Debate Underline Bold Char"/>
    <w:locked/>
    <w:rsid w:val="003D2310"/>
  </w:style>
  <w:style w:type="paragraph" w:customStyle="1" w:styleId="DebateUnderlineBold">
    <w:name w:val="Debate Underline Bold"/>
    <w:basedOn w:val="Cardtext0"/>
    <w:qFormat/>
    <w:rsid w:val="003D2310"/>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3D2310"/>
  </w:style>
  <w:style w:type="paragraph" w:customStyle="1" w:styleId="StyleArialNarrow12ptBoldLeft-075">
    <w:name w:val="Style Arial Narrow 12 pt Bold Left:  -0.75&quot;"/>
    <w:basedOn w:val="Normal"/>
    <w:next w:val="ecxmsonormal"/>
    <w:qFormat/>
    <w:rsid w:val="003D2310"/>
    <w:pPr>
      <w:spacing w:after="0" w:line="240" w:lineRule="auto"/>
    </w:pPr>
  </w:style>
  <w:style w:type="character" w:customStyle="1" w:styleId="StyleStyleevidencetextBorderSinglesolidlineAuto05Char">
    <w:name w:val="Style Style evidence text + Border: : (Single solid line Auto  0.5 ... Char"/>
    <w:locked/>
    <w:rsid w:val="003D2310"/>
  </w:style>
  <w:style w:type="paragraph" w:customStyle="1" w:styleId="StyleStyleevidencetextBorderSinglesolidlineAuto05">
    <w:name w:val="Style Style evidence text + Border: : (Single solid line Auto  0.5 ..."/>
    <w:basedOn w:val="Normal"/>
    <w:next w:val="DebateUnderlineBold"/>
    <w:qFormat/>
    <w:rsid w:val="003D2310"/>
    <w:pPr>
      <w:spacing w:after="0" w:line="240" w:lineRule="auto"/>
    </w:pPr>
  </w:style>
  <w:style w:type="character" w:customStyle="1" w:styleId="StyleevidencetextBorderSinglesolidlineAuto05ptLChar">
    <w:name w:val="Style evidence text + Border: : (Single solid line Auto  0.5 pt L... Char"/>
    <w:locked/>
    <w:rsid w:val="003D2310"/>
  </w:style>
  <w:style w:type="paragraph" w:customStyle="1" w:styleId="StyleevidencetextBorderSinglesolidlineAuto05ptL">
    <w:name w:val="Style evidence text + Border: : (Single solid line Auto  0.5 pt L..."/>
    <w:basedOn w:val="CiteTag"/>
    <w:next w:val="StyleArialNarrow12ptBoldLeft-075"/>
    <w:qFormat/>
    <w:rsid w:val="003D2310"/>
  </w:style>
  <w:style w:type="character" w:customStyle="1" w:styleId="HighlightingChar">
    <w:name w:val="Highlighting Char"/>
    <w:locked/>
    <w:rsid w:val="003D2310"/>
  </w:style>
  <w:style w:type="paragraph" w:customStyle="1" w:styleId="Highlighting">
    <w:name w:val="Highlighting"/>
    <w:basedOn w:val="Normal"/>
    <w:next w:val="StyleStyleevidencetextBorderSinglesolidlineAuto05"/>
    <w:autoRedefine/>
    <w:qFormat/>
    <w:rsid w:val="003D2310"/>
    <w:pPr>
      <w:spacing w:after="0" w:line="240" w:lineRule="auto"/>
    </w:pPr>
  </w:style>
  <w:style w:type="paragraph" w:customStyle="1" w:styleId="CiteCharCharCharChar">
    <w:name w:val="Cite Char Char Char Char"/>
    <w:basedOn w:val="Normal"/>
    <w:next w:val="Normal"/>
    <w:qFormat/>
    <w:rsid w:val="003D2310"/>
    <w:pPr>
      <w:spacing w:after="0" w:line="240" w:lineRule="auto"/>
    </w:pPr>
  </w:style>
  <w:style w:type="character" w:customStyle="1" w:styleId="UnderliningCharChar1CharCharChar">
    <w:name w:val="Underlining Char Char1 Char Char Char"/>
    <w:locked/>
    <w:rsid w:val="003D2310"/>
  </w:style>
  <w:style w:type="paragraph" w:customStyle="1" w:styleId="UnderliningCharChar1CharChar">
    <w:name w:val="Underlining Char Char1 Char Char"/>
    <w:basedOn w:val="Normal"/>
    <w:next w:val="Normal"/>
    <w:qFormat/>
    <w:rsid w:val="003D2310"/>
    <w:pPr>
      <w:spacing w:after="0" w:line="240" w:lineRule="auto"/>
    </w:pPr>
  </w:style>
  <w:style w:type="character" w:customStyle="1" w:styleId="CiteCharCharCharCharCharChar">
    <w:name w:val="Cite Char Char Char Char Char Char"/>
    <w:locked/>
    <w:rsid w:val="003D2310"/>
  </w:style>
  <w:style w:type="paragraph" w:customStyle="1" w:styleId="CiteCharCharCharCharChar">
    <w:name w:val="Cite Char Char Char Char Char"/>
    <w:basedOn w:val="Normal"/>
    <w:next w:val="Normal"/>
    <w:qFormat/>
    <w:rsid w:val="003D2310"/>
    <w:pPr>
      <w:spacing w:after="0" w:line="240" w:lineRule="auto"/>
    </w:pPr>
  </w:style>
  <w:style w:type="character" w:customStyle="1" w:styleId="UnderliningCharCharChar">
    <w:name w:val="Underlining Char Char Char"/>
    <w:locked/>
    <w:rsid w:val="003D2310"/>
  </w:style>
  <w:style w:type="paragraph" w:customStyle="1" w:styleId="UnderliningCharChar">
    <w:name w:val="Underlining Char Char"/>
    <w:basedOn w:val="Normal"/>
    <w:next w:val="Normal"/>
    <w:qFormat/>
    <w:rsid w:val="003D2310"/>
    <w:pPr>
      <w:spacing w:after="0" w:line="240" w:lineRule="auto"/>
    </w:pPr>
  </w:style>
  <w:style w:type="paragraph" w:customStyle="1" w:styleId="Style120">
    <w:name w:val="Style 12"/>
    <w:qFormat/>
    <w:rsid w:val="003D2310"/>
    <w:pPr>
      <w:spacing w:after="200" w:line="276" w:lineRule="auto"/>
    </w:pPr>
    <w:rPr>
      <w:rFonts w:eastAsiaTheme="minorHAnsi"/>
      <w:sz w:val="22"/>
      <w:szCs w:val="22"/>
    </w:rPr>
  </w:style>
  <w:style w:type="paragraph" w:customStyle="1" w:styleId="Style7">
    <w:name w:val="Style 7"/>
    <w:next w:val="CiteCharCharCharCharChar"/>
    <w:qFormat/>
    <w:rsid w:val="003D2310"/>
    <w:pPr>
      <w:spacing w:after="200" w:line="276" w:lineRule="auto"/>
    </w:pPr>
    <w:rPr>
      <w:rFonts w:eastAsiaTheme="minorHAnsi"/>
      <w:sz w:val="22"/>
      <w:szCs w:val="22"/>
    </w:rPr>
  </w:style>
  <w:style w:type="paragraph" w:customStyle="1" w:styleId="Style9">
    <w:name w:val="Style 9"/>
    <w:qFormat/>
    <w:rsid w:val="003D2310"/>
    <w:pPr>
      <w:spacing w:after="200" w:line="276" w:lineRule="auto"/>
    </w:pPr>
    <w:rPr>
      <w:rFonts w:eastAsiaTheme="minorHAnsi"/>
      <w:sz w:val="22"/>
      <w:szCs w:val="22"/>
    </w:rPr>
  </w:style>
  <w:style w:type="paragraph" w:customStyle="1" w:styleId="Emphasis3">
    <w:name w:val="Emphasis3"/>
    <w:next w:val="UnderliningCharChar"/>
    <w:qFormat/>
    <w:rsid w:val="003D2310"/>
    <w:pPr>
      <w:spacing w:after="200" w:line="276" w:lineRule="auto"/>
    </w:pPr>
    <w:rPr>
      <w:rFonts w:eastAsiaTheme="minorHAnsi"/>
      <w:sz w:val="22"/>
      <w:szCs w:val="22"/>
    </w:rPr>
  </w:style>
  <w:style w:type="paragraph" w:customStyle="1" w:styleId="SmallCard">
    <w:name w:val="Small Card"/>
    <w:basedOn w:val="Normal"/>
    <w:next w:val="Style7"/>
    <w:qFormat/>
    <w:rsid w:val="003D2310"/>
    <w:pPr>
      <w:spacing w:after="0" w:line="240" w:lineRule="auto"/>
    </w:pPr>
  </w:style>
  <w:style w:type="paragraph" w:customStyle="1" w:styleId="BreifTitle">
    <w:name w:val="Breif Title"/>
    <w:basedOn w:val="Normal"/>
    <w:next w:val="Style9"/>
    <w:autoRedefine/>
    <w:qFormat/>
    <w:rsid w:val="003D2310"/>
    <w:pPr>
      <w:spacing w:after="0" w:line="240" w:lineRule="auto"/>
    </w:pPr>
  </w:style>
  <w:style w:type="paragraph" w:customStyle="1" w:styleId="Normal10pt">
    <w:name w:val="Normal + 10 pt"/>
    <w:basedOn w:val="Normal"/>
    <w:next w:val="Emphasis3"/>
    <w:qFormat/>
    <w:rsid w:val="003D2310"/>
    <w:pPr>
      <w:spacing w:after="0" w:line="240" w:lineRule="auto"/>
    </w:pPr>
  </w:style>
  <w:style w:type="paragraph" w:customStyle="1" w:styleId="formfldssel">
    <w:name w:val="formfldssel"/>
    <w:basedOn w:val="Normal"/>
    <w:qFormat/>
    <w:rsid w:val="003D2310"/>
    <w:pPr>
      <w:spacing w:after="0" w:line="240" w:lineRule="auto"/>
    </w:pPr>
  </w:style>
  <w:style w:type="paragraph" w:customStyle="1" w:styleId="hpleftlk">
    <w:name w:val="hpleftlk"/>
    <w:basedOn w:val="Normal"/>
    <w:next w:val="SmallCard"/>
    <w:qFormat/>
    <w:rsid w:val="003D2310"/>
    <w:pPr>
      <w:spacing w:after="0" w:line="240" w:lineRule="auto"/>
    </w:pPr>
  </w:style>
  <w:style w:type="paragraph" w:customStyle="1" w:styleId="lblu">
    <w:name w:val="lblu"/>
    <w:basedOn w:val="Normal"/>
    <w:next w:val="BreifTitle"/>
    <w:qFormat/>
    <w:rsid w:val="003D2310"/>
    <w:pPr>
      <w:spacing w:after="0" w:line="240" w:lineRule="auto"/>
    </w:pPr>
  </w:style>
  <w:style w:type="paragraph" w:customStyle="1" w:styleId="Underlinestyle">
    <w:name w:val="Underlinestyle"/>
    <w:basedOn w:val="Normal"/>
    <w:next w:val="Normal10pt"/>
    <w:qFormat/>
    <w:rsid w:val="003D2310"/>
    <w:pPr>
      <w:spacing w:after="0" w:line="240" w:lineRule="auto"/>
    </w:pPr>
  </w:style>
  <w:style w:type="paragraph" w:customStyle="1" w:styleId="DebateCiteCharChar">
    <w:name w:val="Debate Cite Char Char"/>
    <w:basedOn w:val="Normal"/>
    <w:next w:val="formfldssel"/>
    <w:autoRedefine/>
    <w:qFormat/>
    <w:rsid w:val="003D2310"/>
    <w:pPr>
      <w:spacing w:after="0" w:line="240" w:lineRule="auto"/>
    </w:pPr>
  </w:style>
  <w:style w:type="paragraph" w:customStyle="1" w:styleId="StyleTagandCiteFranklinGothicDemi">
    <w:name w:val="Style Tag and Cite + Franklin Gothic Demi"/>
    <w:basedOn w:val="HotRoute"/>
    <w:next w:val="lblu"/>
    <w:autoRedefine/>
    <w:qFormat/>
    <w:rsid w:val="003D231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3D2310"/>
  </w:style>
  <w:style w:type="paragraph" w:customStyle="1" w:styleId="CiteCard0">
    <w:name w:val="Cite/Card"/>
    <w:basedOn w:val="Normal"/>
    <w:next w:val="StyleTagandCiteFranklinGothicDemi"/>
    <w:qFormat/>
    <w:rsid w:val="003D2310"/>
    <w:pPr>
      <w:spacing w:after="0" w:line="240" w:lineRule="auto"/>
    </w:pPr>
  </w:style>
  <w:style w:type="paragraph" w:customStyle="1" w:styleId="tagCharCharCharCharCharCharChar">
    <w:name w:val="tag Char Char Char Char Char Char Char"/>
    <w:basedOn w:val="Normal"/>
    <w:next w:val="StyleStyleTagandCiteFranklinGothicDemi11pt"/>
    <w:qFormat/>
    <w:rsid w:val="003D2310"/>
    <w:pPr>
      <w:spacing w:after="0" w:line="240" w:lineRule="auto"/>
    </w:pPr>
  </w:style>
  <w:style w:type="paragraph" w:customStyle="1" w:styleId="title-bold-medium">
    <w:name w:val="title-bold-medium"/>
    <w:basedOn w:val="Normal"/>
    <w:next w:val="TagCite2"/>
    <w:qFormat/>
    <w:rsid w:val="003D2310"/>
    <w:pPr>
      <w:spacing w:after="0" w:line="240" w:lineRule="auto"/>
    </w:pPr>
  </w:style>
  <w:style w:type="paragraph" w:customStyle="1" w:styleId="lact">
    <w:name w:val="lact"/>
    <w:basedOn w:val="Normal"/>
    <w:next w:val="CiteCard0"/>
    <w:qFormat/>
    <w:rsid w:val="003D2310"/>
    <w:pPr>
      <w:spacing w:after="0" w:line="240" w:lineRule="auto"/>
    </w:pPr>
  </w:style>
  <w:style w:type="paragraph" w:customStyle="1" w:styleId="shellscontentions">
    <w:name w:val="shells/contentions"/>
    <w:basedOn w:val="DebateCiteCharChar"/>
    <w:next w:val="tagCharCharCharCharCharCharChar"/>
    <w:qFormat/>
    <w:rsid w:val="003D2310"/>
  </w:style>
  <w:style w:type="paragraph" w:customStyle="1" w:styleId="BriefTitle1">
    <w:name w:val="Brief Title 1"/>
    <w:basedOn w:val="Normal"/>
    <w:next w:val="title-bold-medium"/>
    <w:qFormat/>
    <w:rsid w:val="003D2310"/>
    <w:pPr>
      <w:spacing w:after="0" w:line="240" w:lineRule="auto"/>
    </w:pPr>
  </w:style>
  <w:style w:type="paragraph" w:customStyle="1" w:styleId="ShellTitles">
    <w:name w:val="ShellTitles"/>
    <w:basedOn w:val="Normal"/>
    <w:next w:val="shellscontentions"/>
    <w:qFormat/>
    <w:rsid w:val="003D2310"/>
    <w:pPr>
      <w:spacing w:after="0" w:line="240" w:lineRule="auto"/>
    </w:pPr>
  </w:style>
  <w:style w:type="paragraph" w:customStyle="1" w:styleId="ToRead">
    <w:name w:val="To Read"/>
    <w:basedOn w:val="Normal"/>
    <w:qFormat/>
    <w:rsid w:val="003D2310"/>
    <w:pPr>
      <w:spacing w:after="0" w:line="240" w:lineRule="auto"/>
    </w:pPr>
  </w:style>
  <w:style w:type="paragraph" w:customStyle="1" w:styleId="Style21">
    <w:name w:val="Style 2"/>
    <w:basedOn w:val="Normal"/>
    <w:next w:val="ShellTitles"/>
    <w:qFormat/>
    <w:rsid w:val="003D2310"/>
    <w:pPr>
      <w:spacing w:after="0" w:line="240" w:lineRule="auto"/>
    </w:pPr>
  </w:style>
  <w:style w:type="paragraph" w:customStyle="1" w:styleId="Style40">
    <w:name w:val="Style 4"/>
    <w:basedOn w:val="Normal"/>
    <w:qFormat/>
    <w:rsid w:val="003D2310"/>
    <w:pPr>
      <w:spacing w:after="0" w:line="240" w:lineRule="auto"/>
    </w:pPr>
  </w:style>
  <w:style w:type="paragraph" w:customStyle="1" w:styleId="CM10">
    <w:name w:val="CM10"/>
    <w:basedOn w:val="Normal"/>
    <w:qFormat/>
    <w:rsid w:val="003D2310"/>
    <w:pPr>
      <w:spacing w:after="0" w:line="240" w:lineRule="auto"/>
    </w:pPr>
  </w:style>
  <w:style w:type="paragraph" w:customStyle="1" w:styleId="OffensiveLanguage">
    <w:name w:val="Offensive Language"/>
    <w:basedOn w:val="Normal"/>
    <w:next w:val="Normal"/>
    <w:qFormat/>
    <w:rsid w:val="003D2310"/>
    <w:pPr>
      <w:spacing w:after="0" w:line="240" w:lineRule="auto"/>
    </w:pPr>
  </w:style>
  <w:style w:type="paragraph" w:customStyle="1" w:styleId="clearformatting0">
    <w:name w:val="clear formatting"/>
    <w:basedOn w:val="Normal"/>
    <w:next w:val="Style40"/>
    <w:qFormat/>
    <w:rsid w:val="003D2310"/>
    <w:pPr>
      <w:spacing w:after="0" w:line="240" w:lineRule="auto"/>
    </w:pPr>
  </w:style>
  <w:style w:type="paragraph" w:customStyle="1" w:styleId="Style18">
    <w:name w:val="Style 18"/>
    <w:next w:val="CM10"/>
    <w:uiPriority w:val="99"/>
    <w:qFormat/>
    <w:rsid w:val="003D2310"/>
    <w:pPr>
      <w:spacing w:after="200" w:line="276" w:lineRule="auto"/>
    </w:pPr>
    <w:rPr>
      <w:rFonts w:eastAsiaTheme="minorHAnsi"/>
      <w:sz w:val="22"/>
      <w:szCs w:val="22"/>
    </w:rPr>
  </w:style>
  <w:style w:type="paragraph" w:customStyle="1" w:styleId="formfld">
    <w:name w:val="formfld"/>
    <w:basedOn w:val="Normal"/>
    <w:next w:val="OffensiveLanguage"/>
    <w:qFormat/>
    <w:rsid w:val="003D2310"/>
    <w:pPr>
      <w:spacing w:after="0" w:line="240" w:lineRule="auto"/>
    </w:pPr>
  </w:style>
  <w:style w:type="paragraph" w:customStyle="1" w:styleId="Caption3">
    <w:name w:val="Caption3"/>
    <w:basedOn w:val="Normal"/>
    <w:next w:val="clearformatting0"/>
    <w:qFormat/>
    <w:rsid w:val="003D2310"/>
    <w:pPr>
      <w:spacing w:after="0" w:line="240" w:lineRule="auto"/>
    </w:pPr>
  </w:style>
  <w:style w:type="paragraph" w:customStyle="1" w:styleId="teaserpermalink">
    <w:name w:val="teaser_permalink"/>
    <w:basedOn w:val="Normal"/>
    <w:next w:val="Style18"/>
    <w:qFormat/>
    <w:rsid w:val="003D2310"/>
    <w:pPr>
      <w:spacing w:after="0" w:line="240" w:lineRule="auto"/>
    </w:pPr>
  </w:style>
  <w:style w:type="character" w:styleId="BookTitle">
    <w:name w:val="Book Title"/>
    <w:basedOn w:val="DefaultParagraphFont"/>
    <w:qFormat/>
    <w:rsid w:val="003D2310"/>
    <w:rPr>
      <w:b/>
      <w:bCs/>
      <w:i/>
      <w:iCs/>
      <w:spacing w:val="5"/>
    </w:rPr>
  </w:style>
  <w:style w:type="character" w:customStyle="1" w:styleId="Heading7Char1">
    <w:name w:val="Heading 7 Char1"/>
    <w:basedOn w:val="DefaultParagraphFont"/>
    <w:semiHidden/>
    <w:rsid w:val="003D2310"/>
  </w:style>
  <w:style w:type="character" w:customStyle="1" w:styleId="Heading8Char1">
    <w:name w:val="Heading 8 Char1"/>
    <w:basedOn w:val="DefaultParagraphFont"/>
    <w:semiHidden/>
    <w:rsid w:val="003D2310"/>
  </w:style>
  <w:style w:type="character" w:customStyle="1" w:styleId="Heading9Char1">
    <w:name w:val="Heading 9 Char1"/>
    <w:basedOn w:val="DefaultParagraphFont"/>
    <w:semiHidden/>
    <w:rsid w:val="003D2310"/>
  </w:style>
  <w:style w:type="character" w:customStyle="1" w:styleId="sup1">
    <w:name w:val="sup1"/>
    <w:rsid w:val="003D2310"/>
  </w:style>
  <w:style w:type="character" w:customStyle="1" w:styleId="pgnum1">
    <w:name w:val="pgnum1"/>
    <w:rsid w:val="003D2310"/>
  </w:style>
  <w:style w:type="character" w:customStyle="1" w:styleId="nw">
    <w:name w:val="nw"/>
    <w:rsid w:val="003D2310"/>
  </w:style>
  <w:style w:type="character" w:customStyle="1" w:styleId="CardsHighlight">
    <w:name w:val="Cards Highlight"/>
    <w:uiPriority w:val="1"/>
    <w:rsid w:val="003D2310"/>
  </w:style>
  <w:style w:type="character" w:customStyle="1" w:styleId="apple">
    <w:name w:val="apple"/>
    <w:rsid w:val="003D2310"/>
  </w:style>
  <w:style w:type="character" w:customStyle="1" w:styleId="inhoud">
    <w:name w:val="inhoud"/>
    <w:rsid w:val="003D2310"/>
  </w:style>
  <w:style w:type="character" w:customStyle="1" w:styleId="CardsUnderlined">
    <w:name w:val="Cards Underlined"/>
    <w:qFormat/>
    <w:rsid w:val="003D2310"/>
  </w:style>
  <w:style w:type="character" w:customStyle="1" w:styleId="Cites-AuthorDate">
    <w:name w:val="Cites-Author/Date"/>
    <w:qFormat/>
    <w:rsid w:val="003D2310"/>
  </w:style>
  <w:style w:type="character" w:customStyle="1" w:styleId="StyleCardtextChar10pt">
    <w:name w:val="Style Card text Char + 10 pt"/>
    <w:rsid w:val="003D2310"/>
  </w:style>
  <w:style w:type="character" w:customStyle="1" w:styleId="UnderliningChar2">
    <w:name w:val="Underlining Char2"/>
    <w:rsid w:val="003D2310"/>
  </w:style>
  <w:style w:type="character" w:customStyle="1" w:styleId="UnderliningChar1">
    <w:name w:val="Underlining Char1"/>
    <w:rsid w:val="003D2310"/>
  </w:style>
  <w:style w:type="character" w:customStyle="1" w:styleId="smcaps">
    <w:name w:val="smcaps"/>
    <w:rsid w:val="003D2310"/>
  </w:style>
  <w:style w:type="character" w:customStyle="1" w:styleId="Style1Char2">
    <w:name w:val="Style1 Char2"/>
    <w:rsid w:val="003D2310"/>
  </w:style>
  <w:style w:type="character" w:customStyle="1" w:styleId="inside-head1">
    <w:name w:val="inside-head1"/>
    <w:rsid w:val="003D2310"/>
  </w:style>
  <w:style w:type="character" w:customStyle="1" w:styleId="datestamp1">
    <w:name w:val="datestamp1"/>
    <w:rsid w:val="003D2310"/>
  </w:style>
  <w:style w:type="character" w:customStyle="1" w:styleId="pagetools1">
    <w:name w:val="pagetools1"/>
    <w:rsid w:val="003D2310"/>
  </w:style>
  <w:style w:type="character" w:customStyle="1" w:styleId="smallredtext">
    <w:name w:val="smallredtext"/>
    <w:rsid w:val="003D2310"/>
  </w:style>
  <w:style w:type="character" w:customStyle="1" w:styleId="storyheading31">
    <w:name w:val="storyheading31"/>
    <w:rsid w:val="003D2310"/>
  </w:style>
  <w:style w:type="character" w:customStyle="1" w:styleId="storydeck31">
    <w:name w:val="storydeck31"/>
    <w:rsid w:val="003D2310"/>
  </w:style>
  <w:style w:type="character" w:customStyle="1" w:styleId="subtitle1">
    <w:name w:val="subtitle1"/>
    <w:rsid w:val="003D2310"/>
  </w:style>
  <w:style w:type="character" w:customStyle="1" w:styleId="Title10">
    <w:name w:val="Title1"/>
    <w:rsid w:val="003D2310"/>
  </w:style>
  <w:style w:type="character" w:customStyle="1" w:styleId="clsbiolink">
    <w:name w:val="clsbiolink"/>
    <w:rsid w:val="003D2310"/>
  </w:style>
  <w:style w:type="character" w:customStyle="1" w:styleId="clssmaller">
    <w:name w:val="clssmaller"/>
    <w:rsid w:val="003D2310"/>
  </w:style>
  <w:style w:type="character" w:customStyle="1" w:styleId="sm1">
    <w:name w:val="sm1"/>
    <w:rsid w:val="003D2310"/>
  </w:style>
  <w:style w:type="character" w:customStyle="1" w:styleId="noindentChar">
    <w:name w:val="noindent Char"/>
    <w:rsid w:val="003D2310"/>
  </w:style>
  <w:style w:type="character" w:customStyle="1" w:styleId="SmallChar1">
    <w:name w:val="Small Char1"/>
    <w:rsid w:val="003D2310"/>
  </w:style>
  <w:style w:type="character" w:customStyle="1" w:styleId="fullcite0">
    <w:name w:val="fullcite"/>
    <w:rsid w:val="003D2310"/>
  </w:style>
  <w:style w:type="character" w:customStyle="1" w:styleId="Style9ptThickunderline">
    <w:name w:val="Style 9 pt Thick underline"/>
    <w:rsid w:val="003D2310"/>
  </w:style>
  <w:style w:type="character" w:customStyle="1" w:styleId="CardNotUnderlinedChar">
    <w:name w:val="Card Not Underlined Char"/>
    <w:rsid w:val="003D2310"/>
  </w:style>
  <w:style w:type="character" w:customStyle="1" w:styleId="IndexHeadersCharChar">
    <w:name w:val="Index Headers Char Char"/>
    <w:rsid w:val="003D2310"/>
  </w:style>
  <w:style w:type="character" w:customStyle="1" w:styleId="CircleChar1">
    <w:name w:val="Circle Char1"/>
    <w:rsid w:val="003D2310"/>
  </w:style>
  <w:style w:type="character" w:customStyle="1" w:styleId="textmedium">
    <w:name w:val="textmedium"/>
    <w:rsid w:val="003D2310"/>
  </w:style>
  <w:style w:type="character" w:customStyle="1" w:styleId="justify">
    <w:name w:val="justify"/>
    <w:rsid w:val="003D2310"/>
  </w:style>
  <w:style w:type="character" w:customStyle="1" w:styleId="SmallCardTextChar">
    <w:name w:val="Small Card Text Char"/>
    <w:rsid w:val="003D2310"/>
  </w:style>
  <w:style w:type="character" w:customStyle="1" w:styleId="tagChar30">
    <w:name w:val="tag Char3"/>
    <w:rsid w:val="003D2310"/>
  </w:style>
  <w:style w:type="character" w:customStyle="1" w:styleId="medium-normal1">
    <w:name w:val="medium-normal1"/>
    <w:rsid w:val="003D2310"/>
  </w:style>
  <w:style w:type="character" w:customStyle="1" w:styleId="inside-head">
    <w:name w:val="inside-head"/>
    <w:rsid w:val="003D2310"/>
  </w:style>
  <w:style w:type="character" w:customStyle="1" w:styleId="awtw">
    <w:name w:val="awtw"/>
    <w:rsid w:val="003D2310"/>
  </w:style>
  <w:style w:type="character" w:customStyle="1" w:styleId="CardText-Underlined">
    <w:name w:val="Card Text - Underlined"/>
    <w:rsid w:val="003D2310"/>
  </w:style>
  <w:style w:type="character" w:customStyle="1" w:styleId="Citation-AuthorDate">
    <w:name w:val="Citation - Author/Date"/>
    <w:rsid w:val="003D2310"/>
  </w:style>
  <w:style w:type="character" w:customStyle="1" w:styleId="ld3">
    <w:name w:val="ld3"/>
    <w:rsid w:val="003D2310"/>
  </w:style>
  <w:style w:type="character" w:customStyle="1" w:styleId="5Notunderlined">
    <w:name w:val="5 Not underlined"/>
    <w:rsid w:val="003D2310"/>
  </w:style>
  <w:style w:type="character" w:customStyle="1" w:styleId="postbody">
    <w:name w:val="postbody"/>
    <w:rsid w:val="003D2310"/>
  </w:style>
  <w:style w:type="paragraph" w:styleId="EndnoteText">
    <w:name w:val="endnote text"/>
    <w:basedOn w:val="Normal"/>
    <w:link w:val="EndnoteTextChar1"/>
    <w:unhideWhenUsed/>
    <w:rsid w:val="003D2310"/>
    <w:pPr>
      <w:spacing w:after="0" w:line="240" w:lineRule="auto"/>
    </w:pPr>
    <w:rPr>
      <w:szCs w:val="20"/>
    </w:rPr>
  </w:style>
  <w:style w:type="character" w:customStyle="1" w:styleId="EndnoteTextChar1">
    <w:name w:val="Endnote Text Char1"/>
    <w:basedOn w:val="DefaultParagraphFont"/>
    <w:link w:val="EndnoteText"/>
    <w:rsid w:val="003D2310"/>
    <w:rPr>
      <w:rFonts w:ascii="Calibri" w:hAnsi="Calibri" w:cs="Calibri"/>
      <w:sz w:val="16"/>
      <w:szCs w:val="20"/>
    </w:rPr>
  </w:style>
  <w:style w:type="character" w:customStyle="1" w:styleId="ssl4">
    <w:name w:val="ss_l4"/>
    <w:rsid w:val="003D2310"/>
  </w:style>
  <w:style w:type="character" w:customStyle="1" w:styleId="stylestylebold12pt">
    <w:name w:val="stylestylebold12pt"/>
    <w:rsid w:val="003D2310"/>
  </w:style>
  <w:style w:type="character" w:customStyle="1" w:styleId="externaledithide">
    <w:name w:val="external_edit_hide"/>
    <w:rsid w:val="003D2310"/>
  </w:style>
  <w:style w:type="character" w:customStyle="1" w:styleId="grey10">
    <w:name w:val="grey10"/>
    <w:rsid w:val="003D2310"/>
  </w:style>
  <w:style w:type="character" w:customStyle="1" w:styleId="CharacterStyle20">
    <w:name w:val="Character Style 20"/>
    <w:rsid w:val="003D2310"/>
  </w:style>
  <w:style w:type="character" w:customStyle="1" w:styleId="Style11ptUnderlineBorderSinglesolidlineAuto05pt">
    <w:name w:val="Style 11 pt Underline Border: : (Single solid line Auto  0.5 pt..."/>
    <w:rsid w:val="003D2310"/>
  </w:style>
  <w:style w:type="character" w:customStyle="1" w:styleId="A9">
    <w:name w:val="A9"/>
    <w:uiPriority w:val="99"/>
    <w:rsid w:val="003D2310"/>
  </w:style>
  <w:style w:type="character" w:customStyle="1" w:styleId="A5">
    <w:name w:val="A5"/>
    <w:uiPriority w:val="99"/>
    <w:rsid w:val="003D2310"/>
  </w:style>
  <w:style w:type="character" w:customStyle="1" w:styleId="underline1">
    <w:name w:val="underline1"/>
    <w:rsid w:val="003D2310"/>
  </w:style>
  <w:style w:type="character" w:customStyle="1" w:styleId="see">
    <w:name w:val="see"/>
    <w:rsid w:val="003D2310"/>
  </w:style>
  <w:style w:type="character" w:customStyle="1" w:styleId="CharacterStyle2">
    <w:name w:val="Character Style 2"/>
    <w:rsid w:val="003D2310"/>
  </w:style>
  <w:style w:type="character" w:customStyle="1" w:styleId="lightblue">
    <w:name w:val="lightblue"/>
    <w:rsid w:val="003D2310"/>
  </w:style>
  <w:style w:type="character" w:customStyle="1" w:styleId="centerheadlines">
    <w:name w:val="centerheadlines"/>
    <w:rsid w:val="003D2310"/>
  </w:style>
  <w:style w:type="character" w:customStyle="1" w:styleId="datetime">
    <w:name w:val="datetime"/>
    <w:rsid w:val="003D2310"/>
  </w:style>
  <w:style w:type="character" w:customStyle="1" w:styleId="info">
    <w:name w:val="info"/>
    <w:rsid w:val="003D2310"/>
  </w:style>
  <w:style w:type="character" w:customStyle="1" w:styleId="datestory">
    <w:name w:val="datestory"/>
    <w:rsid w:val="003D2310"/>
  </w:style>
  <w:style w:type="character" w:customStyle="1" w:styleId="A1">
    <w:name w:val="A1"/>
    <w:uiPriority w:val="99"/>
    <w:rsid w:val="003D2310"/>
  </w:style>
  <w:style w:type="character" w:customStyle="1" w:styleId="-SmallText-">
    <w:name w:val="-Small Text-"/>
    <w:rsid w:val="003D2310"/>
  </w:style>
  <w:style w:type="character" w:customStyle="1" w:styleId="goohl1">
    <w:name w:val="goohl1"/>
    <w:rsid w:val="003D2310"/>
  </w:style>
  <w:style w:type="character" w:customStyle="1" w:styleId="goohl2">
    <w:name w:val="goohl2"/>
    <w:rsid w:val="003D2310"/>
  </w:style>
  <w:style w:type="character" w:customStyle="1" w:styleId="goohl0">
    <w:name w:val="goohl0"/>
    <w:rsid w:val="003D2310"/>
  </w:style>
  <w:style w:type="character" w:customStyle="1" w:styleId="StyleUnderlineBorderSinglesolidlineAuto05ptLinew">
    <w:name w:val="Style Underline Border: : (Single solid line Auto  0.5 pt Line w..."/>
    <w:basedOn w:val="DefaultParagraphFont"/>
    <w:rsid w:val="003D2310"/>
  </w:style>
  <w:style w:type="character" w:customStyle="1" w:styleId="citeschar10">
    <w:name w:val="citeschar1"/>
    <w:basedOn w:val="DefaultParagraphFont"/>
    <w:rsid w:val="003D2310"/>
  </w:style>
  <w:style w:type="character" w:customStyle="1" w:styleId="cardunderlinedchar0">
    <w:name w:val="cardunderlinedchar"/>
    <w:basedOn w:val="DefaultParagraphFont"/>
    <w:rsid w:val="003D2310"/>
  </w:style>
  <w:style w:type="paragraph" w:customStyle="1" w:styleId="Style1CharChar">
    <w:name w:val="Style1 Char Char"/>
    <w:basedOn w:val="Normal"/>
    <w:qFormat/>
    <w:rsid w:val="003D2310"/>
    <w:pPr>
      <w:spacing w:after="0" w:line="240" w:lineRule="auto"/>
    </w:pPr>
  </w:style>
  <w:style w:type="character" w:customStyle="1" w:styleId="Style1CharCharChar">
    <w:name w:val="Style1 Char Char Char"/>
    <w:locked/>
    <w:rsid w:val="003D2310"/>
  </w:style>
  <w:style w:type="character" w:customStyle="1" w:styleId="FootnoteTextChar1">
    <w:name w:val="Footnote Text Char1"/>
    <w:basedOn w:val="DefaultParagraphFont"/>
    <w:uiPriority w:val="99"/>
    <w:rsid w:val="003D2310"/>
    <w:rPr>
      <w:rFonts w:ascii="Georgia" w:hAnsi="Georgia"/>
      <w:sz w:val="20"/>
      <w:szCs w:val="20"/>
    </w:rPr>
  </w:style>
  <w:style w:type="character" w:customStyle="1" w:styleId="headline">
    <w:name w:val="headline"/>
    <w:rsid w:val="003D2310"/>
  </w:style>
  <w:style w:type="character" w:customStyle="1" w:styleId="provider">
    <w:name w:val="provider"/>
    <w:basedOn w:val="DefaultParagraphFont"/>
    <w:rsid w:val="003D2310"/>
  </w:style>
  <w:style w:type="character" w:customStyle="1" w:styleId="ilad">
    <w:name w:val="il_ad"/>
    <w:rsid w:val="003D2310"/>
  </w:style>
  <w:style w:type="character" w:customStyle="1" w:styleId="grame">
    <w:name w:val="grame"/>
    <w:rsid w:val="003D2310"/>
  </w:style>
  <w:style w:type="character" w:customStyle="1" w:styleId="spelle">
    <w:name w:val="spelle"/>
    <w:rsid w:val="003D2310"/>
  </w:style>
  <w:style w:type="character" w:customStyle="1" w:styleId="vitstorybyline">
    <w:name w:val="vitstorybyline"/>
    <w:rsid w:val="003D2310"/>
  </w:style>
  <w:style w:type="character" w:customStyle="1" w:styleId="yahoobuzzbadge-form">
    <w:name w:val="yahoobuzzbadge-form"/>
    <w:rsid w:val="003D2310"/>
  </w:style>
  <w:style w:type="character" w:customStyle="1" w:styleId="tickerlinx">
    <w:name w:val="tickerlinx"/>
    <w:rsid w:val="003D2310"/>
  </w:style>
  <w:style w:type="character" w:customStyle="1" w:styleId="post-author">
    <w:name w:val="post-author"/>
    <w:rsid w:val="003D2310"/>
  </w:style>
  <w:style w:type="character" w:customStyle="1" w:styleId="post-timestamp">
    <w:name w:val="post-timestamp"/>
    <w:rsid w:val="003D2310"/>
  </w:style>
  <w:style w:type="character" w:customStyle="1" w:styleId="mw-headline">
    <w:name w:val="mw-headline"/>
    <w:rsid w:val="003D2310"/>
  </w:style>
  <w:style w:type="character" w:customStyle="1" w:styleId="month">
    <w:name w:val="month"/>
    <w:rsid w:val="003D2310"/>
  </w:style>
  <w:style w:type="character" w:customStyle="1" w:styleId="2xBoldUnderline">
    <w:name w:val="2x_Bold_Underline"/>
    <w:rsid w:val="003D2310"/>
  </w:style>
  <w:style w:type="character" w:customStyle="1" w:styleId="texttitlebigred">
    <w:name w:val="texttitlebigred"/>
    <w:rsid w:val="003D2310"/>
  </w:style>
  <w:style w:type="character" w:customStyle="1" w:styleId="subtitles">
    <w:name w:val="subtitles"/>
    <w:rsid w:val="003D2310"/>
  </w:style>
  <w:style w:type="character" w:customStyle="1" w:styleId="UnderlineCharChar1">
    <w:name w:val="Underline Char Char1"/>
    <w:rsid w:val="003D2310"/>
  </w:style>
  <w:style w:type="character" w:customStyle="1" w:styleId="CiteCardChar1">
    <w:name w:val="Cite_Card Char1"/>
    <w:rsid w:val="003D2310"/>
  </w:style>
  <w:style w:type="character" w:customStyle="1" w:styleId="ptitleinside">
    <w:name w:val="p_title_inside"/>
    <w:rsid w:val="003D2310"/>
  </w:style>
  <w:style w:type="character" w:customStyle="1" w:styleId="paramv">
    <w:name w:val="paramv"/>
    <w:rsid w:val="003D2310"/>
  </w:style>
  <w:style w:type="character" w:customStyle="1" w:styleId="quotepeekbase">
    <w:name w:val="quotepeekbase"/>
    <w:rsid w:val="003D2310"/>
  </w:style>
  <w:style w:type="character" w:customStyle="1" w:styleId="symbol">
    <w:name w:val="symbol"/>
    <w:rsid w:val="003D2310"/>
  </w:style>
  <w:style w:type="character" w:customStyle="1" w:styleId="data">
    <w:name w:val="data"/>
    <w:rsid w:val="003D2310"/>
  </w:style>
  <w:style w:type="character" w:customStyle="1" w:styleId="cross-head">
    <w:name w:val="cross-head"/>
    <w:rsid w:val="003D2310"/>
  </w:style>
  <w:style w:type="character" w:customStyle="1" w:styleId="scaps">
    <w:name w:val="scaps"/>
    <w:rsid w:val="003D2310"/>
  </w:style>
  <w:style w:type="character" w:customStyle="1" w:styleId="pub-date">
    <w:name w:val="pub-date"/>
    <w:rsid w:val="003D2310"/>
  </w:style>
  <w:style w:type="character" w:customStyle="1" w:styleId="StyleTimesNewRoman12ptBold">
    <w:name w:val="Style Times New Roman 12 pt Bold"/>
    <w:rsid w:val="003D2310"/>
  </w:style>
  <w:style w:type="character" w:customStyle="1" w:styleId="AuthorDateF4">
    <w:name w:val="Author Date (F4)"/>
    <w:rsid w:val="003D2310"/>
  </w:style>
  <w:style w:type="character" w:customStyle="1" w:styleId="BoldUnderlineF6">
    <w:name w:val="Bold Underline (F6)"/>
    <w:rsid w:val="003D2310"/>
  </w:style>
  <w:style w:type="character" w:customStyle="1" w:styleId="grouptext">
    <w:name w:val="group_text"/>
    <w:rsid w:val="003D2310"/>
  </w:style>
  <w:style w:type="character" w:customStyle="1" w:styleId="authors">
    <w:name w:val="authors"/>
    <w:rsid w:val="003D2310"/>
  </w:style>
  <w:style w:type="character" w:customStyle="1" w:styleId="StyleArial12ptBoldItalic">
    <w:name w:val="Style Arial 12 pt Bold Italic"/>
    <w:rsid w:val="003D2310"/>
  </w:style>
  <w:style w:type="character" w:customStyle="1" w:styleId="verdana12grey1">
    <w:name w:val="verdana12grey1"/>
    <w:rsid w:val="003D2310"/>
  </w:style>
  <w:style w:type="character" w:customStyle="1" w:styleId="verdana9grey1a">
    <w:name w:val="verdana9grey1a"/>
    <w:rsid w:val="003D2310"/>
  </w:style>
  <w:style w:type="character" w:customStyle="1" w:styleId="nn-twttr-share-btn">
    <w:name w:val="nn-twttr-share-btn"/>
    <w:rsid w:val="003D2310"/>
  </w:style>
  <w:style w:type="character" w:customStyle="1" w:styleId="count">
    <w:name w:val="count"/>
    <w:rsid w:val="003D2310"/>
  </w:style>
  <w:style w:type="character" w:customStyle="1" w:styleId="fbbuttontext">
    <w:name w:val="fb_button_text"/>
    <w:rsid w:val="003D2310"/>
  </w:style>
  <w:style w:type="character" w:customStyle="1" w:styleId="comment-count">
    <w:name w:val="comment-count"/>
    <w:rsid w:val="003D2310"/>
  </w:style>
  <w:style w:type="character" w:customStyle="1" w:styleId="comment-count-text">
    <w:name w:val="comment-count-text"/>
    <w:rsid w:val="003D2310"/>
  </w:style>
  <w:style w:type="character" w:customStyle="1" w:styleId="author-name">
    <w:name w:val="author-name"/>
    <w:rsid w:val="003D2310"/>
  </w:style>
  <w:style w:type="character" w:customStyle="1" w:styleId="lightheader">
    <w:name w:val="lightheader"/>
    <w:rsid w:val="003D2310"/>
  </w:style>
  <w:style w:type="character" w:customStyle="1" w:styleId="CiteCardCharCharCharCharChar">
    <w:name w:val="Cite_Card Char Char Char Char Char"/>
    <w:rsid w:val="003D2310"/>
  </w:style>
  <w:style w:type="character" w:customStyle="1" w:styleId="CiteCardCharCharCharCharCharChar">
    <w:name w:val="Cite_Card Char Char Char Char Char Char"/>
    <w:rsid w:val="003D2310"/>
  </w:style>
  <w:style w:type="character" w:customStyle="1" w:styleId="yahoobuzzbadge">
    <w:name w:val="yahoobuzzbadge"/>
    <w:rsid w:val="003D2310"/>
  </w:style>
  <w:style w:type="character" w:customStyle="1" w:styleId="fbsharecountinner">
    <w:name w:val="fb_share_count_inner"/>
    <w:rsid w:val="003D2310"/>
  </w:style>
  <w:style w:type="character" w:customStyle="1" w:styleId="fbconnectbuttontext">
    <w:name w:val="fbconnectbutton_text"/>
    <w:rsid w:val="003D2310"/>
  </w:style>
  <w:style w:type="paragraph" w:customStyle="1" w:styleId="Sourcename">
    <w:name w:val="Source name"/>
    <w:basedOn w:val="Normal"/>
    <w:qFormat/>
    <w:rsid w:val="003D2310"/>
    <w:pPr>
      <w:spacing w:after="0" w:line="240" w:lineRule="auto"/>
    </w:pPr>
  </w:style>
  <w:style w:type="character" w:customStyle="1" w:styleId="SourcenameChar">
    <w:name w:val="Source name Char"/>
    <w:locked/>
    <w:rsid w:val="003D2310"/>
  </w:style>
  <w:style w:type="character" w:customStyle="1" w:styleId="StrongEmphasis">
    <w:name w:val="Strong Emphasis"/>
    <w:rsid w:val="003D2310"/>
  </w:style>
  <w:style w:type="character" w:customStyle="1" w:styleId="Caption2">
    <w:name w:val="Caption2"/>
    <w:rsid w:val="003D2310"/>
  </w:style>
  <w:style w:type="character" w:customStyle="1" w:styleId="Style11ptItalicUnderline">
    <w:name w:val="Style 11 pt Italic Underline"/>
    <w:rsid w:val="003D2310"/>
  </w:style>
  <w:style w:type="character" w:customStyle="1" w:styleId="Style11ptItalic">
    <w:name w:val="Style 11 pt Italic"/>
    <w:rsid w:val="003D2310"/>
  </w:style>
  <w:style w:type="character" w:customStyle="1" w:styleId="Style6pt">
    <w:name w:val="Style 6 pt"/>
    <w:qFormat/>
    <w:rsid w:val="003D2310"/>
  </w:style>
  <w:style w:type="character" w:customStyle="1" w:styleId="article-articlebody">
    <w:name w:val="article-articlebody"/>
    <w:basedOn w:val="DefaultParagraphFont"/>
    <w:rsid w:val="003D2310"/>
  </w:style>
  <w:style w:type="character" w:customStyle="1" w:styleId="pageheader0">
    <w:name w:val="pageheader"/>
    <w:basedOn w:val="DefaultParagraphFont"/>
    <w:rsid w:val="003D2310"/>
  </w:style>
  <w:style w:type="character" w:customStyle="1" w:styleId="AuthorCharChar">
    <w:name w:val="Author Char Char"/>
    <w:rsid w:val="003D2310"/>
  </w:style>
  <w:style w:type="character" w:customStyle="1" w:styleId="smallchar2">
    <w:name w:val="smallchar"/>
    <w:basedOn w:val="DefaultParagraphFont"/>
    <w:rsid w:val="003D2310"/>
  </w:style>
  <w:style w:type="character" w:customStyle="1" w:styleId="Shortcite">
    <w:name w:val="Shortcite"/>
    <w:rsid w:val="003D2310"/>
  </w:style>
  <w:style w:type="character" w:customStyle="1" w:styleId="Longcite">
    <w:name w:val="Longcite"/>
    <w:rsid w:val="003D2310"/>
  </w:style>
  <w:style w:type="character" w:customStyle="1" w:styleId="StyleStyle7pt8pt">
    <w:name w:val="Style Style 7 pt + 8 pt"/>
    <w:rsid w:val="003D2310"/>
  </w:style>
  <w:style w:type="character" w:customStyle="1" w:styleId="StyleStyleThickunderlineBold1">
    <w:name w:val="Style Style Thick underline + Bold1"/>
    <w:rsid w:val="003D2310"/>
  </w:style>
  <w:style w:type="character" w:customStyle="1" w:styleId="StyleUnderline2">
    <w:name w:val="Style Underline2"/>
    <w:rsid w:val="003D2310"/>
  </w:style>
  <w:style w:type="character" w:customStyle="1" w:styleId="tagchar">
    <w:name w:val="tagchar"/>
    <w:basedOn w:val="DefaultParagraphFont"/>
    <w:rsid w:val="003D2310"/>
  </w:style>
  <w:style w:type="character" w:customStyle="1" w:styleId="address">
    <w:name w:val="address"/>
    <w:rsid w:val="003D2310"/>
  </w:style>
  <w:style w:type="character" w:customStyle="1" w:styleId="NormalizationChar">
    <w:name w:val="Normalization Char"/>
    <w:rsid w:val="003D2310"/>
  </w:style>
  <w:style w:type="character" w:customStyle="1" w:styleId="maintextbldleft">
    <w:name w:val="maintextbldleft"/>
    <w:basedOn w:val="DefaultParagraphFont"/>
    <w:rsid w:val="003D2310"/>
  </w:style>
  <w:style w:type="character" w:customStyle="1" w:styleId="maintextleft">
    <w:name w:val="maintextleft"/>
    <w:basedOn w:val="DefaultParagraphFont"/>
    <w:rsid w:val="003D2310"/>
  </w:style>
  <w:style w:type="character" w:customStyle="1" w:styleId="highlight1">
    <w:name w:val="highlight"/>
    <w:rsid w:val="003D2310"/>
  </w:style>
  <w:style w:type="character" w:customStyle="1" w:styleId="Shrinker">
    <w:name w:val="Shrinker"/>
    <w:rsid w:val="003D2310"/>
  </w:style>
  <w:style w:type="character" w:customStyle="1" w:styleId="heading2char1">
    <w:name w:val="heading2char"/>
    <w:basedOn w:val="DefaultParagraphFont"/>
    <w:rsid w:val="003D2310"/>
  </w:style>
  <w:style w:type="character" w:customStyle="1" w:styleId="heading3char1">
    <w:name w:val="heading3char1"/>
    <w:basedOn w:val="DefaultParagraphFont"/>
    <w:rsid w:val="003D2310"/>
  </w:style>
  <w:style w:type="character" w:customStyle="1" w:styleId="underlinea">
    <w:name w:val="underlinea"/>
    <w:basedOn w:val="DefaultParagraphFont"/>
    <w:rsid w:val="003D2310"/>
  </w:style>
  <w:style w:type="character" w:customStyle="1" w:styleId="StyleUnderlineChar9pt2">
    <w:name w:val="Style Underline Char + 9 pt2"/>
    <w:rsid w:val="003D2310"/>
  </w:style>
  <w:style w:type="character" w:customStyle="1" w:styleId="StyleUnderlineChar9ptBold1">
    <w:name w:val="Style Underline Char + 9 pt Bold1"/>
    <w:rsid w:val="003D2310"/>
  </w:style>
  <w:style w:type="character" w:customStyle="1" w:styleId="FontStyle329">
    <w:name w:val="Font Style329"/>
    <w:uiPriority w:val="99"/>
    <w:rsid w:val="003D2310"/>
  </w:style>
  <w:style w:type="character" w:customStyle="1" w:styleId="styleboldunderline">
    <w:name w:val="styleboldunderline"/>
    <w:rsid w:val="003D2310"/>
  </w:style>
  <w:style w:type="character" w:customStyle="1" w:styleId="FontStyle291">
    <w:name w:val="Font Style291"/>
    <w:uiPriority w:val="99"/>
    <w:rsid w:val="003D2310"/>
  </w:style>
  <w:style w:type="character" w:customStyle="1" w:styleId="FontStyle232">
    <w:name w:val="Font Style232"/>
    <w:uiPriority w:val="99"/>
    <w:rsid w:val="003D2310"/>
  </w:style>
  <w:style w:type="character" w:customStyle="1" w:styleId="MicroTextCharChar">
    <w:name w:val="MicroText Char Char"/>
    <w:rsid w:val="003D2310"/>
  </w:style>
  <w:style w:type="character" w:customStyle="1" w:styleId="Hyperlink6">
    <w:name w:val="Hyperlink6"/>
    <w:rsid w:val="003D2310"/>
  </w:style>
  <w:style w:type="character" w:customStyle="1" w:styleId="pmterms11">
    <w:name w:val="pmterms11"/>
    <w:rsid w:val="003D2310"/>
  </w:style>
  <w:style w:type="character" w:customStyle="1" w:styleId="style61">
    <w:name w:val="style6"/>
    <w:rsid w:val="003D2310"/>
  </w:style>
  <w:style w:type="character" w:customStyle="1" w:styleId="Title2">
    <w:name w:val="Title2"/>
    <w:basedOn w:val="DefaultParagraphFont"/>
    <w:rsid w:val="003D2310"/>
  </w:style>
  <w:style w:type="character" w:customStyle="1" w:styleId="pmterms12">
    <w:name w:val="pmterms12"/>
    <w:basedOn w:val="DefaultParagraphFont"/>
    <w:rsid w:val="003D2310"/>
  </w:style>
  <w:style w:type="character" w:customStyle="1" w:styleId="BoldandUnderlineChar1Char2Char">
    <w:name w:val="Bold and Underline Char1 Char2 Char"/>
    <w:basedOn w:val="DefaultParagraphFont"/>
    <w:rsid w:val="003D2310"/>
  </w:style>
  <w:style w:type="character" w:customStyle="1" w:styleId="cardtextsmallCharCharCharCharCharCharCharCharCharCharCharChar">
    <w:name w:val="card text small Char Char Char Char Char Char Char Char Char Char Char Char"/>
    <w:basedOn w:val="DefaultParagraphFont"/>
    <w:rsid w:val="003D231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D2310"/>
  </w:style>
  <w:style w:type="character" w:customStyle="1" w:styleId="pmterms2">
    <w:name w:val="pmterms2"/>
    <w:basedOn w:val="DefaultParagraphFont"/>
    <w:rsid w:val="003D2310"/>
  </w:style>
  <w:style w:type="character" w:customStyle="1" w:styleId="BoldandUnderlineChar1Char2CharChar">
    <w:name w:val="Bold and Underline Char1 Char2 Char Char"/>
    <w:basedOn w:val="DefaultParagraphFont"/>
    <w:rsid w:val="003D2310"/>
  </w:style>
  <w:style w:type="character" w:customStyle="1" w:styleId="UnderlineChar1Char1">
    <w:name w:val="Underline Char1 Char1"/>
    <w:basedOn w:val="DefaultParagraphFont"/>
    <w:rsid w:val="003D2310"/>
  </w:style>
  <w:style w:type="character" w:customStyle="1" w:styleId="UnderlineChar6CharCharCharCharCharCharCharChar">
    <w:name w:val="Underline Char6 Char Char Char Char Char Char Char Char"/>
    <w:basedOn w:val="DefaultParagraphFont"/>
    <w:rsid w:val="003D2310"/>
  </w:style>
  <w:style w:type="character" w:customStyle="1" w:styleId="BoldText12pt">
    <w:name w:val="Bold Text 12 pt"/>
    <w:autoRedefine/>
    <w:rsid w:val="003D2310"/>
  </w:style>
  <w:style w:type="paragraph" w:styleId="BodyTextIndent2">
    <w:name w:val="Body Text Indent 2"/>
    <w:basedOn w:val="Normal"/>
    <w:link w:val="BodyTextIndent2Char1"/>
    <w:unhideWhenUsed/>
    <w:rsid w:val="003D2310"/>
    <w:pPr>
      <w:spacing w:after="120" w:line="480" w:lineRule="auto"/>
      <w:ind w:left="360"/>
    </w:pPr>
  </w:style>
  <w:style w:type="character" w:customStyle="1" w:styleId="BodyTextIndent2Char1">
    <w:name w:val="Body Text Indent 2 Char1"/>
    <w:basedOn w:val="DefaultParagraphFont"/>
    <w:link w:val="BodyTextIndent2"/>
    <w:rsid w:val="003D2310"/>
    <w:rPr>
      <w:rFonts w:ascii="Calibri" w:hAnsi="Calibri" w:cs="Calibri"/>
      <w:sz w:val="16"/>
    </w:rPr>
  </w:style>
  <w:style w:type="character" w:customStyle="1" w:styleId="Style2CharChar">
    <w:name w:val="Style2 Char Char"/>
    <w:basedOn w:val="DefaultParagraphFont"/>
    <w:rsid w:val="003D2310"/>
  </w:style>
  <w:style w:type="character" w:customStyle="1" w:styleId="DebateCiteCharCharChar">
    <w:name w:val="Debate Cite Char Char Char"/>
    <w:basedOn w:val="DefaultParagraphFont"/>
    <w:rsid w:val="003D2310"/>
  </w:style>
  <w:style w:type="paragraph" w:styleId="BodyTextFirstIndent">
    <w:name w:val="Body Text First Indent"/>
    <w:basedOn w:val="BodyText"/>
    <w:link w:val="BodyTextFirstIndentChar1"/>
    <w:rsid w:val="003D2310"/>
    <w:pPr>
      <w:spacing w:after="0" w:line="240" w:lineRule="auto"/>
      <w:ind w:firstLine="360"/>
    </w:pPr>
    <w:rPr>
      <w:rFonts w:ascii="Georgia" w:hAnsi="Georgia" w:cstheme="minorBidi"/>
    </w:rPr>
  </w:style>
  <w:style w:type="character" w:customStyle="1" w:styleId="BodyTextFirstIndentChar1">
    <w:name w:val="Body Text First Indent Char1"/>
    <w:basedOn w:val="BodyTextChar"/>
    <w:link w:val="BodyTextFirstIndent"/>
    <w:rsid w:val="003D2310"/>
    <w:rPr>
      <w:rFonts w:ascii="Georgia" w:hAnsi="Georgia" w:cs="Calibri"/>
      <w:sz w:val="16"/>
    </w:rPr>
  </w:style>
  <w:style w:type="character" w:customStyle="1" w:styleId="Style10ptBold">
    <w:name w:val="Style 10 pt Bold"/>
    <w:basedOn w:val="DefaultParagraphFont"/>
    <w:rsid w:val="003D2310"/>
  </w:style>
  <w:style w:type="character" w:customStyle="1" w:styleId="text9">
    <w:name w:val="text9"/>
    <w:basedOn w:val="DefaultParagraphFont"/>
    <w:rsid w:val="003D2310"/>
  </w:style>
  <w:style w:type="character" w:customStyle="1" w:styleId="text21">
    <w:name w:val="text21"/>
    <w:basedOn w:val="DefaultParagraphFont"/>
    <w:rsid w:val="003D2310"/>
  </w:style>
  <w:style w:type="character" w:customStyle="1" w:styleId="text19">
    <w:name w:val="text19"/>
    <w:basedOn w:val="DefaultParagraphFont"/>
    <w:rsid w:val="003D2310"/>
  </w:style>
  <w:style w:type="character" w:customStyle="1" w:styleId="term2">
    <w:name w:val="term2"/>
    <w:basedOn w:val="DefaultParagraphFont"/>
    <w:rsid w:val="003D2310"/>
  </w:style>
  <w:style w:type="character" w:customStyle="1" w:styleId="ToReadChar">
    <w:name w:val="To Read Char"/>
    <w:basedOn w:val="DefaultParagraphFont"/>
    <w:rsid w:val="003D2310"/>
  </w:style>
  <w:style w:type="character" w:customStyle="1" w:styleId="ToReadCharChar">
    <w:name w:val="To Read Char Char"/>
    <w:basedOn w:val="DefaultParagraphFont"/>
    <w:rsid w:val="003D2310"/>
  </w:style>
  <w:style w:type="character" w:customStyle="1" w:styleId="storytextstyle">
    <w:name w:val="storytextstyle"/>
    <w:basedOn w:val="DefaultParagraphFont"/>
    <w:rsid w:val="003D2310"/>
  </w:style>
  <w:style w:type="character" w:customStyle="1" w:styleId="cardunderlinedCharChar">
    <w:name w:val="card underlined Char Char"/>
    <w:basedOn w:val="DefaultParagraphFont"/>
    <w:rsid w:val="003D2310"/>
  </w:style>
  <w:style w:type="character" w:customStyle="1" w:styleId="articlehead21">
    <w:name w:val="articlehead21"/>
    <w:basedOn w:val="DefaultParagraphFont"/>
    <w:rsid w:val="003D2310"/>
  </w:style>
  <w:style w:type="character" w:customStyle="1" w:styleId="BoldandUnderlineChar2Char1">
    <w:name w:val="Bold and Underline Char2 Char1"/>
    <w:basedOn w:val="DefaultParagraphFont"/>
    <w:rsid w:val="003D2310"/>
  </w:style>
  <w:style w:type="character" w:customStyle="1" w:styleId="TagCiteChar10">
    <w:name w:val="Tag/Cite Char1"/>
    <w:basedOn w:val="DefaultParagraphFont"/>
    <w:rsid w:val="003D2310"/>
  </w:style>
  <w:style w:type="character" w:customStyle="1" w:styleId="CardCharChar0">
    <w:name w:val="Card Char Char"/>
    <w:basedOn w:val="DefaultParagraphFont"/>
    <w:rsid w:val="003D2310"/>
  </w:style>
  <w:style w:type="character" w:customStyle="1" w:styleId="BriefTitle1Char">
    <w:name w:val="Brief Title 1 Char"/>
    <w:basedOn w:val="DefaultParagraphFont"/>
    <w:rsid w:val="003D2310"/>
  </w:style>
  <w:style w:type="character" w:customStyle="1" w:styleId="TagCiteCharChar">
    <w:name w:val="Tag/Cite Char Char"/>
    <w:basedOn w:val="DefaultParagraphFont"/>
    <w:rsid w:val="003D2310"/>
  </w:style>
  <w:style w:type="character" w:customStyle="1" w:styleId="prodgeneral1">
    <w:name w:val="prodgeneral1"/>
    <w:basedOn w:val="DefaultParagraphFont"/>
    <w:rsid w:val="003D2310"/>
  </w:style>
  <w:style w:type="character" w:customStyle="1" w:styleId="texto11">
    <w:name w:val="texto11"/>
    <w:basedOn w:val="DefaultParagraphFont"/>
    <w:rsid w:val="003D2310"/>
  </w:style>
  <w:style w:type="character" w:customStyle="1" w:styleId="date10">
    <w:name w:val="date1"/>
    <w:basedOn w:val="DefaultParagraphFont"/>
    <w:rsid w:val="003D2310"/>
  </w:style>
  <w:style w:type="character" w:customStyle="1" w:styleId="summary1">
    <w:name w:val="summary1"/>
    <w:basedOn w:val="DefaultParagraphFont"/>
    <w:rsid w:val="003D2310"/>
  </w:style>
  <w:style w:type="character" w:customStyle="1" w:styleId="text3">
    <w:name w:val="text3"/>
    <w:basedOn w:val="DefaultParagraphFont"/>
    <w:rsid w:val="003D2310"/>
  </w:style>
  <w:style w:type="character" w:customStyle="1" w:styleId="featurecontentgray1">
    <w:name w:val="featurecontentgray1"/>
    <w:basedOn w:val="DefaultParagraphFont"/>
    <w:rsid w:val="003D2310"/>
  </w:style>
  <w:style w:type="character" w:customStyle="1" w:styleId="CardCharCharChar0">
    <w:name w:val="Card Char Char Char"/>
    <w:basedOn w:val="DefaultParagraphFont"/>
    <w:rsid w:val="003D2310"/>
  </w:style>
  <w:style w:type="character" w:customStyle="1" w:styleId="big1">
    <w:name w:val="big1"/>
    <w:basedOn w:val="DefaultParagraphFont"/>
    <w:rsid w:val="003D2310"/>
  </w:style>
  <w:style w:type="character" w:customStyle="1" w:styleId="articletitle1">
    <w:name w:val="articletitle1"/>
    <w:basedOn w:val="DefaultParagraphFont"/>
    <w:rsid w:val="003D2310"/>
  </w:style>
  <w:style w:type="character" w:customStyle="1" w:styleId="prodgeneral">
    <w:name w:val="prodgeneral"/>
    <w:basedOn w:val="DefaultParagraphFont"/>
    <w:rsid w:val="003D2310"/>
  </w:style>
  <w:style w:type="character" w:customStyle="1" w:styleId="Style10pt">
    <w:name w:val="Style 10 pt"/>
    <w:basedOn w:val="DefaultParagraphFont"/>
    <w:rsid w:val="003D2310"/>
  </w:style>
  <w:style w:type="character" w:customStyle="1" w:styleId="StyleUnderlineChar0">
    <w:name w:val="Style Underline + Char"/>
    <w:basedOn w:val="DefaultParagraphFont"/>
    <w:rsid w:val="003D2310"/>
  </w:style>
  <w:style w:type="character" w:customStyle="1" w:styleId="highlightChar">
    <w:name w:val="highlight Char"/>
    <w:basedOn w:val="DefaultParagraphFont"/>
    <w:rsid w:val="003D2310"/>
  </w:style>
  <w:style w:type="character" w:customStyle="1" w:styleId="citeChar">
    <w:name w:val="cite Char"/>
    <w:basedOn w:val="DefaultParagraphFont"/>
    <w:rsid w:val="003D2310"/>
  </w:style>
  <w:style w:type="character" w:customStyle="1" w:styleId="OffensiveLanguageChar">
    <w:name w:val="Offensive Language Char"/>
    <w:rsid w:val="003D2310"/>
  </w:style>
  <w:style w:type="character" w:customStyle="1" w:styleId="yellowfadeinnerspan">
    <w:name w:val="yellowfadeinnerspan"/>
    <w:rsid w:val="003D2310"/>
  </w:style>
  <w:style w:type="character" w:customStyle="1" w:styleId="ipa">
    <w:name w:val="ipa"/>
    <w:basedOn w:val="DefaultParagraphFont"/>
    <w:rsid w:val="003D2310"/>
  </w:style>
  <w:style w:type="table" w:customStyle="1" w:styleId="TableGrid1">
    <w:name w:val="Table Grid1"/>
    <w:basedOn w:val="TableNormal"/>
    <w:rsid w:val="003D2310"/>
    <w:pPr>
      <w:spacing w:after="200" w:line="276" w:lineRule="auto"/>
    </w:pPr>
    <w:rPr>
      <w:rFonts w:eastAsiaTheme="minorHAnsi"/>
      <w:sz w:val="22"/>
      <w:szCs w:val="22"/>
    </w:rPr>
    <w:tblPr/>
  </w:style>
  <w:style w:type="character" w:customStyle="1" w:styleId="StyleciteChar">
    <w:name w:val="Style cite + Char"/>
    <w:basedOn w:val="DefaultParagraphFont"/>
    <w:rsid w:val="003D2310"/>
  </w:style>
  <w:style w:type="character" w:customStyle="1" w:styleId="H4TagChar1">
    <w:name w:val="H4 (Tag) Char1"/>
    <w:locked/>
    <w:rsid w:val="003D2310"/>
  </w:style>
  <w:style w:type="paragraph" w:customStyle="1" w:styleId="description">
    <w:name w:val="description"/>
    <w:basedOn w:val="Normal"/>
    <w:qFormat/>
    <w:rsid w:val="003D2310"/>
    <w:pPr>
      <w:spacing w:after="0" w:line="240" w:lineRule="auto"/>
    </w:pPr>
  </w:style>
  <w:style w:type="paragraph" w:customStyle="1" w:styleId="credit">
    <w:name w:val="credit"/>
    <w:basedOn w:val="Normal"/>
    <w:next w:val="BodyText5"/>
    <w:qFormat/>
    <w:rsid w:val="003D2310"/>
    <w:pPr>
      <w:spacing w:after="0" w:line="240" w:lineRule="auto"/>
    </w:pPr>
  </w:style>
  <w:style w:type="character" w:customStyle="1" w:styleId="DebateUnderlinedChar">
    <w:name w:val="Debate Underlined Char"/>
    <w:locked/>
    <w:rsid w:val="003D2310"/>
  </w:style>
  <w:style w:type="paragraph" w:customStyle="1" w:styleId="DebateUnderlined">
    <w:name w:val="Debate Underlined"/>
    <w:basedOn w:val="Normal"/>
    <w:next w:val="about"/>
    <w:qFormat/>
    <w:rsid w:val="003D2310"/>
    <w:pPr>
      <w:spacing w:after="0" w:line="240" w:lineRule="auto"/>
    </w:pPr>
  </w:style>
  <w:style w:type="character" w:customStyle="1" w:styleId="Card10f2Char">
    <w:name w:val="Card.10.f2 Char"/>
    <w:locked/>
    <w:rsid w:val="003D2310"/>
  </w:style>
  <w:style w:type="paragraph" w:customStyle="1" w:styleId="Card10f2">
    <w:name w:val="Card.10.f2"/>
    <w:basedOn w:val="Normal"/>
    <w:next w:val="thumbnail"/>
    <w:autoRedefine/>
    <w:qFormat/>
    <w:rsid w:val="003D2310"/>
    <w:pPr>
      <w:spacing w:after="0" w:line="240" w:lineRule="auto"/>
    </w:pPr>
  </w:style>
  <w:style w:type="character" w:customStyle="1" w:styleId="Bodytext6">
    <w:name w:val="Body text_"/>
    <w:basedOn w:val="DefaultParagraphFont"/>
    <w:link w:val="BodyText20"/>
    <w:locked/>
    <w:rsid w:val="003D2310"/>
    <w:rPr>
      <w:shd w:val="clear" w:color="auto" w:fill="FFFFFF"/>
    </w:rPr>
  </w:style>
  <w:style w:type="paragraph" w:customStyle="1" w:styleId="BodyText5">
    <w:name w:val="Body Text5"/>
    <w:basedOn w:val="Normal"/>
    <w:next w:val="wallacepara"/>
    <w:qFormat/>
    <w:rsid w:val="003D2310"/>
    <w:pPr>
      <w:spacing w:after="0" w:line="240" w:lineRule="auto"/>
    </w:pPr>
  </w:style>
  <w:style w:type="paragraph" w:customStyle="1" w:styleId="user">
    <w:name w:val="user"/>
    <w:basedOn w:val="Normal"/>
    <w:next w:val="morelink"/>
    <w:qFormat/>
    <w:rsid w:val="003D2310"/>
    <w:pPr>
      <w:spacing w:after="0" w:line="240" w:lineRule="auto"/>
    </w:pPr>
  </w:style>
  <w:style w:type="paragraph" w:customStyle="1" w:styleId="about">
    <w:name w:val="about"/>
    <w:basedOn w:val="Normal"/>
    <w:next w:val="audiolink"/>
    <w:qFormat/>
    <w:rsid w:val="003D2310"/>
    <w:pPr>
      <w:spacing w:after="0" w:line="240" w:lineRule="auto"/>
    </w:pPr>
  </w:style>
  <w:style w:type="paragraph" w:customStyle="1" w:styleId="t6">
    <w:name w:val="t6"/>
    <w:basedOn w:val="Normal"/>
    <w:next w:val="nav1"/>
    <w:qFormat/>
    <w:rsid w:val="003D2310"/>
    <w:pPr>
      <w:spacing w:after="0" w:line="240" w:lineRule="auto"/>
    </w:pPr>
  </w:style>
  <w:style w:type="paragraph" w:customStyle="1" w:styleId="thumbnail">
    <w:name w:val="thumbnail"/>
    <w:basedOn w:val="Normal"/>
    <w:next w:val="nav2"/>
    <w:qFormat/>
    <w:rsid w:val="003D2310"/>
    <w:pPr>
      <w:spacing w:after="0" w:line="240" w:lineRule="auto"/>
    </w:pPr>
  </w:style>
  <w:style w:type="paragraph" w:customStyle="1" w:styleId="stand-first-alone">
    <w:name w:val="stand-first-alone"/>
    <w:basedOn w:val="Normal"/>
    <w:next w:val="Pa0"/>
    <w:qFormat/>
    <w:rsid w:val="003D2310"/>
    <w:pPr>
      <w:spacing w:after="0" w:line="240" w:lineRule="auto"/>
    </w:pPr>
  </w:style>
  <w:style w:type="paragraph" w:customStyle="1" w:styleId="wallacepara">
    <w:name w:val="wallacepara"/>
    <w:basedOn w:val="Normal"/>
    <w:next w:val="CM45"/>
    <w:qFormat/>
    <w:rsid w:val="003D2310"/>
    <w:pPr>
      <w:spacing w:after="0" w:line="240" w:lineRule="auto"/>
    </w:pPr>
  </w:style>
  <w:style w:type="paragraph" w:customStyle="1" w:styleId="morelink">
    <w:name w:val="morelink"/>
    <w:basedOn w:val="Normal"/>
    <w:next w:val="CM46"/>
    <w:qFormat/>
    <w:rsid w:val="003D2310"/>
    <w:pPr>
      <w:spacing w:after="0" w:line="240" w:lineRule="auto"/>
    </w:pPr>
  </w:style>
  <w:style w:type="paragraph" w:customStyle="1" w:styleId="audiolink">
    <w:name w:val="audiolink"/>
    <w:basedOn w:val="Normal"/>
    <w:next w:val="F4-NormalText"/>
    <w:qFormat/>
    <w:rsid w:val="003D2310"/>
    <w:pPr>
      <w:spacing w:after="0" w:line="240" w:lineRule="auto"/>
    </w:pPr>
  </w:style>
  <w:style w:type="paragraph" w:customStyle="1" w:styleId="titlestyle1">
    <w:name w:val="titlestyle1"/>
    <w:basedOn w:val="Normal"/>
    <w:next w:val="FullText"/>
    <w:qFormat/>
    <w:rsid w:val="003D2310"/>
    <w:pPr>
      <w:spacing w:after="0" w:line="240" w:lineRule="auto"/>
    </w:pPr>
  </w:style>
  <w:style w:type="paragraph" w:customStyle="1" w:styleId="nav1">
    <w:name w:val="nav1"/>
    <w:basedOn w:val="Normal"/>
    <w:next w:val="TagLine"/>
    <w:qFormat/>
    <w:rsid w:val="003D2310"/>
    <w:pPr>
      <w:spacing w:after="0" w:line="240" w:lineRule="auto"/>
    </w:pPr>
  </w:style>
  <w:style w:type="paragraph" w:customStyle="1" w:styleId="nav2">
    <w:name w:val="nav2"/>
    <w:basedOn w:val="Normal"/>
    <w:qFormat/>
    <w:rsid w:val="003D2310"/>
    <w:pPr>
      <w:spacing w:after="0" w:line="240" w:lineRule="auto"/>
    </w:pPr>
  </w:style>
  <w:style w:type="paragraph" w:customStyle="1" w:styleId="Pa0">
    <w:name w:val="Pa0"/>
    <w:basedOn w:val="Normal"/>
    <w:qFormat/>
    <w:rsid w:val="003D2310"/>
    <w:pPr>
      <w:spacing w:after="0" w:line="240" w:lineRule="auto"/>
    </w:pPr>
  </w:style>
  <w:style w:type="paragraph" w:customStyle="1" w:styleId="CM45">
    <w:name w:val="CM45"/>
    <w:basedOn w:val="Normal"/>
    <w:uiPriority w:val="99"/>
    <w:qFormat/>
    <w:rsid w:val="003D2310"/>
    <w:pPr>
      <w:spacing w:after="0" w:line="240" w:lineRule="auto"/>
    </w:pPr>
  </w:style>
  <w:style w:type="paragraph" w:customStyle="1" w:styleId="CM46">
    <w:name w:val="CM46"/>
    <w:basedOn w:val="Normal"/>
    <w:uiPriority w:val="99"/>
    <w:qFormat/>
    <w:rsid w:val="003D2310"/>
    <w:pPr>
      <w:spacing w:after="0" w:line="240" w:lineRule="auto"/>
    </w:pPr>
  </w:style>
  <w:style w:type="paragraph" w:customStyle="1" w:styleId="F4-NormalText">
    <w:name w:val="F4 - Normal Text"/>
    <w:basedOn w:val="Normal"/>
    <w:qFormat/>
    <w:rsid w:val="003D2310"/>
    <w:pPr>
      <w:spacing w:after="0" w:line="240" w:lineRule="auto"/>
    </w:pPr>
  </w:style>
  <w:style w:type="character" w:customStyle="1" w:styleId="Heading18">
    <w:name w:val="Heading #18_"/>
    <w:basedOn w:val="DefaultParagraphFont"/>
    <w:locked/>
    <w:rsid w:val="003D2310"/>
  </w:style>
  <w:style w:type="paragraph" w:customStyle="1" w:styleId="Heading180">
    <w:name w:val="Heading #18"/>
    <w:basedOn w:val="Normal"/>
    <w:qFormat/>
    <w:rsid w:val="003D2310"/>
    <w:pPr>
      <w:spacing w:after="0" w:line="240" w:lineRule="auto"/>
    </w:pPr>
  </w:style>
  <w:style w:type="character" w:customStyle="1" w:styleId="Picturecaption2">
    <w:name w:val="Picture caption (2)_"/>
    <w:basedOn w:val="DefaultParagraphFont"/>
    <w:locked/>
    <w:rsid w:val="003D2310"/>
  </w:style>
  <w:style w:type="paragraph" w:customStyle="1" w:styleId="Picturecaption20">
    <w:name w:val="Picture caption (2)"/>
    <w:basedOn w:val="Normal"/>
    <w:qFormat/>
    <w:rsid w:val="003D2310"/>
    <w:pPr>
      <w:spacing w:after="0" w:line="240" w:lineRule="auto"/>
    </w:pPr>
  </w:style>
  <w:style w:type="character" w:customStyle="1" w:styleId="Picturecaption">
    <w:name w:val="Picture caption_"/>
    <w:basedOn w:val="DefaultParagraphFont"/>
    <w:locked/>
    <w:rsid w:val="003D2310"/>
  </w:style>
  <w:style w:type="paragraph" w:customStyle="1" w:styleId="Picturecaption0">
    <w:name w:val="Picture caption"/>
    <w:basedOn w:val="Normal"/>
    <w:qFormat/>
    <w:rsid w:val="003D2310"/>
    <w:pPr>
      <w:spacing w:after="0" w:line="240" w:lineRule="auto"/>
    </w:pPr>
  </w:style>
  <w:style w:type="character" w:customStyle="1" w:styleId="Bodytext31">
    <w:name w:val="Body text (31)_"/>
    <w:basedOn w:val="DefaultParagraphFont"/>
    <w:locked/>
    <w:rsid w:val="003D2310"/>
  </w:style>
  <w:style w:type="paragraph" w:customStyle="1" w:styleId="Bodytext310">
    <w:name w:val="Body text (31)"/>
    <w:basedOn w:val="Normal"/>
    <w:qFormat/>
    <w:rsid w:val="003D2310"/>
    <w:pPr>
      <w:spacing w:after="0" w:line="240" w:lineRule="auto"/>
    </w:pPr>
  </w:style>
  <w:style w:type="character" w:customStyle="1" w:styleId="Heading22">
    <w:name w:val="Heading #22_"/>
    <w:basedOn w:val="DefaultParagraphFont"/>
    <w:locked/>
    <w:rsid w:val="003D2310"/>
  </w:style>
  <w:style w:type="paragraph" w:customStyle="1" w:styleId="Heading220">
    <w:name w:val="Heading #22"/>
    <w:basedOn w:val="Normal"/>
    <w:qFormat/>
    <w:rsid w:val="003D2310"/>
    <w:pPr>
      <w:spacing w:after="0" w:line="240" w:lineRule="auto"/>
    </w:pPr>
  </w:style>
  <w:style w:type="character" w:customStyle="1" w:styleId="Bodytext131">
    <w:name w:val="Body text (131)_"/>
    <w:basedOn w:val="DefaultParagraphFont"/>
    <w:locked/>
    <w:rsid w:val="003D2310"/>
  </w:style>
  <w:style w:type="paragraph" w:customStyle="1" w:styleId="Bodytext1310">
    <w:name w:val="Body text (131)"/>
    <w:basedOn w:val="Normal"/>
    <w:qFormat/>
    <w:rsid w:val="003D2310"/>
    <w:pPr>
      <w:spacing w:after="0" w:line="240" w:lineRule="auto"/>
    </w:pPr>
  </w:style>
  <w:style w:type="character" w:customStyle="1" w:styleId="Bodytext140">
    <w:name w:val="Body text (140)_"/>
    <w:basedOn w:val="DefaultParagraphFont"/>
    <w:locked/>
    <w:rsid w:val="003D2310"/>
  </w:style>
  <w:style w:type="paragraph" w:customStyle="1" w:styleId="Bodytext1400">
    <w:name w:val="Body text (140)"/>
    <w:basedOn w:val="Normal"/>
    <w:qFormat/>
    <w:rsid w:val="003D2310"/>
    <w:pPr>
      <w:spacing w:after="0" w:line="240" w:lineRule="auto"/>
    </w:pPr>
  </w:style>
  <w:style w:type="character" w:customStyle="1" w:styleId="Bodytext141">
    <w:name w:val="Body text (141)_"/>
    <w:basedOn w:val="DefaultParagraphFont"/>
    <w:locked/>
    <w:rsid w:val="003D2310"/>
  </w:style>
  <w:style w:type="paragraph" w:customStyle="1" w:styleId="Bodytext1410">
    <w:name w:val="Body text (141)"/>
    <w:basedOn w:val="Normal"/>
    <w:qFormat/>
    <w:rsid w:val="003D2310"/>
    <w:pPr>
      <w:spacing w:after="0" w:line="240" w:lineRule="auto"/>
    </w:pPr>
  </w:style>
  <w:style w:type="character" w:customStyle="1" w:styleId="Tableofcontents20">
    <w:name w:val="Table of contents (20)_"/>
    <w:basedOn w:val="DefaultParagraphFont"/>
    <w:locked/>
    <w:rsid w:val="003D2310"/>
  </w:style>
  <w:style w:type="paragraph" w:customStyle="1" w:styleId="Tableofcontents200">
    <w:name w:val="Table of contents (20)"/>
    <w:basedOn w:val="Normal"/>
    <w:qFormat/>
    <w:rsid w:val="003D2310"/>
    <w:pPr>
      <w:spacing w:after="0" w:line="240" w:lineRule="auto"/>
    </w:pPr>
  </w:style>
  <w:style w:type="character" w:customStyle="1" w:styleId="Tableofcontents21">
    <w:name w:val="Table of contents (21)_"/>
    <w:basedOn w:val="DefaultParagraphFont"/>
    <w:locked/>
    <w:rsid w:val="003D2310"/>
  </w:style>
  <w:style w:type="paragraph" w:customStyle="1" w:styleId="Tableofcontents210">
    <w:name w:val="Table of contents (21)"/>
    <w:basedOn w:val="Normal"/>
    <w:qFormat/>
    <w:rsid w:val="003D2310"/>
    <w:pPr>
      <w:spacing w:after="0" w:line="240" w:lineRule="auto"/>
    </w:pPr>
  </w:style>
  <w:style w:type="character" w:customStyle="1" w:styleId="Tableofcontents22">
    <w:name w:val="Table of contents (22)_"/>
    <w:basedOn w:val="DefaultParagraphFont"/>
    <w:locked/>
    <w:rsid w:val="003D2310"/>
  </w:style>
  <w:style w:type="paragraph" w:customStyle="1" w:styleId="Tableofcontents220">
    <w:name w:val="Table of contents (22)"/>
    <w:basedOn w:val="Normal"/>
    <w:qFormat/>
    <w:rsid w:val="003D2310"/>
    <w:pPr>
      <w:spacing w:after="0" w:line="240" w:lineRule="auto"/>
    </w:pPr>
  </w:style>
  <w:style w:type="character" w:customStyle="1" w:styleId="Bodytext142">
    <w:name w:val="Body text (142)_"/>
    <w:basedOn w:val="DefaultParagraphFont"/>
    <w:locked/>
    <w:rsid w:val="003D2310"/>
  </w:style>
  <w:style w:type="paragraph" w:customStyle="1" w:styleId="Bodytext1420">
    <w:name w:val="Body text (142)"/>
    <w:basedOn w:val="Normal"/>
    <w:qFormat/>
    <w:rsid w:val="003D2310"/>
    <w:pPr>
      <w:spacing w:after="0" w:line="240" w:lineRule="auto"/>
    </w:pPr>
  </w:style>
  <w:style w:type="character" w:customStyle="1" w:styleId="Bodytext143">
    <w:name w:val="Body text (143)_"/>
    <w:basedOn w:val="DefaultParagraphFont"/>
    <w:locked/>
    <w:rsid w:val="003D2310"/>
  </w:style>
  <w:style w:type="paragraph" w:customStyle="1" w:styleId="Bodytext1430">
    <w:name w:val="Body text (143)"/>
    <w:basedOn w:val="Normal"/>
    <w:qFormat/>
    <w:rsid w:val="003D2310"/>
    <w:pPr>
      <w:spacing w:after="0" w:line="240" w:lineRule="auto"/>
    </w:pPr>
  </w:style>
  <w:style w:type="character" w:customStyle="1" w:styleId="Bodytext144Exact">
    <w:name w:val="Body text (144) Exact"/>
    <w:basedOn w:val="DefaultParagraphFont"/>
    <w:locked/>
    <w:rsid w:val="003D2310"/>
  </w:style>
  <w:style w:type="paragraph" w:customStyle="1" w:styleId="Bodytext144">
    <w:name w:val="Body text (144)"/>
    <w:basedOn w:val="Normal"/>
    <w:qFormat/>
    <w:rsid w:val="003D2310"/>
    <w:pPr>
      <w:spacing w:after="0" w:line="240" w:lineRule="auto"/>
    </w:pPr>
  </w:style>
  <w:style w:type="character" w:customStyle="1" w:styleId="Bodytext145Exact">
    <w:name w:val="Body text (145) Exact"/>
    <w:basedOn w:val="DefaultParagraphFont"/>
    <w:locked/>
    <w:rsid w:val="003D2310"/>
  </w:style>
  <w:style w:type="paragraph" w:customStyle="1" w:styleId="Bodytext145">
    <w:name w:val="Body text (145)"/>
    <w:basedOn w:val="Normal"/>
    <w:qFormat/>
    <w:rsid w:val="003D2310"/>
    <w:pPr>
      <w:spacing w:after="0" w:line="240" w:lineRule="auto"/>
    </w:pPr>
  </w:style>
  <w:style w:type="character" w:customStyle="1" w:styleId="Bodytext146">
    <w:name w:val="Body text (146)_"/>
    <w:basedOn w:val="DefaultParagraphFont"/>
    <w:locked/>
    <w:rsid w:val="003D2310"/>
  </w:style>
  <w:style w:type="paragraph" w:customStyle="1" w:styleId="Bodytext1460">
    <w:name w:val="Body text (146)"/>
    <w:basedOn w:val="Normal"/>
    <w:qFormat/>
    <w:rsid w:val="003D2310"/>
    <w:pPr>
      <w:spacing w:after="0" w:line="240" w:lineRule="auto"/>
    </w:pPr>
  </w:style>
  <w:style w:type="character" w:customStyle="1" w:styleId="Heading23">
    <w:name w:val="Heading #23_"/>
    <w:basedOn w:val="DefaultParagraphFont"/>
    <w:locked/>
    <w:rsid w:val="003D2310"/>
  </w:style>
  <w:style w:type="paragraph" w:customStyle="1" w:styleId="Heading230">
    <w:name w:val="Heading #23"/>
    <w:basedOn w:val="Normal"/>
    <w:qFormat/>
    <w:rsid w:val="003D2310"/>
    <w:pPr>
      <w:spacing w:after="0" w:line="240" w:lineRule="auto"/>
    </w:pPr>
  </w:style>
  <w:style w:type="character" w:customStyle="1" w:styleId="Picturecaption36">
    <w:name w:val="Picture caption (36)_"/>
    <w:basedOn w:val="DefaultParagraphFont"/>
    <w:locked/>
    <w:rsid w:val="003D2310"/>
  </w:style>
  <w:style w:type="paragraph" w:customStyle="1" w:styleId="Picturecaption360">
    <w:name w:val="Picture caption (36)"/>
    <w:basedOn w:val="Normal"/>
    <w:qFormat/>
    <w:rsid w:val="003D2310"/>
    <w:pPr>
      <w:spacing w:after="0" w:line="240" w:lineRule="auto"/>
    </w:pPr>
  </w:style>
  <w:style w:type="character" w:customStyle="1" w:styleId="Picturecaption42">
    <w:name w:val="Picture caption (42)_"/>
    <w:basedOn w:val="DefaultParagraphFont"/>
    <w:locked/>
    <w:rsid w:val="003D2310"/>
  </w:style>
  <w:style w:type="paragraph" w:customStyle="1" w:styleId="Picturecaption420">
    <w:name w:val="Picture caption (42)"/>
    <w:basedOn w:val="Normal"/>
    <w:qFormat/>
    <w:rsid w:val="003D2310"/>
    <w:pPr>
      <w:spacing w:after="0" w:line="240" w:lineRule="auto"/>
    </w:pPr>
  </w:style>
  <w:style w:type="character" w:customStyle="1" w:styleId="Bodytext154">
    <w:name w:val="Body text (154)_"/>
    <w:basedOn w:val="DefaultParagraphFont"/>
    <w:locked/>
    <w:rsid w:val="003D2310"/>
  </w:style>
  <w:style w:type="paragraph" w:customStyle="1" w:styleId="Bodytext1540">
    <w:name w:val="Body text (154)"/>
    <w:basedOn w:val="Normal"/>
    <w:qFormat/>
    <w:rsid w:val="003D2310"/>
    <w:pPr>
      <w:spacing w:after="0" w:line="240" w:lineRule="auto"/>
    </w:pPr>
  </w:style>
  <w:style w:type="character" w:customStyle="1" w:styleId="Bodytext155">
    <w:name w:val="Body text (155)_"/>
    <w:basedOn w:val="DefaultParagraphFont"/>
    <w:locked/>
    <w:rsid w:val="003D2310"/>
  </w:style>
  <w:style w:type="paragraph" w:customStyle="1" w:styleId="Bodytext1550">
    <w:name w:val="Body text (155)"/>
    <w:basedOn w:val="Normal"/>
    <w:qFormat/>
    <w:rsid w:val="003D2310"/>
    <w:pPr>
      <w:spacing w:after="0" w:line="240" w:lineRule="auto"/>
    </w:pPr>
  </w:style>
  <w:style w:type="character" w:customStyle="1" w:styleId="Bodytext156">
    <w:name w:val="Body text (156)_"/>
    <w:basedOn w:val="DefaultParagraphFont"/>
    <w:locked/>
    <w:rsid w:val="003D2310"/>
  </w:style>
  <w:style w:type="paragraph" w:customStyle="1" w:styleId="Bodytext1560">
    <w:name w:val="Body text (156)"/>
    <w:basedOn w:val="Normal"/>
    <w:qFormat/>
    <w:rsid w:val="003D2310"/>
    <w:pPr>
      <w:spacing w:after="0" w:line="240" w:lineRule="auto"/>
    </w:pPr>
  </w:style>
  <w:style w:type="character" w:customStyle="1" w:styleId="Bodytext60">
    <w:name w:val="Body text (60)_"/>
    <w:basedOn w:val="DefaultParagraphFont"/>
    <w:locked/>
    <w:rsid w:val="003D2310"/>
  </w:style>
  <w:style w:type="paragraph" w:customStyle="1" w:styleId="Bodytext600">
    <w:name w:val="Body text (60)"/>
    <w:basedOn w:val="Normal"/>
    <w:qFormat/>
    <w:rsid w:val="003D2310"/>
    <w:pPr>
      <w:spacing w:after="0" w:line="240" w:lineRule="auto"/>
    </w:pPr>
  </w:style>
  <w:style w:type="character" w:customStyle="1" w:styleId="Bodytext158">
    <w:name w:val="Body text (158)_"/>
    <w:basedOn w:val="DefaultParagraphFont"/>
    <w:locked/>
    <w:rsid w:val="003D2310"/>
  </w:style>
  <w:style w:type="paragraph" w:customStyle="1" w:styleId="Bodytext1580">
    <w:name w:val="Body text (158)"/>
    <w:basedOn w:val="Normal"/>
    <w:qFormat/>
    <w:rsid w:val="003D2310"/>
    <w:pPr>
      <w:spacing w:after="0" w:line="240" w:lineRule="auto"/>
    </w:pPr>
  </w:style>
  <w:style w:type="character" w:customStyle="1" w:styleId="Bodytext159">
    <w:name w:val="Body text (159)_"/>
    <w:basedOn w:val="DefaultParagraphFont"/>
    <w:locked/>
    <w:rsid w:val="003D2310"/>
  </w:style>
  <w:style w:type="paragraph" w:customStyle="1" w:styleId="Bodytext1590">
    <w:name w:val="Body text (159)"/>
    <w:basedOn w:val="Normal"/>
    <w:qFormat/>
    <w:rsid w:val="003D2310"/>
    <w:pPr>
      <w:spacing w:after="0" w:line="240" w:lineRule="auto"/>
    </w:pPr>
  </w:style>
  <w:style w:type="character" w:customStyle="1" w:styleId="Bodytext160">
    <w:name w:val="Body text (160)_"/>
    <w:basedOn w:val="DefaultParagraphFont"/>
    <w:locked/>
    <w:rsid w:val="003D2310"/>
  </w:style>
  <w:style w:type="paragraph" w:customStyle="1" w:styleId="Bodytext1600">
    <w:name w:val="Body text (160)"/>
    <w:basedOn w:val="Normal"/>
    <w:qFormat/>
    <w:rsid w:val="003D2310"/>
    <w:pPr>
      <w:spacing w:after="0" w:line="240" w:lineRule="auto"/>
    </w:pPr>
  </w:style>
  <w:style w:type="character" w:customStyle="1" w:styleId="Picturecaption4">
    <w:name w:val="Picture caption (4)_"/>
    <w:basedOn w:val="DefaultParagraphFont"/>
    <w:locked/>
    <w:rsid w:val="003D2310"/>
  </w:style>
  <w:style w:type="paragraph" w:customStyle="1" w:styleId="Picturecaption40">
    <w:name w:val="Picture caption (4)"/>
    <w:basedOn w:val="Normal"/>
    <w:qFormat/>
    <w:rsid w:val="003D2310"/>
    <w:pPr>
      <w:spacing w:after="0" w:line="240" w:lineRule="auto"/>
    </w:pPr>
  </w:style>
  <w:style w:type="character" w:customStyle="1" w:styleId="Heading10">
    <w:name w:val="Heading #10_"/>
    <w:basedOn w:val="DefaultParagraphFont"/>
    <w:locked/>
    <w:rsid w:val="003D2310"/>
  </w:style>
  <w:style w:type="paragraph" w:customStyle="1" w:styleId="Heading100">
    <w:name w:val="Heading #10"/>
    <w:basedOn w:val="Normal"/>
    <w:qFormat/>
    <w:rsid w:val="003D2310"/>
    <w:pPr>
      <w:spacing w:after="0" w:line="240" w:lineRule="auto"/>
    </w:pPr>
  </w:style>
  <w:style w:type="character" w:customStyle="1" w:styleId="Picturecaption3">
    <w:name w:val="Picture caption (3)_"/>
    <w:basedOn w:val="DefaultParagraphFont"/>
    <w:locked/>
    <w:rsid w:val="003D2310"/>
  </w:style>
  <w:style w:type="paragraph" w:customStyle="1" w:styleId="Picturecaption30">
    <w:name w:val="Picture caption (3)"/>
    <w:basedOn w:val="Normal"/>
    <w:qFormat/>
    <w:rsid w:val="003D2310"/>
    <w:pPr>
      <w:spacing w:after="0" w:line="240" w:lineRule="auto"/>
    </w:pPr>
  </w:style>
  <w:style w:type="character" w:customStyle="1" w:styleId="Heading13">
    <w:name w:val="Heading #13_"/>
    <w:basedOn w:val="DefaultParagraphFont"/>
    <w:locked/>
    <w:rsid w:val="003D2310"/>
  </w:style>
  <w:style w:type="paragraph" w:customStyle="1" w:styleId="Heading130">
    <w:name w:val="Heading #13"/>
    <w:basedOn w:val="Normal"/>
    <w:qFormat/>
    <w:rsid w:val="003D2310"/>
    <w:pPr>
      <w:spacing w:after="0" w:line="240" w:lineRule="auto"/>
    </w:pPr>
  </w:style>
  <w:style w:type="character" w:customStyle="1" w:styleId="Heading92">
    <w:name w:val="Heading #9 (2)_"/>
    <w:basedOn w:val="DefaultParagraphFont"/>
    <w:locked/>
    <w:rsid w:val="003D2310"/>
  </w:style>
  <w:style w:type="paragraph" w:customStyle="1" w:styleId="Heading920">
    <w:name w:val="Heading #9 (2)"/>
    <w:basedOn w:val="Normal"/>
    <w:qFormat/>
    <w:rsid w:val="003D2310"/>
    <w:pPr>
      <w:spacing w:after="0" w:line="240" w:lineRule="auto"/>
    </w:pPr>
  </w:style>
  <w:style w:type="character" w:customStyle="1" w:styleId="Heading15">
    <w:name w:val="Heading #15_"/>
    <w:basedOn w:val="DefaultParagraphFont"/>
    <w:locked/>
    <w:rsid w:val="003D2310"/>
  </w:style>
  <w:style w:type="paragraph" w:customStyle="1" w:styleId="Heading150">
    <w:name w:val="Heading #15"/>
    <w:basedOn w:val="Normal"/>
    <w:qFormat/>
    <w:rsid w:val="003D2310"/>
    <w:pPr>
      <w:spacing w:after="0" w:line="240" w:lineRule="auto"/>
    </w:pPr>
  </w:style>
  <w:style w:type="character" w:customStyle="1" w:styleId="Bodytext38">
    <w:name w:val="Body text (38)_"/>
    <w:basedOn w:val="DefaultParagraphFont"/>
    <w:locked/>
    <w:rsid w:val="003D2310"/>
  </w:style>
  <w:style w:type="paragraph" w:customStyle="1" w:styleId="Bodytext380">
    <w:name w:val="Body text (38)"/>
    <w:basedOn w:val="Normal"/>
    <w:qFormat/>
    <w:rsid w:val="003D2310"/>
    <w:pPr>
      <w:spacing w:after="0" w:line="240" w:lineRule="auto"/>
    </w:pPr>
  </w:style>
  <w:style w:type="character" w:customStyle="1" w:styleId="Heading17">
    <w:name w:val="Heading #17_"/>
    <w:basedOn w:val="DefaultParagraphFont"/>
    <w:locked/>
    <w:rsid w:val="003D2310"/>
  </w:style>
  <w:style w:type="paragraph" w:customStyle="1" w:styleId="Heading170">
    <w:name w:val="Heading #17"/>
    <w:basedOn w:val="Normal"/>
    <w:qFormat/>
    <w:rsid w:val="003D2310"/>
    <w:pPr>
      <w:spacing w:after="0" w:line="240" w:lineRule="auto"/>
    </w:pPr>
  </w:style>
  <w:style w:type="character" w:customStyle="1" w:styleId="Bodytext97Exact">
    <w:name w:val="Body text (97) Exact"/>
    <w:basedOn w:val="DefaultParagraphFont"/>
    <w:locked/>
    <w:rsid w:val="003D2310"/>
  </w:style>
  <w:style w:type="paragraph" w:customStyle="1" w:styleId="Bodytext97">
    <w:name w:val="Body text (97)"/>
    <w:basedOn w:val="Normal"/>
    <w:qFormat/>
    <w:rsid w:val="003D2310"/>
    <w:pPr>
      <w:spacing w:after="0" w:line="240" w:lineRule="auto"/>
    </w:pPr>
  </w:style>
  <w:style w:type="character" w:customStyle="1" w:styleId="Bodytext42">
    <w:name w:val="Body text (42)_"/>
    <w:basedOn w:val="DefaultParagraphFont"/>
    <w:locked/>
    <w:rsid w:val="003D2310"/>
  </w:style>
  <w:style w:type="paragraph" w:customStyle="1" w:styleId="Bodytext420">
    <w:name w:val="Body text (42)"/>
    <w:basedOn w:val="Normal"/>
    <w:qFormat/>
    <w:rsid w:val="003D2310"/>
    <w:pPr>
      <w:spacing w:after="0" w:line="240" w:lineRule="auto"/>
    </w:pPr>
  </w:style>
  <w:style w:type="character" w:customStyle="1" w:styleId="Picturecaption9">
    <w:name w:val="Picture caption (9)_"/>
    <w:basedOn w:val="DefaultParagraphFont"/>
    <w:locked/>
    <w:rsid w:val="003D2310"/>
  </w:style>
  <w:style w:type="paragraph" w:customStyle="1" w:styleId="Picturecaption90">
    <w:name w:val="Picture caption (9)"/>
    <w:basedOn w:val="Normal"/>
    <w:qFormat/>
    <w:rsid w:val="003D2310"/>
    <w:pPr>
      <w:spacing w:after="0" w:line="240" w:lineRule="auto"/>
    </w:pPr>
  </w:style>
  <w:style w:type="character" w:customStyle="1" w:styleId="Bodytext96Exact">
    <w:name w:val="Body text (96) Exact"/>
    <w:basedOn w:val="DefaultParagraphFont"/>
    <w:locked/>
    <w:rsid w:val="003D2310"/>
  </w:style>
  <w:style w:type="paragraph" w:customStyle="1" w:styleId="Bodytext96">
    <w:name w:val="Body text (96)"/>
    <w:basedOn w:val="Normal"/>
    <w:qFormat/>
    <w:rsid w:val="003D2310"/>
    <w:pPr>
      <w:spacing w:after="0" w:line="240" w:lineRule="auto"/>
    </w:pPr>
  </w:style>
  <w:style w:type="character" w:customStyle="1" w:styleId="Heading142">
    <w:name w:val="Heading #14 (2)_"/>
    <w:basedOn w:val="DefaultParagraphFont"/>
    <w:locked/>
    <w:rsid w:val="003D2310"/>
  </w:style>
  <w:style w:type="paragraph" w:customStyle="1" w:styleId="Heading1420">
    <w:name w:val="Heading #14 (2)"/>
    <w:basedOn w:val="Normal"/>
    <w:qFormat/>
    <w:rsid w:val="003D2310"/>
    <w:pPr>
      <w:spacing w:after="0" w:line="240" w:lineRule="auto"/>
    </w:pPr>
  </w:style>
  <w:style w:type="character" w:customStyle="1" w:styleId="Picturecaption31">
    <w:name w:val="Picture caption (31)_"/>
    <w:basedOn w:val="DefaultParagraphFont"/>
    <w:locked/>
    <w:rsid w:val="003D2310"/>
  </w:style>
  <w:style w:type="paragraph" w:customStyle="1" w:styleId="Picturecaption310">
    <w:name w:val="Picture caption (31)"/>
    <w:basedOn w:val="Normal"/>
    <w:qFormat/>
    <w:rsid w:val="003D2310"/>
    <w:pPr>
      <w:spacing w:after="0" w:line="240" w:lineRule="auto"/>
    </w:pPr>
  </w:style>
  <w:style w:type="character" w:customStyle="1" w:styleId="Picturecaption27">
    <w:name w:val="Picture caption (27)_"/>
    <w:basedOn w:val="DefaultParagraphFont"/>
    <w:locked/>
    <w:rsid w:val="003D2310"/>
  </w:style>
  <w:style w:type="paragraph" w:customStyle="1" w:styleId="Picturecaption270">
    <w:name w:val="Picture caption (27)"/>
    <w:basedOn w:val="Normal"/>
    <w:qFormat/>
    <w:rsid w:val="003D2310"/>
    <w:pPr>
      <w:spacing w:after="0" w:line="240" w:lineRule="auto"/>
    </w:pPr>
  </w:style>
  <w:style w:type="character" w:customStyle="1" w:styleId="Bodytext43Exact">
    <w:name w:val="Body text (43) Exact"/>
    <w:basedOn w:val="DefaultParagraphFont"/>
    <w:locked/>
    <w:rsid w:val="003D2310"/>
  </w:style>
  <w:style w:type="paragraph" w:customStyle="1" w:styleId="Bodytext43">
    <w:name w:val="Body text (43)"/>
    <w:basedOn w:val="Normal"/>
    <w:qFormat/>
    <w:rsid w:val="003D2310"/>
    <w:pPr>
      <w:spacing w:after="0" w:line="240" w:lineRule="auto"/>
    </w:pPr>
  </w:style>
  <w:style w:type="character" w:customStyle="1" w:styleId="Bodytext109">
    <w:name w:val="Body text (109)_"/>
    <w:basedOn w:val="DefaultParagraphFont"/>
    <w:locked/>
    <w:rsid w:val="003D2310"/>
  </w:style>
  <w:style w:type="paragraph" w:customStyle="1" w:styleId="Bodytext1090">
    <w:name w:val="Body text (109)"/>
    <w:basedOn w:val="Normal"/>
    <w:qFormat/>
    <w:rsid w:val="003D2310"/>
    <w:pPr>
      <w:spacing w:after="0" w:line="240" w:lineRule="auto"/>
    </w:pPr>
  </w:style>
  <w:style w:type="character" w:customStyle="1" w:styleId="Bodytext110">
    <w:name w:val="Body text (110)_"/>
    <w:basedOn w:val="DefaultParagraphFont"/>
    <w:locked/>
    <w:rsid w:val="003D2310"/>
  </w:style>
  <w:style w:type="paragraph" w:customStyle="1" w:styleId="Bodytext1100">
    <w:name w:val="Body text (110)"/>
    <w:basedOn w:val="Normal"/>
    <w:qFormat/>
    <w:rsid w:val="003D2310"/>
    <w:pPr>
      <w:spacing w:after="0" w:line="240" w:lineRule="auto"/>
    </w:pPr>
  </w:style>
  <w:style w:type="character" w:customStyle="1" w:styleId="Bodytext111">
    <w:name w:val="Body text (111)_"/>
    <w:basedOn w:val="DefaultParagraphFont"/>
    <w:locked/>
    <w:rsid w:val="003D2310"/>
  </w:style>
  <w:style w:type="paragraph" w:customStyle="1" w:styleId="Bodytext1110">
    <w:name w:val="Body text (111)"/>
    <w:basedOn w:val="Normal"/>
    <w:qFormat/>
    <w:rsid w:val="003D2310"/>
    <w:pPr>
      <w:spacing w:after="0" w:line="240" w:lineRule="auto"/>
    </w:pPr>
  </w:style>
  <w:style w:type="character" w:customStyle="1" w:styleId="Tablecaption7">
    <w:name w:val="Table caption (7)_"/>
    <w:basedOn w:val="DefaultParagraphFont"/>
    <w:locked/>
    <w:rsid w:val="003D2310"/>
  </w:style>
  <w:style w:type="paragraph" w:customStyle="1" w:styleId="Tablecaption70">
    <w:name w:val="Table caption (7)"/>
    <w:basedOn w:val="Normal"/>
    <w:qFormat/>
    <w:rsid w:val="003D2310"/>
    <w:pPr>
      <w:spacing w:after="0" w:line="240" w:lineRule="auto"/>
    </w:pPr>
  </w:style>
  <w:style w:type="character" w:customStyle="1" w:styleId="Bodytext112">
    <w:name w:val="Body text (112)_"/>
    <w:basedOn w:val="DefaultParagraphFont"/>
    <w:locked/>
    <w:rsid w:val="003D2310"/>
  </w:style>
  <w:style w:type="paragraph" w:customStyle="1" w:styleId="Bodytext1120">
    <w:name w:val="Body text (112)"/>
    <w:basedOn w:val="Normal"/>
    <w:qFormat/>
    <w:rsid w:val="003D2310"/>
    <w:pPr>
      <w:spacing w:after="0" w:line="240" w:lineRule="auto"/>
    </w:pPr>
  </w:style>
  <w:style w:type="character" w:customStyle="1" w:styleId="Bodytext113">
    <w:name w:val="Body text (113)_"/>
    <w:basedOn w:val="DefaultParagraphFont"/>
    <w:locked/>
    <w:rsid w:val="003D2310"/>
  </w:style>
  <w:style w:type="paragraph" w:customStyle="1" w:styleId="Bodytext1130">
    <w:name w:val="Body text (113)"/>
    <w:basedOn w:val="Normal"/>
    <w:qFormat/>
    <w:rsid w:val="003D2310"/>
    <w:pPr>
      <w:spacing w:after="0" w:line="240" w:lineRule="auto"/>
    </w:pPr>
  </w:style>
  <w:style w:type="character" w:customStyle="1" w:styleId="Tableofcontents10">
    <w:name w:val="Table of contents (10)_"/>
    <w:basedOn w:val="DefaultParagraphFont"/>
    <w:locked/>
    <w:rsid w:val="003D2310"/>
  </w:style>
  <w:style w:type="paragraph" w:customStyle="1" w:styleId="Tableofcontents100">
    <w:name w:val="Table of contents (10)"/>
    <w:basedOn w:val="Normal"/>
    <w:qFormat/>
    <w:rsid w:val="003D2310"/>
    <w:pPr>
      <w:spacing w:after="0" w:line="240" w:lineRule="auto"/>
    </w:pPr>
  </w:style>
  <w:style w:type="character" w:customStyle="1" w:styleId="Tableofcontents12">
    <w:name w:val="Table of contents (12)_"/>
    <w:basedOn w:val="DefaultParagraphFont"/>
    <w:locked/>
    <w:rsid w:val="003D2310"/>
  </w:style>
  <w:style w:type="paragraph" w:customStyle="1" w:styleId="Tableofcontents120">
    <w:name w:val="Table of contents (12)"/>
    <w:basedOn w:val="Normal"/>
    <w:qFormat/>
    <w:rsid w:val="003D2310"/>
    <w:pPr>
      <w:spacing w:after="0" w:line="240" w:lineRule="auto"/>
    </w:pPr>
  </w:style>
  <w:style w:type="character" w:customStyle="1" w:styleId="Tableofcontents14">
    <w:name w:val="Table of contents (14)_"/>
    <w:basedOn w:val="DefaultParagraphFont"/>
    <w:locked/>
    <w:rsid w:val="003D2310"/>
  </w:style>
  <w:style w:type="paragraph" w:customStyle="1" w:styleId="Tableofcontents140">
    <w:name w:val="Table of contents (14)"/>
    <w:basedOn w:val="Normal"/>
    <w:qFormat/>
    <w:rsid w:val="003D2310"/>
    <w:pPr>
      <w:spacing w:after="0" w:line="240" w:lineRule="auto"/>
    </w:pPr>
  </w:style>
  <w:style w:type="character" w:customStyle="1" w:styleId="Heading162">
    <w:name w:val="Heading #16 (2)_"/>
    <w:basedOn w:val="DefaultParagraphFont"/>
    <w:locked/>
    <w:rsid w:val="003D2310"/>
  </w:style>
  <w:style w:type="paragraph" w:customStyle="1" w:styleId="Heading1620">
    <w:name w:val="Heading #16 (2)"/>
    <w:basedOn w:val="Normal"/>
    <w:qFormat/>
    <w:rsid w:val="003D2310"/>
    <w:pPr>
      <w:spacing w:after="0" w:line="240" w:lineRule="auto"/>
    </w:pPr>
  </w:style>
  <w:style w:type="character" w:customStyle="1" w:styleId="StyleStyle4LatinTimesNewRomanAsianSimSunChar">
    <w:name w:val="Style Style4 + (Latin) Times New Roman (Asian) SimSun Char"/>
    <w:locked/>
    <w:rsid w:val="003D2310"/>
  </w:style>
  <w:style w:type="paragraph" w:customStyle="1" w:styleId="StyleStyle4LatinTimesNewRomanAsianSimSun">
    <w:name w:val="Style Style4 + (Latin) Times New Roman (Asian) SimSun"/>
    <w:basedOn w:val="medium-normal"/>
    <w:qFormat/>
    <w:rsid w:val="003D2310"/>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3D2310"/>
  </w:style>
  <w:style w:type="paragraph" w:customStyle="1" w:styleId="StyleUnderlineCharLatinTimesNewRomanAsianSimSun">
    <w:name w:val="Style Underline Char + (Latin) Times New Roman (Asian) SimSun"/>
    <w:basedOn w:val="Normal"/>
    <w:qFormat/>
    <w:rsid w:val="003D2310"/>
    <w:pPr>
      <w:spacing w:after="0" w:line="240" w:lineRule="auto"/>
    </w:pPr>
  </w:style>
  <w:style w:type="character" w:customStyle="1" w:styleId="StyleUnderlineCharLatinTimesNewRomanAsianSimSunBoldChar">
    <w:name w:val="Style Underline Char + (Latin) Times New Roman (Asian) SimSun Bold Char"/>
    <w:locked/>
    <w:rsid w:val="003D2310"/>
  </w:style>
  <w:style w:type="paragraph" w:customStyle="1" w:styleId="StyleUnderlineCharLatinTimesNewRomanAsianSimSunBold">
    <w:name w:val="Style Underline Char + (Latin) Times New Roman (Asian) SimSun Bold"/>
    <w:basedOn w:val="Normal"/>
    <w:qFormat/>
    <w:rsid w:val="003D2310"/>
    <w:pPr>
      <w:spacing w:after="0" w:line="240" w:lineRule="auto"/>
    </w:pPr>
  </w:style>
  <w:style w:type="character" w:customStyle="1" w:styleId="StyleStyle1BoldChar">
    <w:name w:val="Style Style1 + Bold Char"/>
    <w:locked/>
    <w:rsid w:val="003D2310"/>
  </w:style>
  <w:style w:type="paragraph" w:customStyle="1" w:styleId="StyleStyle1Bold">
    <w:name w:val="Style Style1 + Bold"/>
    <w:basedOn w:val="Cites"/>
    <w:qFormat/>
    <w:rsid w:val="003D2310"/>
    <w:pPr>
      <w:widowControl/>
    </w:pPr>
    <w:rPr>
      <w:noProof/>
      <w:szCs w:val="20"/>
    </w:rPr>
  </w:style>
  <w:style w:type="character" w:customStyle="1" w:styleId="StyleBoldandUnderlineChar11ptChar">
    <w:name w:val="Style Bold and Underline Char + 11 pt Char"/>
    <w:locked/>
    <w:rsid w:val="003D2310"/>
  </w:style>
  <w:style w:type="paragraph" w:customStyle="1" w:styleId="StyleBoldandUnderlineChar11pt">
    <w:name w:val="Style Bold and Underline Char + 11 pt"/>
    <w:basedOn w:val="UnreadText"/>
    <w:qFormat/>
    <w:rsid w:val="003D2310"/>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3D2310"/>
  </w:style>
  <w:style w:type="paragraph" w:customStyle="1" w:styleId="StyleStyleStyle4LatinTimesNewRomanAsianSimSunBold">
    <w:name w:val="Style Style Style4 + (Latin) Times New Roman (Asian) SimSun Bold +"/>
    <w:basedOn w:val="Normal"/>
    <w:qFormat/>
    <w:rsid w:val="003D2310"/>
    <w:pPr>
      <w:spacing w:after="0" w:line="240" w:lineRule="auto"/>
    </w:pPr>
  </w:style>
  <w:style w:type="character" w:customStyle="1" w:styleId="StyleStyle4BoldChar">
    <w:name w:val="Style Style4 + Bold Char"/>
    <w:locked/>
    <w:rsid w:val="003D2310"/>
  </w:style>
  <w:style w:type="paragraph" w:customStyle="1" w:styleId="StyleStyle4Bold">
    <w:name w:val="Style Style4 + Bold"/>
    <w:basedOn w:val="medium-normal"/>
    <w:qFormat/>
    <w:rsid w:val="003D2310"/>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3D2310"/>
  </w:style>
  <w:style w:type="paragraph" w:customStyle="1" w:styleId="StyleStyle411ptBorderSinglesolidlineAuto05ptL">
    <w:name w:val="Style Style4 + 11 pt Border: : (Single solid line Auto  0.5 pt L..."/>
    <w:basedOn w:val="medium-normal"/>
    <w:qFormat/>
    <w:rsid w:val="003D2310"/>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3D2310"/>
  </w:style>
  <w:style w:type="paragraph" w:customStyle="1" w:styleId="StyleStyle49ptBoldBorderSinglesolidlineAuto05">
    <w:name w:val="Style Style4 + 9 pt Bold Border: : (Single solid line Auto  0.5..."/>
    <w:basedOn w:val="medium-normal"/>
    <w:qFormat/>
    <w:rsid w:val="003D2310"/>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3D2310"/>
  </w:style>
  <w:style w:type="paragraph" w:customStyle="1" w:styleId="StyleStyle49ptBorderSinglesolidlineAuto05ptLi">
    <w:name w:val="Style Style4 + 9 pt Border: : (Single solid line Auto  0.5 pt Li..."/>
    <w:basedOn w:val="medium-normal"/>
    <w:next w:val="hotroute1"/>
    <w:qFormat/>
    <w:rsid w:val="003D2310"/>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3D2310"/>
  </w:style>
  <w:style w:type="paragraph" w:customStyle="1" w:styleId="UnderlineCharCharCharCharChar">
    <w:name w:val="Underline Char Char Char Char Char"/>
    <w:basedOn w:val="Normal"/>
    <w:next w:val="BlockHeaderHidden"/>
    <w:qFormat/>
    <w:rsid w:val="003D2310"/>
    <w:pPr>
      <w:spacing w:after="0" w:line="240" w:lineRule="auto"/>
    </w:pPr>
  </w:style>
  <w:style w:type="character" w:customStyle="1" w:styleId="TextsmallChar">
    <w:name w:val="Textsmall Char"/>
    <w:locked/>
    <w:rsid w:val="003D2310"/>
  </w:style>
  <w:style w:type="paragraph" w:customStyle="1" w:styleId="Textsmall0">
    <w:name w:val="Textsmall"/>
    <w:basedOn w:val="Normal"/>
    <w:next w:val="Normal"/>
    <w:qFormat/>
    <w:rsid w:val="003D2310"/>
    <w:pPr>
      <w:spacing w:after="0" w:line="240" w:lineRule="auto"/>
    </w:pPr>
  </w:style>
  <w:style w:type="paragraph" w:customStyle="1" w:styleId="hotroute1">
    <w:name w:val="hot route!"/>
    <w:basedOn w:val="Normal"/>
    <w:next w:val="UnderlinePara"/>
    <w:qFormat/>
    <w:rsid w:val="003D2310"/>
    <w:pPr>
      <w:spacing w:after="0" w:line="240" w:lineRule="auto"/>
    </w:pPr>
  </w:style>
  <w:style w:type="character" w:customStyle="1" w:styleId="BlockHeaderHiddenChar">
    <w:name w:val="Block Header Hidden Char"/>
    <w:basedOn w:val="DefaultParagraphFont"/>
    <w:locked/>
    <w:rsid w:val="003D2310"/>
  </w:style>
  <w:style w:type="paragraph" w:customStyle="1" w:styleId="BlockHeaderHidden">
    <w:name w:val="Block Header Hidden"/>
    <w:basedOn w:val="Normal"/>
    <w:next w:val="Stylecardtext8pt"/>
    <w:autoRedefine/>
    <w:qFormat/>
    <w:rsid w:val="003D2310"/>
    <w:pPr>
      <w:spacing w:after="0" w:line="240" w:lineRule="auto"/>
    </w:pPr>
  </w:style>
  <w:style w:type="paragraph" w:customStyle="1" w:styleId="txgreen">
    <w:name w:val="txgreen"/>
    <w:basedOn w:val="Normal"/>
    <w:uiPriority w:val="99"/>
    <w:qFormat/>
    <w:rsid w:val="003D2310"/>
    <w:pPr>
      <w:spacing w:after="0" w:line="240" w:lineRule="auto"/>
    </w:pPr>
  </w:style>
  <w:style w:type="paragraph" w:customStyle="1" w:styleId="rtecenter">
    <w:name w:val="rtecenter"/>
    <w:basedOn w:val="Normal"/>
    <w:uiPriority w:val="99"/>
    <w:qFormat/>
    <w:rsid w:val="003D2310"/>
    <w:pPr>
      <w:spacing w:after="0" w:line="240" w:lineRule="auto"/>
    </w:pPr>
  </w:style>
  <w:style w:type="paragraph" w:customStyle="1" w:styleId="StyleHeading4TagBigcardNotBold">
    <w:name w:val="Style Heading 4TagBig card + Not Bold"/>
    <w:basedOn w:val="Heading4"/>
    <w:qFormat/>
    <w:rsid w:val="003D2310"/>
    <w:pPr>
      <w:spacing w:before="200" w:line="240" w:lineRule="auto"/>
    </w:pPr>
    <w:rPr>
      <w:iCs/>
    </w:rPr>
  </w:style>
  <w:style w:type="paragraph" w:customStyle="1" w:styleId="Stylecardtext5pt">
    <w:name w:val="Style card text + 5 pt"/>
    <w:basedOn w:val="Normal"/>
    <w:qFormat/>
    <w:rsid w:val="003D2310"/>
    <w:pPr>
      <w:spacing w:after="0" w:line="240" w:lineRule="auto"/>
    </w:pPr>
  </w:style>
  <w:style w:type="character" w:customStyle="1" w:styleId="F7-SmallFont">
    <w:name w:val="F7 - Small Font"/>
    <w:rsid w:val="003D2310"/>
  </w:style>
  <w:style w:type="character" w:customStyle="1" w:styleId="StyleLatinGaramond9ptUnderline">
    <w:name w:val="Style (Latin) Garamond 9 pt Underline"/>
    <w:rsid w:val="003D2310"/>
  </w:style>
  <w:style w:type="character" w:customStyle="1" w:styleId="tkrname">
    <w:name w:val="tkrname"/>
    <w:basedOn w:val="DefaultParagraphFont"/>
    <w:rsid w:val="003D2310"/>
  </w:style>
  <w:style w:type="character" w:customStyle="1" w:styleId="tkrchange">
    <w:name w:val="tkrchange"/>
    <w:basedOn w:val="DefaultParagraphFont"/>
    <w:rsid w:val="003D2310"/>
  </w:style>
  <w:style w:type="character" w:customStyle="1" w:styleId="l9">
    <w:name w:val="l9"/>
    <w:basedOn w:val="DefaultParagraphFont"/>
    <w:rsid w:val="003D2310"/>
  </w:style>
  <w:style w:type="character" w:customStyle="1" w:styleId="l8">
    <w:name w:val="l8"/>
    <w:basedOn w:val="DefaultParagraphFont"/>
    <w:rsid w:val="003D2310"/>
  </w:style>
  <w:style w:type="character" w:customStyle="1" w:styleId="l6">
    <w:name w:val="l6"/>
    <w:basedOn w:val="DefaultParagraphFont"/>
    <w:rsid w:val="003D2310"/>
  </w:style>
  <w:style w:type="character" w:customStyle="1" w:styleId="l7">
    <w:name w:val="l7"/>
    <w:basedOn w:val="DefaultParagraphFont"/>
    <w:rsid w:val="003D2310"/>
  </w:style>
  <w:style w:type="character" w:customStyle="1" w:styleId="ellipsistext">
    <w:name w:val="ellipsis_text"/>
    <w:basedOn w:val="DefaultParagraphFont"/>
    <w:rsid w:val="003D2310"/>
  </w:style>
  <w:style w:type="character" w:customStyle="1" w:styleId="referencediv">
    <w:name w:val="referencediv"/>
    <w:basedOn w:val="DefaultParagraphFont"/>
    <w:rsid w:val="003D2310"/>
  </w:style>
  <w:style w:type="character" w:customStyle="1" w:styleId="A3">
    <w:name w:val="A3"/>
    <w:rsid w:val="003D2310"/>
  </w:style>
  <w:style w:type="character" w:customStyle="1" w:styleId="cite0">
    <w:name w:val="cite0"/>
    <w:rsid w:val="003D2310"/>
  </w:style>
  <w:style w:type="character" w:customStyle="1" w:styleId="hilite1">
    <w:name w:val="hilite1"/>
    <w:rsid w:val="003D2310"/>
  </w:style>
  <w:style w:type="character" w:customStyle="1" w:styleId="Style8pt1">
    <w:name w:val="Style 8 pt1"/>
    <w:basedOn w:val="DefaultParagraphFont"/>
    <w:rsid w:val="003D2310"/>
  </w:style>
  <w:style w:type="character" w:customStyle="1" w:styleId="qlabel">
    <w:name w:val="q_label"/>
    <w:rsid w:val="003D2310"/>
  </w:style>
  <w:style w:type="character" w:customStyle="1" w:styleId="alabel">
    <w:name w:val="a_label"/>
    <w:rsid w:val="003D2310"/>
  </w:style>
  <w:style w:type="character" w:customStyle="1" w:styleId="StyleStyle4CharTimesNewRoman11pt">
    <w:name w:val="Style Style4 Char + Times New Roman 11 pt"/>
    <w:rsid w:val="003D2310"/>
  </w:style>
  <w:style w:type="character" w:customStyle="1" w:styleId="Aunderline">
    <w:name w:val="Aunderline"/>
    <w:qFormat/>
    <w:rsid w:val="003D2310"/>
  </w:style>
  <w:style w:type="character" w:customStyle="1" w:styleId="desc">
    <w:name w:val="desc"/>
    <w:basedOn w:val="DefaultParagraphFont"/>
    <w:rsid w:val="003D2310"/>
  </w:style>
  <w:style w:type="character" w:customStyle="1" w:styleId="titleauthoretc">
    <w:name w:val="titleauthoretc"/>
    <w:rsid w:val="003D2310"/>
  </w:style>
  <w:style w:type="character" w:customStyle="1" w:styleId="in-top">
    <w:name w:val="in-top"/>
    <w:rsid w:val="003D2310"/>
  </w:style>
  <w:style w:type="character" w:customStyle="1" w:styleId="nukeled">
    <w:name w:val="nukeled"/>
    <w:rsid w:val="003D2310"/>
  </w:style>
  <w:style w:type="character" w:customStyle="1" w:styleId="contextlyrelated">
    <w:name w:val="contextly_related"/>
    <w:rsid w:val="003D2310"/>
  </w:style>
  <w:style w:type="character" w:customStyle="1" w:styleId="in-right">
    <w:name w:val="in-right"/>
    <w:rsid w:val="003D2310"/>
  </w:style>
  <w:style w:type="character" w:customStyle="1" w:styleId="adtext">
    <w:name w:val="ad_text"/>
    <w:rsid w:val="003D2310"/>
  </w:style>
  <w:style w:type="character" w:customStyle="1" w:styleId="linkrow">
    <w:name w:val="link_row"/>
    <w:rsid w:val="003D2310"/>
  </w:style>
  <w:style w:type="character" w:customStyle="1" w:styleId="revision-date">
    <w:name w:val="revision-date"/>
    <w:rsid w:val="003D2310"/>
  </w:style>
  <w:style w:type="character" w:customStyle="1" w:styleId="facebook-share">
    <w:name w:val="facebook-share"/>
    <w:rsid w:val="003D2310"/>
  </w:style>
  <w:style w:type="character" w:customStyle="1" w:styleId="facebook-share-label">
    <w:name w:val="facebook-share-label"/>
    <w:rsid w:val="003D2310"/>
  </w:style>
  <w:style w:type="character" w:customStyle="1" w:styleId="cap">
    <w:name w:val="cap"/>
    <w:rsid w:val="003D2310"/>
  </w:style>
  <w:style w:type="character" w:customStyle="1" w:styleId="share">
    <w:name w:val="share"/>
    <w:rsid w:val="003D2310"/>
  </w:style>
  <w:style w:type="character" w:customStyle="1" w:styleId="ata11y">
    <w:name w:val="at_a11y"/>
    <w:rsid w:val="003D2310"/>
  </w:style>
  <w:style w:type="character" w:customStyle="1" w:styleId="tpk">
    <w:name w:val="tpk"/>
    <w:rsid w:val="003D2310"/>
  </w:style>
  <w:style w:type="character" w:customStyle="1" w:styleId="A24">
    <w:name w:val="A24"/>
    <w:uiPriority w:val="99"/>
    <w:rsid w:val="003D2310"/>
  </w:style>
  <w:style w:type="character" w:customStyle="1" w:styleId="A25">
    <w:name w:val="A25"/>
    <w:uiPriority w:val="99"/>
    <w:rsid w:val="003D2310"/>
  </w:style>
  <w:style w:type="character" w:customStyle="1" w:styleId="Headerorfooter">
    <w:name w:val="Header or footer_"/>
    <w:basedOn w:val="DefaultParagraphFont"/>
    <w:rsid w:val="003D2310"/>
  </w:style>
  <w:style w:type="character" w:customStyle="1" w:styleId="Bodytext21">
    <w:name w:val="Body text (2)_"/>
    <w:basedOn w:val="DefaultParagraphFont"/>
    <w:rsid w:val="003D2310"/>
  </w:style>
  <w:style w:type="character" w:customStyle="1" w:styleId="Bodytext22">
    <w:name w:val="Body text (2)"/>
    <w:basedOn w:val="Bodytext30"/>
    <w:rsid w:val="003D2310"/>
  </w:style>
  <w:style w:type="character" w:customStyle="1" w:styleId="Headerorfooter0">
    <w:name w:val="Header or footer"/>
    <w:basedOn w:val="Bodytext100"/>
    <w:rsid w:val="003D2310"/>
    <w:rPr>
      <w:shd w:val="clear" w:color="auto" w:fill="FFFFFF"/>
    </w:rPr>
  </w:style>
  <w:style w:type="character" w:customStyle="1" w:styleId="Bodytext32">
    <w:name w:val="Body text (3)_"/>
    <w:basedOn w:val="DefaultParagraphFont"/>
    <w:rsid w:val="003D2310"/>
  </w:style>
  <w:style w:type="character" w:customStyle="1" w:styleId="Bodytext31Exact">
    <w:name w:val="Body text (31) Exact"/>
    <w:basedOn w:val="DefaultParagraphFont"/>
    <w:rsid w:val="003D2310"/>
  </w:style>
  <w:style w:type="character" w:customStyle="1" w:styleId="Bodytext100">
    <w:name w:val="Body text (10)_"/>
    <w:basedOn w:val="DefaultParagraphFont"/>
    <w:link w:val="Bodytext101"/>
    <w:uiPriority w:val="99"/>
    <w:rsid w:val="003D2310"/>
    <w:rPr>
      <w:shd w:val="clear" w:color="auto" w:fill="FFFFFF"/>
    </w:rPr>
  </w:style>
  <w:style w:type="character" w:customStyle="1" w:styleId="Bodytext30">
    <w:name w:val="Body text (3)"/>
    <w:basedOn w:val="Bodytext3Spacing0ptExact"/>
    <w:rsid w:val="003D2310"/>
  </w:style>
  <w:style w:type="character" w:customStyle="1" w:styleId="Bodytext46">
    <w:name w:val="Body text (46)_"/>
    <w:basedOn w:val="DefaultParagraphFont"/>
    <w:rsid w:val="003D2310"/>
  </w:style>
  <w:style w:type="character" w:customStyle="1" w:styleId="Bodytext51">
    <w:name w:val="Body text (51)_"/>
    <w:basedOn w:val="DefaultParagraphFont"/>
    <w:rsid w:val="003D2310"/>
  </w:style>
  <w:style w:type="character" w:customStyle="1" w:styleId="Bodytext34">
    <w:name w:val="Body text (34)_"/>
    <w:basedOn w:val="DefaultParagraphFont"/>
    <w:rsid w:val="003D2310"/>
  </w:style>
  <w:style w:type="character" w:customStyle="1" w:styleId="Bodytext3Spacing0ptExact">
    <w:name w:val="Body text (3) + Spacing 0 pt Exact"/>
    <w:rsid w:val="003D2310"/>
  </w:style>
  <w:style w:type="character" w:customStyle="1" w:styleId="Bodytext82">
    <w:name w:val="Body text (82)_"/>
    <w:basedOn w:val="DefaultParagraphFont"/>
    <w:rsid w:val="003D2310"/>
  </w:style>
  <w:style w:type="character" w:customStyle="1" w:styleId="PicturecaptionSpacing0ptExact">
    <w:name w:val="Picture caption + Spacing 0 pt Exact"/>
    <w:basedOn w:val="DefaultParagraphFont"/>
    <w:rsid w:val="003D2310"/>
  </w:style>
  <w:style w:type="character" w:customStyle="1" w:styleId="Tableofcontents13">
    <w:name w:val="Table of contents (13)_"/>
    <w:basedOn w:val="DefaultParagraphFont"/>
    <w:rsid w:val="003D2310"/>
  </w:style>
  <w:style w:type="character" w:customStyle="1" w:styleId="Bodytext114">
    <w:name w:val="Body text (114)_"/>
    <w:basedOn w:val="DefaultParagraphFont"/>
    <w:rsid w:val="003D2310"/>
  </w:style>
  <w:style w:type="character" w:customStyle="1" w:styleId="Bodytext115">
    <w:name w:val="Body text (115)_"/>
    <w:basedOn w:val="DefaultParagraphFont"/>
    <w:rsid w:val="003D2310"/>
  </w:style>
  <w:style w:type="character" w:customStyle="1" w:styleId="BodyText40">
    <w:name w:val="Body Text4"/>
    <w:basedOn w:val="DefaultParagraphFont"/>
    <w:rsid w:val="003D2310"/>
  </w:style>
  <w:style w:type="character" w:customStyle="1" w:styleId="Bodytext1150">
    <w:name w:val="Body text (115)"/>
    <w:basedOn w:val="Picturecaption2Spacing0ptExact"/>
    <w:rsid w:val="003D2310"/>
  </w:style>
  <w:style w:type="character" w:customStyle="1" w:styleId="Bodytext820">
    <w:name w:val="Body text (82)"/>
    <w:rsid w:val="003D2310"/>
  </w:style>
  <w:style w:type="character" w:customStyle="1" w:styleId="Bodytext102">
    <w:name w:val="Body text (10)"/>
    <w:basedOn w:val="PicturecaptionSpacing0ptExact"/>
    <w:rsid w:val="003D2310"/>
  </w:style>
  <w:style w:type="character" w:customStyle="1" w:styleId="Bodytext82Spacing0ptExact">
    <w:name w:val="Body text (82) + Spacing 0 pt Exact"/>
    <w:basedOn w:val="Bodytext820"/>
    <w:rsid w:val="003D2310"/>
  </w:style>
  <w:style w:type="character" w:customStyle="1" w:styleId="Bodytext131Exact">
    <w:name w:val="Body text (131) Exact"/>
    <w:basedOn w:val="DefaultParagraphFont"/>
    <w:rsid w:val="003D2310"/>
  </w:style>
  <w:style w:type="character" w:customStyle="1" w:styleId="Picturecaption2Spacing0ptExact">
    <w:name w:val="Picture caption (2) + Spacing 0 pt Exact"/>
    <w:basedOn w:val="DefaultParagraphFont"/>
    <w:rsid w:val="003D2310"/>
  </w:style>
  <w:style w:type="character" w:customStyle="1" w:styleId="Bodytext114Exact">
    <w:name w:val="Body text (114) Exact"/>
    <w:basedOn w:val="Bodytext131Exact"/>
    <w:rsid w:val="003D2310"/>
  </w:style>
  <w:style w:type="character" w:customStyle="1" w:styleId="Bodytext340">
    <w:name w:val="Body text (34)"/>
    <w:basedOn w:val="BodyText40"/>
    <w:rsid w:val="003D2310"/>
  </w:style>
  <w:style w:type="character" w:customStyle="1" w:styleId="Bodytext1409pt">
    <w:name w:val="Body text (140) + 9 pt"/>
    <w:aliases w:val="Not Italic,Table of contents (12) + FrankRuehl,11 pt"/>
    <w:basedOn w:val="DefaultParagraphFont"/>
    <w:rsid w:val="003D2310"/>
  </w:style>
  <w:style w:type="character" w:customStyle="1" w:styleId="Bodytext510">
    <w:name w:val="Body text (51)"/>
    <w:basedOn w:val="Bodytext115"/>
    <w:rsid w:val="003D2310"/>
  </w:style>
  <w:style w:type="character" w:customStyle="1" w:styleId="Bodytext1140">
    <w:name w:val="Body text (114)"/>
    <w:basedOn w:val="Bodytext131Exact"/>
    <w:rsid w:val="003D2310"/>
  </w:style>
  <w:style w:type="character" w:customStyle="1" w:styleId="Tableofcontents130">
    <w:name w:val="Table of contents (13)"/>
    <w:basedOn w:val="Bodytext82Spacing0ptExact"/>
    <w:rsid w:val="003D231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3D2310"/>
  </w:style>
  <w:style w:type="character" w:customStyle="1" w:styleId="Bodytext460">
    <w:name w:val="Body text (46)"/>
    <w:basedOn w:val="Bodytext114"/>
    <w:rsid w:val="003D2310"/>
  </w:style>
  <w:style w:type="character" w:customStyle="1" w:styleId="Bodytext46NotBold">
    <w:name w:val="Body text (46) + Not Bold"/>
    <w:basedOn w:val="Bodytext114"/>
    <w:rsid w:val="003D2310"/>
  </w:style>
  <w:style w:type="character" w:customStyle="1" w:styleId="Bodytext46SegoeUI">
    <w:name w:val="Body text (46) + Segoe UI"/>
    <w:basedOn w:val="Bodytext114"/>
    <w:rsid w:val="003D2310"/>
  </w:style>
  <w:style w:type="character" w:customStyle="1" w:styleId="Bodytext115Spacing0ptExact">
    <w:name w:val="Body text (115) + Spacing 0 pt Exact"/>
    <w:basedOn w:val="Picturecaption2Spacing0ptExact"/>
    <w:rsid w:val="003D2310"/>
  </w:style>
  <w:style w:type="character" w:customStyle="1" w:styleId="Picturecaption42SmallCaps">
    <w:name w:val="Picture caption (42) + Small Caps"/>
    <w:basedOn w:val="DefaultParagraphFont"/>
    <w:rsid w:val="003D2310"/>
  </w:style>
  <w:style w:type="character" w:customStyle="1" w:styleId="Bodytext155Exact">
    <w:name w:val="Body text (155) Exact"/>
    <w:basedOn w:val="DefaultParagraphFont"/>
    <w:rsid w:val="003D2310"/>
  </w:style>
  <w:style w:type="character" w:customStyle="1" w:styleId="Bodytext157">
    <w:name w:val="Body text (157)_"/>
    <w:basedOn w:val="DefaultParagraphFont"/>
    <w:rsid w:val="003D2310"/>
  </w:style>
  <w:style w:type="character" w:customStyle="1" w:styleId="Bodytext157Spacing0pt">
    <w:name w:val="Body text (157) + Spacing 0 pt"/>
    <w:basedOn w:val="Bodytext39"/>
    <w:rsid w:val="003D2310"/>
  </w:style>
  <w:style w:type="character" w:customStyle="1" w:styleId="Bodytext1570">
    <w:name w:val="Body text (157)"/>
    <w:basedOn w:val="Bodytext39"/>
    <w:rsid w:val="003D2310"/>
  </w:style>
  <w:style w:type="character" w:customStyle="1" w:styleId="Heading2213pt">
    <w:name w:val="Heading #22 + 13 pt"/>
    <w:basedOn w:val="DefaultParagraphFont"/>
    <w:rsid w:val="003D2310"/>
  </w:style>
  <w:style w:type="character" w:customStyle="1" w:styleId="Heading22125pt">
    <w:name w:val="Heading #22 + 12.5 pt"/>
    <w:basedOn w:val="DefaultParagraphFont"/>
    <w:rsid w:val="003D2310"/>
  </w:style>
  <w:style w:type="character" w:customStyle="1" w:styleId="Bodytext300">
    <w:name w:val="Body text (30)_"/>
    <w:basedOn w:val="DefaultParagraphFont"/>
    <w:rsid w:val="003D2310"/>
  </w:style>
  <w:style w:type="character" w:customStyle="1" w:styleId="Bodytext301">
    <w:name w:val="Body text (30)"/>
    <w:basedOn w:val="Bodytext3TimesNewRoman"/>
    <w:rsid w:val="003D2310"/>
  </w:style>
  <w:style w:type="character" w:customStyle="1" w:styleId="Bodytext39">
    <w:name w:val="Body text (39)_"/>
    <w:basedOn w:val="DefaultParagraphFont"/>
    <w:rsid w:val="003D2310"/>
  </w:style>
  <w:style w:type="character" w:customStyle="1" w:styleId="Bodytext390">
    <w:name w:val="Body text (39)"/>
    <w:basedOn w:val="BodytextExact"/>
    <w:rsid w:val="003D2310"/>
  </w:style>
  <w:style w:type="character" w:customStyle="1" w:styleId="Bodytext159Exact">
    <w:name w:val="Body text (159) Exact"/>
    <w:basedOn w:val="DefaultParagraphFont"/>
    <w:rsid w:val="003D2310"/>
  </w:style>
  <w:style w:type="character" w:customStyle="1" w:styleId="Bodytext60Spacing0pt">
    <w:name w:val="Body text (60) + Spacing 0 pt"/>
    <w:basedOn w:val="DefaultParagraphFont"/>
    <w:rsid w:val="003D2310"/>
  </w:style>
  <w:style w:type="character" w:customStyle="1" w:styleId="Bodytext3Spacing-1pt">
    <w:name w:val="Body text (3) + Spacing -1 pt"/>
    <w:basedOn w:val="Bodytext3Spacing0ptExact"/>
    <w:rsid w:val="003D2310"/>
  </w:style>
  <w:style w:type="character" w:customStyle="1" w:styleId="Bodytext3TimesNewRoman">
    <w:name w:val="Body text (3) + Times New Roman"/>
    <w:aliases w:val="11.5 pt"/>
    <w:basedOn w:val="Bodytext3Spacing0ptExact"/>
    <w:rsid w:val="003D2310"/>
  </w:style>
  <w:style w:type="character" w:customStyle="1" w:styleId="Bodytext2NotBold">
    <w:name w:val="Body text (2) + Not Bold"/>
    <w:basedOn w:val="Bodytext30"/>
    <w:rsid w:val="003D2310"/>
  </w:style>
  <w:style w:type="character" w:customStyle="1" w:styleId="BodytextExact">
    <w:name w:val="Body text Exact"/>
    <w:basedOn w:val="DefaultParagraphFont"/>
    <w:rsid w:val="003D2310"/>
  </w:style>
  <w:style w:type="character" w:customStyle="1" w:styleId="Heading13Italic">
    <w:name w:val="Heading #13 + Italic"/>
    <w:basedOn w:val="DefaultParagraphFont"/>
    <w:rsid w:val="003D2310"/>
  </w:style>
  <w:style w:type="character" w:customStyle="1" w:styleId="Heading92Spacing2pt">
    <w:name w:val="Heading #9 (2) + Spacing 2 pt"/>
    <w:basedOn w:val="DefaultParagraphFont"/>
    <w:rsid w:val="003D2310"/>
  </w:style>
  <w:style w:type="character" w:customStyle="1" w:styleId="Bodytext38Spacing0pt">
    <w:name w:val="Body text (38) + Spacing 0 pt"/>
    <w:basedOn w:val="DefaultParagraphFont"/>
    <w:rsid w:val="003D2310"/>
  </w:style>
  <w:style w:type="character" w:customStyle="1" w:styleId="Bodytext42Spacing-1pt">
    <w:name w:val="Body text (42) + Spacing -1 pt"/>
    <w:basedOn w:val="DefaultParagraphFont"/>
    <w:rsid w:val="003D2310"/>
  </w:style>
  <w:style w:type="character" w:customStyle="1" w:styleId="Bodytext35">
    <w:name w:val="Body text (35)_"/>
    <w:basedOn w:val="DefaultParagraphFont"/>
    <w:rsid w:val="003D2310"/>
  </w:style>
  <w:style w:type="character" w:customStyle="1" w:styleId="Picturecaption19">
    <w:name w:val="Picture caption (19)_"/>
    <w:basedOn w:val="DefaultParagraphFont"/>
    <w:rsid w:val="003D2310"/>
  </w:style>
  <w:style w:type="character" w:customStyle="1" w:styleId="Picturecaption9Exact">
    <w:name w:val="Picture caption (9) Exact"/>
    <w:basedOn w:val="DefaultParagraphFont"/>
    <w:rsid w:val="003D2310"/>
  </w:style>
  <w:style w:type="character" w:customStyle="1" w:styleId="Bodytext87">
    <w:name w:val="Body text (87)_"/>
    <w:basedOn w:val="DefaultParagraphFont"/>
    <w:rsid w:val="003D2310"/>
  </w:style>
  <w:style w:type="character" w:customStyle="1" w:styleId="Bodytext61">
    <w:name w:val="Body text (6)_"/>
    <w:basedOn w:val="DefaultParagraphFont"/>
    <w:rsid w:val="003D2310"/>
  </w:style>
  <w:style w:type="character" w:customStyle="1" w:styleId="Heading142SmallCaps">
    <w:name w:val="Heading #14 (2) + Small Caps"/>
    <w:basedOn w:val="DefaultParagraphFont"/>
    <w:rsid w:val="003D2310"/>
  </w:style>
  <w:style w:type="character" w:customStyle="1" w:styleId="Bodytext350">
    <w:name w:val="Body text (35)"/>
    <w:basedOn w:val="Picturecaption190"/>
    <w:rsid w:val="003D2310"/>
  </w:style>
  <w:style w:type="character" w:customStyle="1" w:styleId="Picturecaption190">
    <w:name w:val="Picture caption (19)"/>
    <w:basedOn w:val="Picturecaption27Spacing0pt"/>
    <w:rsid w:val="003D2310"/>
  </w:style>
  <w:style w:type="character" w:customStyle="1" w:styleId="Picturecaption27Spacing0pt">
    <w:name w:val="Picture caption (27) + Spacing 0 pt"/>
    <w:basedOn w:val="DefaultParagraphFont"/>
    <w:rsid w:val="003D2310"/>
  </w:style>
  <w:style w:type="character" w:customStyle="1" w:styleId="Bodytext43Spacing0ptExact">
    <w:name w:val="Body text (43) + Spacing 0 pt Exact"/>
    <w:basedOn w:val="DefaultParagraphFont"/>
    <w:rsid w:val="003D2310"/>
  </w:style>
  <w:style w:type="character" w:customStyle="1" w:styleId="Bodytext62">
    <w:name w:val="Body text (6)"/>
    <w:basedOn w:val="Bodytext870"/>
    <w:rsid w:val="003D2310"/>
  </w:style>
  <w:style w:type="character" w:customStyle="1" w:styleId="Bodytext870">
    <w:name w:val="Body text (87)"/>
    <w:basedOn w:val="DefaultParagraphFont"/>
    <w:rsid w:val="003D2310"/>
  </w:style>
  <w:style w:type="character" w:customStyle="1" w:styleId="BodytextSegoeUI">
    <w:name w:val="Body text + Segoe UI"/>
    <w:aliases w:val="21.5 pt"/>
    <w:basedOn w:val="DefaultParagraphFont"/>
    <w:rsid w:val="003D2310"/>
  </w:style>
  <w:style w:type="character" w:customStyle="1" w:styleId="Bodytext68">
    <w:name w:val="Body text (68)_"/>
    <w:basedOn w:val="DefaultParagraphFont"/>
    <w:rsid w:val="003D2310"/>
  </w:style>
  <w:style w:type="character" w:customStyle="1" w:styleId="Bodytext112SmallCaps">
    <w:name w:val="Body text (112) + Small Caps"/>
    <w:basedOn w:val="DefaultParagraphFont"/>
    <w:rsid w:val="003D2310"/>
  </w:style>
  <w:style w:type="character" w:customStyle="1" w:styleId="Bodytext680">
    <w:name w:val="Body text (68)"/>
    <w:basedOn w:val="Heading162SmallCaps"/>
    <w:rsid w:val="003D2310"/>
  </w:style>
  <w:style w:type="character" w:customStyle="1" w:styleId="Tableofcontents11">
    <w:name w:val="Table of contents (11)_"/>
    <w:basedOn w:val="DefaultParagraphFont"/>
    <w:rsid w:val="003D2310"/>
  </w:style>
  <w:style w:type="character" w:customStyle="1" w:styleId="Tableofcontents110">
    <w:name w:val="Table of contents (11)"/>
    <w:basedOn w:val="article-quote-right"/>
    <w:rsid w:val="003D2310"/>
  </w:style>
  <w:style w:type="character" w:customStyle="1" w:styleId="Tableofcontents15">
    <w:name w:val="Table of contents (15)_"/>
    <w:basedOn w:val="DefaultParagraphFont"/>
    <w:rsid w:val="003D2310"/>
  </w:style>
  <w:style w:type="character" w:customStyle="1" w:styleId="Tableofcontents150">
    <w:name w:val="Table of contents (15)"/>
    <w:basedOn w:val="StyleBox12pt"/>
    <w:rsid w:val="003D2310"/>
  </w:style>
  <w:style w:type="character" w:customStyle="1" w:styleId="Heading162SmallCaps">
    <w:name w:val="Heading #16 (2) + Small Caps"/>
    <w:basedOn w:val="DefaultParagraphFont"/>
    <w:rsid w:val="003D2310"/>
  </w:style>
  <w:style w:type="character" w:customStyle="1" w:styleId="ft6">
    <w:name w:val="ft6"/>
    <w:basedOn w:val="DefaultParagraphFont"/>
    <w:rsid w:val="003D2310"/>
  </w:style>
  <w:style w:type="character" w:customStyle="1" w:styleId="amp">
    <w:name w:val="amp"/>
    <w:basedOn w:val="DefaultParagraphFont"/>
    <w:rsid w:val="003D2310"/>
  </w:style>
  <w:style w:type="character" w:customStyle="1" w:styleId="article-quote-right">
    <w:name w:val="article-quote-right"/>
    <w:basedOn w:val="DefaultParagraphFont"/>
    <w:rsid w:val="003D2310"/>
  </w:style>
  <w:style w:type="character" w:customStyle="1" w:styleId="StyleBox12ptBold">
    <w:name w:val="Style Box + 12 pt Bold"/>
    <w:basedOn w:val="DefaultParagraphFont"/>
    <w:rsid w:val="003D2310"/>
  </w:style>
  <w:style w:type="character" w:customStyle="1" w:styleId="StyleBox12pt">
    <w:name w:val="Style Box + 12 pt"/>
    <w:basedOn w:val="DefaultParagraphFont"/>
    <w:rsid w:val="003D2310"/>
  </w:style>
  <w:style w:type="character" w:customStyle="1" w:styleId="BoldandUnderlineCharCharCharChar">
    <w:name w:val="Bold and Underline Char Char Char Char"/>
    <w:rsid w:val="003D2310"/>
  </w:style>
  <w:style w:type="character" w:customStyle="1" w:styleId="BoldandUnderlineCharChar">
    <w:name w:val="Bold and Underline Char Char"/>
    <w:rsid w:val="003D2310"/>
  </w:style>
  <w:style w:type="character" w:customStyle="1" w:styleId="commentstext">
    <w:name w:val="commentstext"/>
    <w:rsid w:val="003D2310"/>
  </w:style>
  <w:style w:type="character" w:customStyle="1" w:styleId="dd">
    <w:name w:val="dd"/>
    <w:rsid w:val="003D2310"/>
  </w:style>
  <w:style w:type="character" w:customStyle="1" w:styleId="underLight">
    <w:name w:val="underLight"/>
    <w:uiPriority w:val="1"/>
    <w:qFormat/>
    <w:rsid w:val="003D2310"/>
  </w:style>
  <w:style w:type="character" w:customStyle="1" w:styleId="author-rss">
    <w:name w:val="author-rss"/>
    <w:rsid w:val="003D2310"/>
  </w:style>
  <w:style w:type="character" w:customStyle="1" w:styleId="at">
    <w:name w:val="at"/>
    <w:basedOn w:val="DefaultParagraphFont"/>
    <w:rsid w:val="003D2310"/>
  </w:style>
  <w:style w:type="character" w:customStyle="1" w:styleId="source">
    <w:name w:val="source"/>
    <w:rsid w:val="003D2310"/>
  </w:style>
  <w:style w:type="character" w:customStyle="1" w:styleId="bioline">
    <w:name w:val="bioline"/>
    <w:rsid w:val="003D2310"/>
  </w:style>
  <w:style w:type="character" w:customStyle="1" w:styleId="wikicreatelink">
    <w:name w:val="wikicreatelink"/>
    <w:basedOn w:val="DefaultParagraphFont"/>
    <w:rsid w:val="003D2310"/>
  </w:style>
  <w:style w:type="character" w:customStyle="1" w:styleId="facebook-share-count">
    <w:name w:val="facebook-share-count"/>
    <w:basedOn w:val="DefaultParagraphFont"/>
    <w:rsid w:val="003D2310"/>
  </w:style>
  <w:style w:type="character" w:customStyle="1" w:styleId="tickerwrap">
    <w:name w:val="ticker_wrap"/>
    <w:basedOn w:val="DefaultParagraphFont"/>
    <w:rsid w:val="003D2310"/>
  </w:style>
  <w:style w:type="character" w:customStyle="1" w:styleId="smallcaps0">
    <w:name w:val="small_caps"/>
    <w:basedOn w:val="DefaultParagraphFont"/>
    <w:rsid w:val="003D2310"/>
  </w:style>
  <w:style w:type="character" w:customStyle="1" w:styleId="bodycopy">
    <w:name w:val="bodycopy"/>
    <w:basedOn w:val="DefaultParagraphFont"/>
    <w:rsid w:val="003D231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3D2310"/>
  </w:style>
  <w:style w:type="character" w:customStyle="1" w:styleId="StyleGaramondText1">
    <w:name w:val="Style Garamond Text 1"/>
    <w:basedOn w:val="DefaultParagraphFont"/>
    <w:rsid w:val="003D2310"/>
  </w:style>
  <w:style w:type="character" w:customStyle="1" w:styleId="StyleGaramondText1Underline">
    <w:name w:val="Style Garamond Text 1 Underline"/>
    <w:basedOn w:val="DefaultParagraphFont"/>
    <w:rsid w:val="003D2310"/>
  </w:style>
  <w:style w:type="character" w:customStyle="1" w:styleId="StyleBoldUnderlineBorderSinglesolidlineAuto05pt">
    <w:name w:val="Style Bold Underline Border: : (Single solid line Auto  0.5 pt ..."/>
    <w:basedOn w:val="DefaultParagraphFont"/>
    <w:rsid w:val="003D2310"/>
  </w:style>
  <w:style w:type="character" w:customStyle="1" w:styleId="StyleStyleBoldUnderlineUnderlineIntenseEmphasisIntenseEmpha">
    <w:name w:val="Style Style Bold UnderlineUnderlineIntense EmphasisIntense Empha..."/>
    <w:basedOn w:val="DefaultParagraphFont"/>
    <w:rsid w:val="003D2310"/>
  </w:style>
  <w:style w:type="character" w:customStyle="1" w:styleId="Style7ptBold">
    <w:name w:val="Style 7 pt Bold"/>
    <w:basedOn w:val="DefaultParagraphFont"/>
    <w:rsid w:val="003D2310"/>
  </w:style>
  <w:style w:type="character" w:styleId="HTMLAcronym">
    <w:name w:val="HTML Acronym"/>
    <w:basedOn w:val="DefaultParagraphFont"/>
    <w:unhideWhenUsed/>
    <w:rsid w:val="003D2310"/>
  </w:style>
  <w:style w:type="paragraph" w:styleId="BlockText">
    <w:name w:val="Block Text"/>
    <w:basedOn w:val="Normal"/>
    <w:unhideWhenUsed/>
    <w:rsid w:val="003D231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3D2310"/>
    <w:pPr>
      <w:spacing w:after="0" w:line="240" w:lineRule="auto"/>
      <w:ind w:left="720"/>
    </w:pPr>
  </w:style>
  <w:style w:type="paragraph" w:styleId="EnvelopeReturn">
    <w:name w:val="envelope return"/>
    <w:basedOn w:val="Normal"/>
    <w:unhideWhenUsed/>
    <w:rsid w:val="003D2310"/>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3D231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3D2310"/>
    <w:pPr>
      <w:spacing w:after="0" w:line="240" w:lineRule="auto"/>
    </w:pPr>
    <w:rPr>
      <w:i/>
      <w:iCs/>
    </w:rPr>
  </w:style>
  <w:style w:type="character" w:customStyle="1" w:styleId="HTMLAddressChar">
    <w:name w:val="HTML Address Char"/>
    <w:basedOn w:val="DefaultParagraphFont"/>
    <w:link w:val="HTMLAddress"/>
    <w:uiPriority w:val="99"/>
    <w:rsid w:val="003D2310"/>
    <w:rPr>
      <w:rFonts w:ascii="Calibri" w:hAnsi="Calibri" w:cs="Calibri"/>
      <w:i/>
      <w:iCs/>
      <w:sz w:val="16"/>
    </w:rPr>
  </w:style>
  <w:style w:type="paragraph" w:styleId="Index1">
    <w:name w:val="index 1"/>
    <w:basedOn w:val="Normal"/>
    <w:next w:val="Normal"/>
    <w:autoRedefine/>
    <w:unhideWhenUsed/>
    <w:rsid w:val="003D2310"/>
    <w:pPr>
      <w:spacing w:after="0" w:line="240" w:lineRule="auto"/>
      <w:ind w:left="220" w:hanging="220"/>
    </w:pPr>
  </w:style>
  <w:style w:type="character" w:customStyle="1" w:styleId="BodyTextIndent3Char">
    <w:name w:val="Body Text Indent 3 Char"/>
    <w:basedOn w:val="DefaultParagraphFont"/>
    <w:uiPriority w:val="99"/>
    <w:locked/>
    <w:rsid w:val="003D2310"/>
  </w:style>
  <w:style w:type="character" w:customStyle="1" w:styleId="cardunderlineChar">
    <w:name w:val="card underline Char"/>
    <w:locked/>
    <w:rsid w:val="003D2310"/>
  </w:style>
  <w:style w:type="paragraph" w:customStyle="1" w:styleId="cardunderline">
    <w:name w:val="card underline"/>
    <w:basedOn w:val="Normal"/>
    <w:next w:val="GAUnderline"/>
    <w:qFormat/>
    <w:rsid w:val="003D2310"/>
    <w:pPr>
      <w:spacing w:after="0" w:line="240" w:lineRule="auto"/>
    </w:pPr>
  </w:style>
  <w:style w:type="character" w:customStyle="1" w:styleId="StyleHeading4UnderlinedsmalltextGaramondChar">
    <w:name w:val="Style Heading 4Underlinedsmall text + Garamond Char"/>
    <w:locked/>
    <w:rsid w:val="003D2310"/>
  </w:style>
  <w:style w:type="paragraph" w:customStyle="1" w:styleId="StyleHeading4UnderlinedsmalltextGaramond">
    <w:name w:val="Style Heading 4Underlinedsmall text + Garamond"/>
    <w:basedOn w:val="Heading4"/>
    <w:qFormat/>
    <w:rsid w:val="003D2310"/>
    <w:pPr>
      <w:spacing w:before="200" w:line="240" w:lineRule="auto"/>
    </w:pPr>
    <w:rPr>
      <w:iCs/>
    </w:rPr>
  </w:style>
  <w:style w:type="paragraph" w:customStyle="1" w:styleId="Heading2-NotBold">
    <w:name w:val="Heading 2 - Not Bold"/>
    <w:basedOn w:val="Heading2"/>
    <w:autoRedefine/>
    <w:qFormat/>
    <w:rsid w:val="003D2310"/>
    <w:pPr>
      <w:spacing w:before="480" w:line="240" w:lineRule="auto"/>
    </w:pPr>
  </w:style>
  <w:style w:type="paragraph" w:customStyle="1" w:styleId="Heading2-Bold">
    <w:name w:val="Heading 2 - Bold"/>
    <w:basedOn w:val="Normal"/>
    <w:next w:val="Micro"/>
    <w:autoRedefine/>
    <w:qFormat/>
    <w:rsid w:val="003D2310"/>
    <w:pPr>
      <w:spacing w:after="0" w:line="240" w:lineRule="auto"/>
    </w:pPr>
  </w:style>
  <w:style w:type="paragraph" w:customStyle="1" w:styleId="tag">
    <w:name w:val="%tag"/>
    <w:basedOn w:val="Normal"/>
    <w:next w:val="Normal"/>
    <w:link w:val="tagChar0"/>
    <w:qFormat/>
    <w:rsid w:val="003D2310"/>
    <w:pPr>
      <w:spacing w:after="0" w:line="240" w:lineRule="auto"/>
    </w:pPr>
  </w:style>
  <w:style w:type="character" w:customStyle="1" w:styleId="Style2Char0">
    <w:name w:val="Style 2 Char"/>
    <w:locked/>
    <w:rsid w:val="003D2310"/>
  </w:style>
  <w:style w:type="character" w:customStyle="1" w:styleId="GAUnderlineChar">
    <w:name w:val="GA Underline Char"/>
    <w:locked/>
    <w:rsid w:val="003D2310"/>
  </w:style>
  <w:style w:type="paragraph" w:customStyle="1" w:styleId="GAUnderline">
    <w:name w:val="GA Underline"/>
    <w:basedOn w:val="Normal"/>
    <w:next w:val="StyleHeading2TagHEADING2TagCite11pt"/>
    <w:qFormat/>
    <w:rsid w:val="003D2310"/>
    <w:pPr>
      <w:spacing w:after="0" w:line="240" w:lineRule="auto"/>
    </w:pPr>
  </w:style>
  <w:style w:type="character" w:customStyle="1" w:styleId="textsmallChar0">
    <w:name w:val="textsmall Char"/>
    <w:locked/>
    <w:rsid w:val="003D2310"/>
  </w:style>
  <w:style w:type="character" w:customStyle="1" w:styleId="cardtextChar3">
    <w:name w:val="cardtext Char"/>
    <w:locked/>
    <w:rsid w:val="003D2310"/>
  </w:style>
  <w:style w:type="paragraph" w:customStyle="1" w:styleId="h-lead">
    <w:name w:val="h-lead"/>
    <w:basedOn w:val="Normal"/>
    <w:next w:val="Brief"/>
    <w:qFormat/>
    <w:rsid w:val="003D2310"/>
    <w:pPr>
      <w:spacing w:after="0" w:line="240" w:lineRule="auto"/>
    </w:pPr>
  </w:style>
  <w:style w:type="paragraph" w:customStyle="1" w:styleId="intro">
    <w:name w:val="intro"/>
    <w:basedOn w:val="Normal"/>
    <w:next w:val="CM2"/>
    <w:qFormat/>
    <w:rsid w:val="003D2310"/>
    <w:pPr>
      <w:spacing w:after="0" w:line="240" w:lineRule="auto"/>
    </w:pPr>
  </w:style>
  <w:style w:type="character" w:customStyle="1" w:styleId="StyleHeading2TagHEADING2TagCite11ptChar">
    <w:name w:val="Style Heading 2TagHEADING 2Tag&amp;Cite + 11 pt Char"/>
    <w:locked/>
    <w:rsid w:val="003D2310"/>
  </w:style>
  <w:style w:type="paragraph" w:customStyle="1" w:styleId="StyleHeading2TagHEADING2TagCite11pt">
    <w:name w:val="Style Heading 2TagHEADING 2Tag&amp;Cite + 11 pt"/>
    <w:basedOn w:val="Heading2"/>
    <w:next w:val="CM16"/>
    <w:qFormat/>
    <w:rsid w:val="003D2310"/>
    <w:pPr>
      <w:spacing w:before="480" w:line="240" w:lineRule="auto"/>
    </w:pPr>
  </w:style>
  <w:style w:type="paragraph" w:customStyle="1" w:styleId="F3-TagAuthor">
    <w:name w:val="F3 - Tag/Author"/>
    <w:basedOn w:val="Normal"/>
    <w:next w:val="CM19"/>
    <w:qFormat/>
    <w:rsid w:val="003D2310"/>
    <w:pPr>
      <w:spacing w:after="0" w:line="240" w:lineRule="auto"/>
    </w:pPr>
  </w:style>
  <w:style w:type="paragraph" w:customStyle="1" w:styleId="F5-UnderlineNormal">
    <w:name w:val="F5 - Underline Normal"/>
    <w:basedOn w:val="Normal"/>
    <w:next w:val="CM34"/>
    <w:qFormat/>
    <w:rsid w:val="003D2310"/>
    <w:pPr>
      <w:spacing w:after="0" w:line="240" w:lineRule="auto"/>
    </w:pPr>
  </w:style>
  <w:style w:type="paragraph" w:customStyle="1" w:styleId="Brief-PrimarySource">
    <w:name w:val="Brief - Primary Source"/>
    <w:basedOn w:val="Normal"/>
    <w:next w:val="CM56"/>
    <w:qFormat/>
    <w:rsid w:val="003D2310"/>
    <w:pPr>
      <w:spacing w:after="0" w:line="240" w:lineRule="auto"/>
    </w:pPr>
  </w:style>
  <w:style w:type="paragraph" w:customStyle="1" w:styleId="Brief-Underline">
    <w:name w:val="Brief - Underline"/>
    <w:basedOn w:val="Normal"/>
    <w:next w:val="CM58"/>
    <w:qFormat/>
    <w:rsid w:val="003D2310"/>
    <w:pPr>
      <w:spacing w:after="0" w:line="240" w:lineRule="auto"/>
    </w:pPr>
  </w:style>
  <w:style w:type="paragraph" w:customStyle="1" w:styleId="Brief">
    <w:name w:val="Brief"/>
    <w:basedOn w:val="CM56"/>
    <w:next w:val="CM57"/>
    <w:qFormat/>
    <w:rsid w:val="003D2310"/>
  </w:style>
  <w:style w:type="paragraph" w:customStyle="1" w:styleId="CM2">
    <w:name w:val="CM2"/>
    <w:basedOn w:val="Normal"/>
    <w:next w:val="Normal"/>
    <w:qFormat/>
    <w:rsid w:val="003D2310"/>
    <w:pPr>
      <w:spacing w:after="0" w:line="240" w:lineRule="auto"/>
    </w:pPr>
  </w:style>
  <w:style w:type="paragraph" w:customStyle="1" w:styleId="CM11">
    <w:name w:val="CM11"/>
    <w:basedOn w:val="Normal"/>
    <w:next w:val="Normal"/>
    <w:qFormat/>
    <w:rsid w:val="003D2310"/>
    <w:pPr>
      <w:spacing w:after="0" w:line="240" w:lineRule="auto"/>
    </w:pPr>
  </w:style>
  <w:style w:type="paragraph" w:customStyle="1" w:styleId="CM16">
    <w:name w:val="CM16"/>
    <w:basedOn w:val="Normal"/>
    <w:next w:val="Normal"/>
    <w:qFormat/>
    <w:rsid w:val="003D2310"/>
    <w:pPr>
      <w:spacing w:after="0" w:line="240" w:lineRule="auto"/>
    </w:pPr>
  </w:style>
  <w:style w:type="paragraph" w:customStyle="1" w:styleId="CM19">
    <w:name w:val="CM19"/>
    <w:basedOn w:val="Normal"/>
    <w:qFormat/>
    <w:rsid w:val="003D2310"/>
    <w:pPr>
      <w:spacing w:after="0" w:line="240" w:lineRule="auto"/>
    </w:pPr>
  </w:style>
  <w:style w:type="paragraph" w:customStyle="1" w:styleId="CM34">
    <w:name w:val="CM34"/>
    <w:basedOn w:val="Normal"/>
    <w:qFormat/>
    <w:rsid w:val="003D2310"/>
    <w:pPr>
      <w:spacing w:after="0" w:line="240" w:lineRule="auto"/>
    </w:pPr>
  </w:style>
  <w:style w:type="paragraph" w:customStyle="1" w:styleId="CM56">
    <w:name w:val="CM56"/>
    <w:basedOn w:val="Normal"/>
    <w:qFormat/>
    <w:rsid w:val="003D2310"/>
    <w:pPr>
      <w:spacing w:after="0" w:line="240" w:lineRule="auto"/>
    </w:pPr>
  </w:style>
  <w:style w:type="paragraph" w:customStyle="1" w:styleId="CM58">
    <w:name w:val="CM58"/>
    <w:basedOn w:val="Normal"/>
    <w:qFormat/>
    <w:rsid w:val="003D2310"/>
    <w:pPr>
      <w:spacing w:after="0" w:line="240" w:lineRule="auto"/>
    </w:pPr>
  </w:style>
  <w:style w:type="paragraph" w:customStyle="1" w:styleId="CM57">
    <w:name w:val="CM57"/>
    <w:basedOn w:val="Normal"/>
    <w:qFormat/>
    <w:rsid w:val="003D2310"/>
    <w:pPr>
      <w:spacing w:after="0" w:line="240" w:lineRule="auto"/>
    </w:pPr>
  </w:style>
  <w:style w:type="paragraph" w:customStyle="1" w:styleId="CM1">
    <w:name w:val="CM1"/>
    <w:basedOn w:val="Normal"/>
    <w:qFormat/>
    <w:rsid w:val="003D2310"/>
    <w:pPr>
      <w:spacing w:after="0" w:line="240" w:lineRule="auto"/>
    </w:pPr>
  </w:style>
  <w:style w:type="paragraph" w:customStyle="1" w:styleId="CM49">
    <w:name w:val="CM49"/>
    <w:basedOn w:val="Normal"/>
    <w:qFormat/>
    <w:rsid w:val="003D2310"/>
    <w:pPr>
      <w:spacing w:after="0" w:line="240" w:lineRule="auto"/>
    </w:pPr>
  </w:style>
  <w:style w:type="paragraph" w:customStyle="1" w:styleId="CM41">
    <w:name w:val="CM41"/>
    <w:basedOn w:val="Normal"/>
    <w:qFormat/>
    <w:rsid w:val="003D2310"/>
    <w:pPr>
      <w:spacing w:after="0" w:line="240" w:lineRule="auto"/>
    </w:pPr>
  </w:style>
  <w:style w:type="paragraph" w:customStyle="1" w:styleId="3rdOrderPara">
    <w:name w:val="3rd Order Para"/>
    <w:basedOn w:val="Normal"/>
    <w:qFormat/>
    <w:rsid w:val="003D2310"/>
    <w:pPr>
      <w:spacing w:after="0" w:line="240" w:lineRule="auto"/>
    </w:pPr>
  </w:style>
  <w:style w:type="paragraph" w:customStyle="1" w:styleId="2ndOrderPara">
    <w:name w:val="2nd Order Para"/>
    <w:basedOn w:val="Normal"/>
    <w:qFormat/>
    <w:rsid w:val="003D2310"/>
    <w:pPr>
      <w:spacing w:after="0" w:line="240" w:lineRule="auto"/>
    </w:pPr>
  </w:style>
  <w:style w:type="paragraph" w:customStyle="1" w:styleId="Normal-SIGN2">
    <w:name w:val="Normal-SIGN2"/>
    <w:basedOn w:val="Normal"/>
    <w:qFormat/>
    <w:rsid w:val="003D2310"/>
    <w:pPr>
      <w:spacing w:after="0" w:line="240" w:lineRule="auto"/>
    </w:pPr>
  </w:style>
  <w:style w:type="paragraph" w:customStyle="1" w:styleId="Normal-SIGN1">
    <w:name w:val="Normal-SIGN1"/>
    <w:basedOn w:val="Normal"/>
    <w:qFormat/>
    <w:rsid w:val="003D2310"/>
    <w:pPr>
      <w:spacing w:after="0" w:line="240" w:lineRule="auto"/>
    </w:pPr>
  </w:style>
  <w:style w:type="paragraph" w:customStyle="1" w:styleId="CM3">
    <w:name w:val="CM3"/>
    <w:basedOn w:val="Normal"/>
    <w:qFormat/>
    <w:rsid w:val="003D2310"/>
    <w:pPr>
      <w:spacing w:after="0" w:line="240" w:lineRule="auto"/>
    </w:pPr>
  </w:style>
  <w:style w:type="paragraph" w:customStyle="1" w:styleId="CM33">
    <w:name w:val="CM33"/>
    <w:basedOn w:val="Normal"/>
    <w:qFormat/>
    <w:rsid w:val="003D2310"/>
    <w:pPr>
      <w:spacing w:after="0" w:line="240" w:lineRule="auto"/>
    </w:pPr>
  </w:style>
  <w:style w:type="paragraph" w:customStyle="1" w:styleId="CM37">
    <w:name w:val="CM37"/>
    <w:basedOn w:val="Normal"/>
    <w:qFormat/>
    <w:rsid w:val="003D2310"/>
    <w:pPr>
      <w:spacing w:after="0" w:line="240" w:lineRule="auto"/>
    </w:pPr>
  </w:style>
  <w:style w:type="paragraph" w:customStyle="1" w:styleId="CM7">
    <w:name w:val="CM7"/>
    <w:basedOn w:val="Normal"/>
    <w:qFormat/>
    <w:rsid w:val="003D2310"/>
    <w:pPr>
      <w:spacing w:after="0" w:line="240" w:lineRule="auto"/>
    </w:pPr>
  </w:style>
  <w:style w:type="paragraph" w:customStyle="1" w:styleId="Brief-SecondarySource">
    <w:name w:val="Brief - Secondary Source"/>
    <w:basedOn w:val="Normal"/>
    <w:next w:val="ReportDate"/>
    <w:qFormat/>
    <w:rsid w:val="003D2310"/>
    <w:pPr>
      <w:spacing w:after="0" w:line="240" w:lineRule="auto"/>
    </w:pPr>
  </w:style>
  <w:style w:type="paragraph" w:customStyle="1" w:styleId="Brief-Card">
    <w:name w:val="Brief - Card"/>
    <w:basedOn w:val="Normal"/>
    <w:next w:val="Pa11"/>
    <w:qFormat/>
    <w:rsid w:val="003D2310"/>
    <w:pPr>
      <w:spacing w:after="0" w:line="240" w:lineRule="auto"/>
    </w:pPr>
  </w:style>
  <w:style w:type="paragraph" w:customStyle="1" w:styleId="Normal3">
    <w:name w:val="Normal+3"/>
    <w:basedOn w:val="Normal"/>
    <w:next w:val="Normal"/>
    <w:qFormat/>
    <w:rsid w:val="003D2310"/>
    <w:pPr>
      <w:spacing w:after="0" w:line="240" w:lineRule="auto"/>
    </w:pPr>
  </w:style>
  <w:style w:type="paragraph" w:customStyle="1" w:styleId="Normal11">
    <w:name w:val="Normal+1"/>
    <w:basedOn w:val="Normal"/>
    <w:next w:val="Normal"/>
    <w:qFormat/>
    <w:rsid w:val="003D2310"/>
    <w:pPr>
      <w:spacing w:after="0" w:line="240" w:lineRule="auto"/>
    </w:pPr>
  </w:style>
  <w:style w:type="paragraph" w:customStyle="1" w:styleId="Heading231">
    <w:name w:val="Heading 2+3"/>
    <w:basedOn w:val="Normal"/>
    <w:next w:val="Normal"/>
    <w:qFormat/>
    <w:rsid w:val="003D2310"/>
    <w:pPr>
      <w:spacing w:after="0" w:line="240" w:lineRule="auto"/>
    </w:pPr>
  </w:style>
  <w:style w:type="paragraph" w:customStyle="1" w:styleId="Normal5">
    <w:name w:val="Normal+5"/>
    <w:basedOn w:val="Normal"/>
    <w:qFormat/>
    <w:rsid w:val="003D2310"/>
    <w:pPr>
      <w:spacing w:after="0" w:line="240" w:lineRule="auto"/>
    </w:pPr>
  </w:style>
  <w:style w:type="paragraph" w:customStyle="1" w:styleId="Cover1">
    <w:name w:val="Cover 1"/>
    <w:basedOn w:val="Normal"/>
    <w:next w:val="Normal"/>
    <w:qFormat/>
    <w:rsid w:val="003D2310"/>
    <w:pPr>
      <w:spacing w:after="0" w:line="240" w:lineRule="auto"/>
    </w:pPr>
  </w:style>
  <w:style w:type="paragraph" w:customStyle="1" w:styleId="Cover2">
    <w:name w:val="Cover 2"/>
    <w:basedOn w:val="Normal"/>
    <w:next w:val="Normal"/>
    <w:qFormat/>
    <w:rsid w:val="003D2310"/>
    <w:pPr>
      <w:spacing w:after="0" w:line="240" w:lineRule="auto"/>
    </w:pPr>
  </w:style>
  <w:style w:type="paragraph" w:customStyle="1" w:styleId="ReportDate">
    <w:name w:val="ReportDate"/>
    <w:basedOn w:val="Normal"/>
    <w:qFormat/>
    <w:rsid w:val="003D2310"/>
    <w:pPr>
      <w:spacing w:after="0" w:line="240" w:lineRule="auto"/>
    </w:pPr>
  </w:style>
  <w:style w:type="paragraph" w:customStyle="1" w:styleId="Pa11">
    <w:name w:val="Pa11"/>
    <w:basedOn w:val="Normal"/>
    <w:next w:val="Normal"/>
    <w:qFormat/>
    <w:rsid w:val="003D2310"/>
    <w:pPr>
      <w:spacing w:after="0" w:line="240" w:lineRule="auto"/>
    </w:pPr>
  </w:style>
  <w:style w:type="paragraph" w:customStyle="1" w:styleId="CM30">
    <w:name w:val="CM30"/>
    <w:basedOn w:val="Normal"/>
    <w:qFormat/>
    <w:rsid w:val="003D2310"/>
    <w:pPr>
      <w:spacing w:after="0" w:line="240" w:lineRule="auto"/>
    </w:pPr>
  </w:style>
  <w:style w:type="paragraph" w:customStyle="1" w:styleId="CM28">
    <w:name w:val="CM28"/>
    <w:basedOn w:val="Normal"/>
    <w:qFormat/>
    <w:rsid w:val="003D2310"/>
    <w:pPr>
      <w:spacing w:after="0" w:line="240" w:lineRule="auto"/>
    </w:pPr>
  </w:style>
  <w:style w:type="paragraph" w:customStyle="1" w:styleId="CM8">
    <w:name w:val="CM8"/>
    <w:basedOn w:val="Normal"/>
    <w:qFormat/>
    <w:rsid w:val="003D2310"/>
    <w:pPr>
      <w:spacing w:after="0" w:line="240" w:lineRule="auto"/>
    </w:pPr>
  </w:style>
  <w:style w:type="paragraph" w:customStyle="1" w:styleId="DoubleUnderlined">
    <w:name w:val="Double Underlined"/>
    <w:basedOn w:val="Heading2"/>
    <w:next w:val="StyleUnderliningTimesNewRomanBoldNounderlineKernat161"/>
    <w:autoRedefine/>
    <w:qFormat/>
    <w:rsid w:val="003D2310"/>
    <w:pPr>
      <w:spacing w:before="480" w:line="240" w:lineRule="auto"/>
    </w:pPr>
  </w:style>
  <w:style w:type="paragraph" w:customStyle="1" w:styleId="IndexFixer">
    <w:name w:val="Index Fixer"/>
    <w:basedOn w:val="Heading1"/>
    <w:next w:val="StyleBoldUnderliningKernat16pt"/>
    <w:qFormat/>
    <w:rsid w:val="003D2310"/>
    <w:pPr>
      <w:spacing w:before="480" w:line="240" w:lineRule="auto"/>
    </w:pPr>
  </w:style>
  <w:style w:type="paragraph" w:customStyle="1" w:styleId="StyleLeft025Right025TopSinglesolidlineAuto">
    <w:name w:val="Style Left:  0.25&quot; Right:  0.25&quot; Top: (Single solid line Auto  ..."/>
    <w:basedOn w:val="Normal"/>
    <w:next w:val="boldy"/>
    <w:qFormat/>
    <w:rsid w:val="003D2310"/>
    <w:pPr>
      <w:spacing w:after="0" w:line="240" w:lineRule="auto"/>
    </w:pPr>
  </w:style>
  <w:style w:type="paragraph" w:customStyle="1" w:styleId="PageHeader-Underline18pt">
    <w:name w:val="Page Header - Underline 18 pt"/>
    <w:next w:val="TxBr6p1"/>
    <w:qFormat/>
    <w:rsid w:val="003D2310"/>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3D2310"/>
    <w:pPr>
      <w:spacing w:before="480" w:line="240" w:lineRule="auto"/>
    </w:pPr>
  </w:style>
  <w:style w:type="paragraph" w:customStyle="1" w:styleId="subhead">
    <w:name w:val="subhead"/>
    <w:basedOn w:val="Normal"/>
    <w:qFormat/>
    <w:rsid w:val="003D2310"/>
    <w:pPr>
      <w:spacing w:after="0" w:line="240" w:lineRule="auto"/>
    </w:pPr>
  </w:style>
  <w:style w:type="paragraph" w:customStyle="1" w:styleId="boldy">
    <w:name w:val="boldy"/>
    <w:basedOn w:val="Heading2"/>
    <w:next w:val="Card1"/>
    <w:qFormat/>
    <w:rsid w:val="003D2310"/>
    <w:pPr>
      <w:spacing w:before="480" w:line="240" w:lineRule="auto"/>
    </w:pPr>
  </w:style>
  <w:style w:type="paragraph" w:customStyle="1" w:styleId="TxBr6p1">
    <w:name w:val="TxBr_6p1"/>
    <w:basedOn w:val="Normal"/>
    <w:next w:val="Cite21"/>
    <w:qFormat/>
    <w:rsid w:val="003D2310"/>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3D2310"/>
    <w:pPr>
      <w:spacing w:after="0" w:line="240" w:lineRule="auto"/>
    </w:pPr>
  </w:style>
  <w:style w:type="character" w:customStyle="1" w:styleId="UnderlineStyleChar">
    <w:name w:val="Underline Style Char"/>
    <w:link w:val="UnderlineStyle0"/>
    <w:locked/>
    <w:rsid w:val="003D2310"/>
  </w:style>
  <w:style w:type="paragraph" w:customStyle="1" w:styleId="Normalization">
    <w:name w:val="Normalization"/>
    <w:basedOn w:val="Normal"/>
    <w:next w:val="articletext"/>
    <w:qFormat/>
    <w:rsid w:val="003D2310"/>
    <w:pPr>
      <w:spacing w:after="0" w:line="240" w:lineRule="auto"/>
    </w:pPr>
  </w:style>
  <w:style w:type="paragraph" w:customStyle="1" w:styleId="listlevel1">
    <w:name w:val="list level 1"/>
    <w:basedOn w:val="Normal"/>
    <w:next w:val="cardtextsmall"/>
    <w:qFormat/>
    <w:rsid w:val="003D2310"/>
    <w:pPr>
      <w:spacing w:after="0" w:line="240" w:lineRule="auto"/>
    </w:pPr>
  </w:style>
  <w:style w:type="paragraph" w:customStyle="1" w:styleId="listlevel2">
    <w:name w:val="list level 2"/>
    <w:basedOn w:val="Normal"/>
    <w:next w:val="CaseListNormal"/>
    <w:qFormat/>
    <w:rsid w:val="003D2310"/>
    <w:pPr>
      <w:spacing w:after="0" w:line="240" w:lineRule="auto"/>
    </w:pPr>
  </w:style>
  <w:style w:type="paragraph" w:customStyle="1" w:styleId="listlevel3">
    <w:name w:val="list level 3"/>
    <w:basedOn w:val="CaseListNormal"/>
    <w:next w:val="Body"/>
    <w:qFormat/>
    <w:rsid w:val="003D2310"/>
  </w:style>
  <w:style w:type="paragraph" w:customStyle="1" w:styleId="PageNumber1">
    <w:name w:val="Page Number1"/>
    <w:basedOn w:val="Normal"/>
    <w:next w:val="Normal"/>
    <w:qFormat/>
    <w:rsid w:val="003D2310"/>
    <w:pPr>
      <w:spacing w:after="0" w:line="240" w:lineRule="auto"/>
    </w:pPr>
  </w:style>
  <w:style w:type="paragraph" w:customStyle="1" w:styleId="Card1">
    <w:name w:val="Card1"/>
    <w:next w:val="TimesNewRoman12"/>
    <w:qFormat/>
    <w:rsid w:val="003D2310"/>
    <w:pPr>
      <w:spacing w:after="200" w:line="276" w:lineRule="auto"/>
    </w:pPr>
    <w:rPr>
      <w:rFonts w:eastAsiaTheme="minorHAnsi"/>
      <w:sz w:val="22"/>
      <w:szCs w:val="22"/>
    </w:rPr>
  </w:style>
  <w:style w:type="paragraph" w:customStyle="1" w:styleId="Cite21">
    <w:name w:val="Cite2"/>
    <w:next w:val="htmlbody"/>
    <w:qFormat/>
    <w:rsid w:val="003D2310"/>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3D2310"/>
    <w:pPr>
      <w:spacing w:after="0" w:line="240" w:lineRule="auto"/>
    </w:pPr>
  </w:style>
  <w:style w:type="paragraph" w:customStyle="1" w:styleId="articletext">
    <w:name w:val="articletext"/>
    <w:basedOn w:val="Normal"/>
    <w:next w:val="story-headline"/>
    <w:qFormat/>
    <w:rsid w:val="003D2310"/>
    <w:pPr>
      <w:spacing w:after="0" w:line="240" w:lineRule="auto"/>
    </w:pPr>
  </w:style>
  <w:style w:type="paragraph" w:customStyle="1" w:styleId="cardtextsmall">
    <w:name w:val="card text small"/>
    <w:basedOn w:val="Normal"/>
    <w:next w:val="story-body"/>
    <w:qFormat/>
    <w:rsid w:val="003D2310"/>
    <w:pPr>
      <w:spacing w:after="0" w:line="240" w:lineRule="auto"/>
    </w:pPr>
  </w:style>
  <w:style w:type="paragraph" w:customStyle="1" w:styleId="CaseListNormal">
    <w:name w:val="Case List Normal"/>
    <w:basedOn w:val="Normal"/>
    <w:next w:val="story-dateline"/>
    <w:qFormat/>
    <w:rsid w:val="003D2310"/>
    <w:pPr>
      <w:spacing w:after="0" w:line="240" w:lineRule="auto"/>
    </w:pPr>
  </w:style>
  <w:style w:type="paragraph" w:customStyle="1" w:styleId="3text">
    <w:name w:val="3text"/>
    <w:basedOn w:val="Normal"/>
    <w:next w:val="Corpotesto"/>
    <w:qFormat/>
    <w:rsid w:val="003D2310"/>
    <w:pPr>
      <w:spacing w:after="0" w:line="240" w:lineRule="auto"/>
    </w:pPr>
  </w:style>
  <w:style w:type="paragraph" w:customStyle="1" w:styleId="TimesNewRoman12">
    <w:name w:val="TimesNewRoman12"/>
    <w:next w:val="tagCharChar1Char"/>
    <w:qFormat/>
    <w:rsid w:val="003D2310"/>
    <w:pPr>
      <w:spacing w:after="200" w:line="276" w:lineRule="auto"/>
    </w:pPr>
    <w:rPr>
      <w:rFonts w:eastAsiaTheme="minorHAnsi"/>
      <w:sz w:val="22"/>
      <w:szCs w:val="22"/>
    </w:rPr>
  </w:style>
  <w:style w:type="paragraph" w:customStyle="1" w:styleId="htmlbody">
    <w:name w:val="htmlbody"/>
    <w:basedOn w:val="Normal"/>
    <w:next w:val="OmniPage1"/>
    <w:qFormat/>
    <w:rsid w:val="003D2310"/>
    <w:pPr>
      <w:spacing w:after="0" w:line="240" w:lineRule="auto"/>
    </w:pPr>
  </w:style>
  <w:style w:type="paragraph" w:customStyle="1" w:styleId="textChar">
    <w:name w:val="text Char"/>
    <w:basedOn w:val="Normal"/>
    <w:next w:val="TitlePageCenter"/>
    <w:autoRedefine/>
    <w:qFormat/>
    <w:rsid w:val="003D2310"/>
    <w:pPr>
      <w:spacing w:after="0" w:line="240" w:lineRule="auto"/>
    </w:pPr>
  </w:style>
  <w:style w:type="paragraph" w:customStyle="1" w:styleId="story-headline">
    <w:name w:val="story-headline"/>
    <w:basedOn w:val="Normal"/>
    <w:next w:val="ProjectTitleLine"/>
    <w:qFormat/>
    <w:rsid w:val="003D2310"/>
    <w:pPr>
      <w:spacing w:after="0" w:line="240" w:lineRule="auto"/>
    </w:pPr>
  </w:style>
  <w:style w:type="paragraph" w:customStyle="1" w:styleId="story-dateline">
    <w:name w:val="story-dateline"/>
    <w:basedOn w:val="Normal"/>
    <w:next w:val="cardChar1Char"/>
    <w:qFormat/>
    <w:rsid w:val="003D2310"/>
    <w:pPr>
      <w:spacing w:after="0" w:line="240" w:lineRule="auto"/>
    </w:pPr>
  </w:style>
  <w:style w:type="paragraph" w:customStyle="1" w:styleId="TextofCards">
    <w:name w:val="Text of Cards"/>
    <w:basedOn w:val="Normal"/>
    <w:next w:val="CM12"/>
    <w:qFormat/>
    <w:rsid w:val="003D2310"/>
    <w:pPr>
      <w:spacing w:after="0" w:line="240" w:lineRule="auto"/>
    </w:pPr>
  </w:style>
  <w:style w:type="paragraph" w:customStyle="1" w:styleId="Corpotesto">
    <w:name w:val="Corpo testo"/>
    <w:basedOn w:val="Normal"/>
    <w:next w:val="CM44"/>
    <w:qFormat/>
    <w:rsid w:val="003D2310"/>
    <w:pPr>
      <w:spacing w:after="0" w:line="240" w:lineRule="auto"/>
    </w:pPr>
  </w:style>
  <w:style w:type="paragraph" w:customStyle="1" w:styleId="tagCharChar1Char">
    <w:name w:val="tag Char Char1 Char"/>
    <w:qFormat/>
    <w:rsid w:val="003D2310"/>
    <w:pPr>
      <w:spacing w:after="200" w:line="276" w:lineRule="auto"/>
    </w:pPr>
    <w:rPr>
      <w:rFonts w:eastAsiaTheme="minorHAnsi"/>
      <w:sz w:val="22"/>
      <w:szCs w:val="22"/>
    </w:rPr>
  </w:style>
  <w:style w:type="paragraph" w:customStyle="1" w:styleId="OmniPage1">
    <w:name w:val="OmniPage #1"/>
    <w:basedOn w:val="Normal"/>
    <w:next w:val="StrikeThrough"/>
    <w:qFormat/>
    <w:rsid w:val="003D2310"/>
    <w:pPr>
      <w:spacing w:after="0" w:line="240" w:lineRule="auto"/>
    </w:pPr>
  </w:style>
  <w:style w:type="paragraph" w:customStyle="1" w:styleId="TitlePageCenter">
    <w:name w:val="Title Page Center"/>
    <w:basedOn w:val="Normal"/>
    <w:next w:val="textbodyblack"/>
    <w:autoRedefine/>
    <w:qFormat/>
    <w:rsid w:val="003D2310"/>
    <w:pPr>
      <w:spacing w:after="0" w:line="240" w:lineRule="auto"/>
    </w:pPr>
  </w:style>
  <w:style w:type="paragraph" w:customStyle="1" w:styleId="TitlePageBy">
    <w:name w:val="Title Page By"/>
    <w:basedOn w:val="textbodyblack"/>
    <w:next w:val="Normal"/>
    <w:autoRedefine/>
    <w:qFormat/>
    <w:rsid w:val="003D2310"/>
  </w:style>
  <w:style w:type="paragraph" w:customStyle="1" w:styleId="ProjectTitleLine">
    <w:name w:val="Project Title Line"/>
    <w:basedOn w:val="Normal"/>
    <w:next w:val="Normal"/>
    <w:autoRedefine/>
    <w:qFormat/>
    <w:rsid w:val="003D2310"/>
    <w:pPr>
      <w:spacing w:after="0" w:line="240" w:lineRule="auto"/>
    </w:pPr>
  </w:style>
  <w:style w:type="paragraph" w:customStyle="1" w:styleId="NormalVerdana">
    <w:name w:val="Normal + Verdana"/>
    <w:aliases w:val="White,Normal + Arial,10 pt"/>
    <w:basedOn w:val="Normal"/>
    <w:next w:val="CiteCorrected"/>
    <w:qFormat/>
    <w:rsid w:val="003D2310"/>
    <w:pPr>
      <w:spacing w:after="0" w:line="240" w:lineRule="auto"/>
    </w:pPr>
  </w:style>
  <w:style w:type="paragraph" w:customStyle="1" w:styleId="cardChar1Char">
    <w:name w:val="card Char1 Char"/>
    <w:basedOn w:val="Normal"/>
    <w:next w:val="StyleLeft02"/>
    <w:qFormat/>
    <w:rsid w:val="003D2310"/>
    <w:pPr>
      <w:spacing w:after="0" w:line="240" w:lineRule="auto"/>
    </w:pPr>
  </w:style>
  <w:style w:type="paragraph" w:customStyle="1" w:styleId="CM12">
    <w:name w:val="CM12"/>
    <w:basedOn w:val="Normal"/>
    <w:qFormat/>
    <w:rsid w:val="003D2310"/>
    <w:pPr>
      <w:spacing w:after="0" w:line="240" w:lineRule="auto"/>
    </w:pPr>
  </w:style>
  <w:style w:type="paragraph" w:customStyle="1" w:styleId="CM44">
    <w:name w:val="CM44"/>
    <w:basedOn w:val="Normal"/>
    <w:qFormat/>
    <w:rsid w:val="003D2310"/>
    <w:pPr>
      <w:spacing w:after="0" w:line="240" w:lineRule="auto"/>
    </w:pPr>
  </w:style>
  <w:style w:type="paragraph" w:customStyle="1" w:styleId="StrikeThrough">
    <w:name w:val="Strike Through"/>
    <w:basedOn w:val="Normal"/>
    <w:next w:val="Normal"/>
    <w:qFormat/>
    <w:rsid w:val="003D2310"/>
    <w:pPr>
      <w:spacing w:after="0" w:line="240" w:lineRule="auto"/>
    </w:pPr>
  </w:style>
  <w:style w:type="paragraph" w:customStyle="1" w:styleId="textbodyblack">
    <w:name w:val="textbodyblack"/>
    <w:basedOn w:val="Normal"/>
    <w:next w:val="Pa5"/>
    <w:qFormat/>
    <w:rsid w:val="003D2310"/>
    <w:pPr>
      <w:spacing w:after="0" w:line="240" w:lineRule="auto"/>
    </w:pPr>
  </w:style>
  <w:style w:type="character" w:customStyle="1" w:styleId="CiteCorrectedChar">
    <w:name w:val="Cite Corrected Char"/>
    <w:locked/>
    <w:rsid w:val="003D2310"/>
  </w:style>
  <w:style w:type="paragraph" w:customStyle="1" w:styleId="CiteCorrected">
    <w:name w:val="Cite Corrected"/>
    <w:basedOn w:val="Normal"/>
    <w:next w:val="tagline1"/>
    <w:qFormat/>
    <w:rsid w:val="003D2310"/>
    <w:pPr>
      <w:spacing w:after="0" w:line="240" w:lineRule="auto"/>
    </w:pPr>
  </w:style>
  <w:style w:type="paragraph" w:customStyle="1" w:styleId="StyleLeft02">
    <w:name w:val="Style Left:  0.2&quot;"/>
    <w:basedOn w:val="Normal"/>
    <w:next w:val="Block1"/>
    <w:qFormat/>
    <w:rsid w:val="003D2310"/>
    <w:pPr>
      <w:spacing w:after="0" w:line="240" w:lineRule="auto"/>
    </w:pPr>
  </w:style>
  <w:style w:type="paragraph" w:customStyle="1" w:styleId="Hat1">
    <w:name w:val="Hat1"/>
    <w:basedOn w:val="Normal"/>
    <w:next w:val="Normal"/>
    <w:uiPriority w:val="2"/>
    <w:qFormat/>
    <w:rsid w:val="003D2310"/>
    <w:pPr>
      <w:spacing w:after="0" w:line="240" w:lineRule="auto"/>
    </w:pPr>
  </w:style>
  <w:style w:type="paragraph" w:customStyle="1" w:styleId="post-subtitle">
    <w:name w:val="post-subtitle"/>
    <w:basedOn w:val="Normal"/>
    <w:qFormat/>
    <w:rsid w:val="003D2310"/>
    <w:pPr>
      <w:spacing w:after="0" w:line="240" w:lineRule="auto"/>
    </w:pPr>
  </w:style>
  <w:style w:type="paragraph" w:customStyle="1" w:styleId="Pa5">
    <w:name w:val="Pa5"/>
    <w:basedOn w:val="Normal"/>
    <w:uiPriority w:val="99"/>
    <w:qFormat/>
    <w:rsid w:val="003D2310"/>
    <w:pPr>
      <w:spacing w:after="0" w:line="240" w:lineRule="auto"/>
    </w:pPr>
  </w:style>
  <w:style w:type="paragraph" w:customStyle="1" w:styleId="Pa6">
    <w:name w:val="Pa6"/>
    <w:basedOn w:val="Normal"/>
    <w:qFormat/>
    <w:rsid w:val="003D2310"/>
    <w:pPr>
      <w:spacing w:after="0" w:line="240" w:lineRule="auto"/>
    </w:pPr>
  </w:style>
  <w:style w:type="paragraph" w:customStyle="1" w:styleId="noindent0">
    <w:name w:val="no_indent"/>
    <w:basedOn w:val="Normal"/>
    <w:next w:val="NormalWeb3"/>
    <w:qFormat/>
    <w:rsid w:val="003D2310"/>
    <w:pPr>
      <w:spacing w:after="0" w:line="240" w:lineRule="auto"/>
    </w:pPr>
  </w:style>
  <w:style w:type="paragraph" w:customStyle="1" w:styleId="tagline1">
    <w:name w:val="tagline"/>
    <w:basedOn w:val="Normal"/>
    <w:next w:val="cardCharCharCharCharChar"/>
    <w:qFormat/>
    <w:rsid w:val="003D2310"/>
    <w:pPr>
      <w:spacing w:after="0" w:line="240" w:lineRule="auto"/>
    </w:pPr>
  </w:style>
  <w:style w:type="paragraph" w:customStyle="1" w:styleId="Block1">
    <w:name w:val="Block1"/>
    <w:basedOn w:val="Normal"/>
    <w:next w:val="Normal"/>
    <w:uiPriority w:val="3"/>
    <w:qFormat/>
    <w:rsid w:val="003D2310"/>
    <w:pPr>
      <w:spacing w:after="0" w:line="240" w:lineRule="auto"/>
    </w:pPr>
  </w:style>
  <w:style w:type="paragraph" w:customStyle="1" w:styleId="TOCHeading1">
    <w:name w:val="TOC Heading1"/>
    <w:basedOn w:val="Heading1"/>
    <w:next w:val="Normal"/>
    <w:uiPriority w:val="39"/>
    <w:qFormat/>
    <w:rsid w:val="003D2310"/>
    <w:pPr>
      <w:spacing w:before="480" w:line="240" w:lineRule="auto"/>
    </w:pPr>
  </w:style>
  <w:style w:type="paragraph" w:customStyle="1" w:styleId="NoteLevel11">
    <w:name w:val="Note Level 11"/>
    <w:basedOn w:val="Normal"/>
    <w:next w:val="HeaderFooter"/>
    <w:uiPriority w:val="99"/>
    <w:qFormat/>
    <w:rsid w:val="003D2310"/>
    <w:pPr>
      <w:spacing w:after="0" w:line="240" w:lineRule="auto"/>
    </w:pPr>
  </w:style>
  <w:style w:type="character" w:customStyle="1" w:styleId="ReallySamllTextChar">
    <w:name w:val="ReallySamllText Char"/>
    <w:locked/>
    <w:rsid w:val="003D2310"/>
  </w:style>
  <w:style w:type="paragraph" w:customStyle="1" w:styleId="ReallySamllText">
    <w:name w:val="ReallySamllText"/>
    <w:basedOn w:val="Normal"/>
    <w:next w:val="CardTextUnderlined"/>
    <w:autoRedefine/>
    <w:qFormat/>
    <w:rsid w:val="003D2310"/>
    <w:pPr>
      <w:spacing w:after="0" w:line="240" w:lineRule="auto"/>
    </w:pPr>
  </w:style>
  <w:style w:type="paragraph" w:customStyle="1" w:styleId="Card6pt">
    <w:name w:val="Card 6pt"/>
    <w:basedOn w:val="Normal"/>
    <w:next w:val="HeaderDebate"/>
    <w:qFormat/>
    <w:rsid w:val="003D2310"/>
    <w:pPr>
      <w:spacing w:after="0" w:line="240" w:lineRule="auto"/>
    </w:pPr>
  </w:style>
  <w:style w:type="paragraph" w:customStyle="1" w:styleId="NormalWeb3">
    <w:name w:val="Normal (Web)3"/>
    <w:basedOn w:val="Normal"/>
    <w:next w:val="CardTagCharChar"/>
    <w:qFormat/>
    <w:rsid w:val="003D2310"/>
    <w:pPr>
      <w:spacing w:after="0" w:line="240" w:lineRule="auto"/>
    </w:pPr>
  </w:style>
  <w:style w:type="paragraph" w:customStyle="1" w:styleId="cardCharCharCharCharChar">
    <w:name w:val="card Char Char Char Char Char"/>
    <w:basedOn w:val="Normal"/>
    <w:next w:val="fixed"/>
    <w:qFormat/>
    <w:rsid w:val="003D2310"/>
    <w:pPr>
      <w:spacing w:after="0" w:line="240" w:lineRule="auto"/>
    </w:pPr>
  </w:style>
  <w:style w:type="paragraph" w:customStyle="1" w:styleId="TagCiteChar2">
    <w:name w:val="Tag / Cite Char"/>
    <w:basedOn w:val="Normal"/>
    <w:next w:val="textonormal"/>
    <w:qFormat/>
    <w:rsid w:val="003D2310"/>
    <w:pPr>
      <w:spacing w:after="0" w:line="240" w:lineRule="auto"/>
    </w:pPr>
  </w:style>
  <w:style w:type="paragraph" w:customStyle="1" w:styleId="PageNumber2">
    <w:name w:val="Page Number2"/>
    <w:basedOn w:val="Normal"/>
    <w:next w:val="Normal"/>
    <w:qFormat/>
    <w:rsid w:val="003D2310"/>
    <w:pPr>
      <w:spacing w:after="0" w:line="240" w:lineRule="auto"/>
    </w:pPr>
  </w:style>
  <w:style w:type="paragraph" w:customStyle="1" w:styleId="HeaderFooter">
    <w:name w:val="Header &amp; Footer"/>
    <w:next w:val="ExecutiveSummarytext"/>
    <w:qFormat/>
    <w:rsid w:val="003D2310"/>
    <w:pPr>
      <w:spacing w:after="200" w:line="276" w:lineRule="auto"/>
    </w:pPr>
    <w:rPr>
      <w:rFonts w:eastAsiaTheme="minorHAnsi"/>
      <w:sz w:val="22"/>
      <w:szCs w:val="22"/>
    </w:rPr>
  </w:style>
  <w:style w:type="paragraph" w:customStyle="1" w:styleId="CardTextSmall0">
    <w:name w:val="Card Text Small"/>
    <w:basedOn w:val="Normal"/>
    <w:qFormat/>
    <w:rsid w:val="003D2310"/>
    <w:pPr>
      <w:spacing w:after="0" w:line="240" w:lineRule="auto"/>
    </w:pPr>
  </w:style>
  <w:style w:type="paragraph" w:customStyle="1" w:styleId="CardTextUnderlined">
    <w:name w:val="Card Text Underlined"/>
    <w:basedOn w:val="Normal"/>
    <w:next w:val="NormalUnderline"/>
    <w:qFormat/>
    <w:rsid w:val="003D2310"/>
    <w:pPr>
      <w:spacing w:after="0" w:line="240" w:lineRule="auto"/>
    </w:pPr>
  </w:style>
  <w:style w:type="paragraph" w:customStyle="1" w:styleId="HeaderDebate">
    <w:name w:val="Header Debate"/>
    <w:basedOn w:val="Normal"/>
    <w:next w:val="byline1"/>
    <w:qFormat/>
    <w:rsid w:val="003D2310"/>
    <w:pPr>
      <w:spacing w:after="0" w:line="240" w:lineRule="auto"/>
    </w:pPr>
  </w:style>
  <w:style w:type="paragraph" w:customStyle="1" w:styleId="NormalWeb1">
    <w:name w:val="Normal (Web)1"/>
    <w:basedOn w:val="Normal"/>
    <w:next w:val="PlaceholderText1"/>
    <w:qFormat/>
    <w:rsid w:val="003D2310"/>
    <w:pPr>
      <w:spacing w:after="0" w:line="240" w:lineRule="auto"/>
    </w:pPr>
  </w:style>
  <w:style w:type="paragraph" w:customStyle="1" w:styleId="CardTagCharChar">
    <w:name w:val="Card Tag Char Char"/>
    <w:basedOn w:val="Normal"/>
    <w:next w:val="NoteLevel31"/>
    <w:qFormat/>
    <w:rsid w:val="003D2310"/>
    <w:pPr>
      <w:spacing w:after="0" w:line="240" w:lineRule="auto"/>
    </w:pPr>
  </w:style>
  <w:style w:type="paragraph" w:customStyle="1" w:styleId="fixed">
    <w:name w:val="fixed"/>
    <w:basedOn w:val="Normal"/>
    <w:next w:val="NoteLevel41"/>
    <w:qFormat/>
    <w:rsid w:val="003D2310"/>
    <w:pPr>
      <w:spacing w:after="0" w:line="240" w:lineRule="auto"/>
    </w:pPr>
  </w:style>
  <w:style w:type="paragraph" w:customStyle="1" w:styleId="textonormal">
    <w:name w:val="textonormal"/>
    <w:basedOn w:val="Normal"/>
    <w:next w:val="NoteLevel51"/>
    <w:qFormat/>
    <w:rsid w:val="003D2310"/>
    <w:pPr>
      <w:spacing w:after="0" w:line="240" w:lineRule="auto"/>
    </w:pPr>
  </w:style>
  <w:style w:type="paragraph" w:customStyle="1" w:styleId="Subtitle10">
    <w:name w:val="Subtitle1"/>
    <w:basedOn w:val="Normal"/>
    <w:next w:val="NoteLevel61"/>
    <w:qFormat/>
    <w:rsid w:val="003D2310"/>
    <w:pPr>
      <w:spacing w:after="0" w:line="240" w:lineRule="auto"/>
    </w:pPr>
  </w:style>
  <w:style w:type="paragraph" w:customStyle="1" w:styleId="ExecutiveSummarytext">
    <w:name w:val="Executive Summary text"/>
    <w:basedOn w:val="Normal"/>
    <w:next w:val="Normal"/>
    <w:qFormat/>
    <w:rsid w:val="003D2310"/>
    <w:pPr>
      <w:spacing w:after="0" w:line="240" w:lineRule="auto"/>
    </w:pPr>
  </w:style>
  <w:style w:type="character" w:customStyle="1" w:styleId="NormalUnderlineChar1">
    <w:name w:val="Normal Underline Char1"/>
    <w:locked/>
    <w:rsid w:val="003D2310"/>
  </w:style>
  <w:style w:type="paragraph" w:customStyle="1" w:styleId="NormalUnderline">
    <w:name w:val="Normal Underline"/>
    <w:basedOn w:val="Normal"/>
    <w:next w:val="NoteLevel91"/>
    <w:qFormat/>
    <w:rsid w:val="003D2310"/>
    <w:pPr>
      <w:spacing w:after="0" w:line="240" w:lineRule="auto"/>
    </w:pPr>
  </w:style>
  <w:style w:type="paragraph" w:customStyle="1" w:styleId="byline1">
    <w:name w:val="byline1"/>
    <w:basedOn w:val="Normal"/>
    <w:qFormat/>
    <w:rsid w:val="003D2310"/>
    <w:pPr>
      <w:spacing w:after="0" w:line="240" w:lineRule="auto"/>
    </w:pPr>
  </w:style>
  <w:style w:type="paragraph" w:customStyle="1" w:styleId="PlaceholderText1">
    <w:name w:val="Placeholder Text1"/>
    <w:basedOn w:val="Normal"/>
    <w:next w:val="ImportantText"/>
    <w:qFormat/>
    <w:rsid w:val="003D2310"/>
    <w:pPr>
      <w:spacing w:after="0" w:line="240" w:lineRule="auto"/>
    </w:pPr>
  </w:style>
  <w:style w:type="paragraph" w:customStyle="1" w:styleId="NoteLevel31">
    <w:name w:val="Note Level 31"/>
    <w:basedOn w:val="Normal"/>
    <w:qFormat/>
    <w:rsid w:val="003D2310"/>
    <w:pPr>
      <w:spacing w:after="0" w:line="240" w:lineRule="auto"/>
    </w:pPr>
  </w:style>
  <w:style w:type="paragraph" w:customStyle="1" w:styleId="NoteLevel41">
    <w:name w:val="Note Level 41"/>
    <w:basedOn w:val="Normal"/>
    <w:next w:val="StyleBodyText11ptBlackUnderline"/>
    <w:qFormat/>
    <w:rsid w:val="003D2310"/>
    <w:pPr>
      <w:spacing w:after="0" w:line="240" w:lineRule="auto"/>
    </w:pPr>
  </w:style>
  <w:style w:type="paragraph" w:customStyle="1" w:styleId="NoteLevel51">
    <w:name w:val="Note Level 51"/>
    <w:basedOn w:val="Normal"/>
    <w:qFormat/>
    <w:rsid w:val="003D2310"/>
    <w:pPr>
      <w:spacing w:after="0" w:line="240" w:lineRule="auto"/>
    </w:pPr>
  </w:style>
  <w:style w:type="paragraph" w:customStyle="1" w:styleId="NoteLevel61">
    <w:name w:val="Note Level 61"/>
    <w:basedOn w:val="Normal"/>
    <w:next w:val="StyleBodyText11ptBoldBlack"/>
    <w:qFormat/>
    <w:rsid w:val="003D2310"/>
    <w:pPr>
      <w:spacing w:after="0" w:line="240" w:lineRule="auto"/>
    </w:pPr>
  </w:style>
  <w:style w:type="paragraph" w:customStyle="1" w:styleId="NoteLevel71">
    <w:name w:val="Note Level 71"/>
    <w:basedOn w:val="Normal"/>
    <w:qFormat/>
    <w:rsid w:val="003D2310"/>
    <w:pPr>
      <w:spacing w:after="0" w:line="240" w:lineRule="auto"/>
    </w:pPr>
  </w:style>
  <w:style w:type="paragraph" w:customStyle="1" w:styleId="NoteLevel81">
    <w:name w:val="Note Level 81"/>
    <w:basedOn w:val="Normal"/>
    <w:next w:val="StyletinyBold"/>
    <w:qFormat/>
    <w:rsid w:val="003D2310"/>
    <w:pPr>
      <w:spacing w:after="0" w:line="240" w:lineRule="auto"/>
    </w:pPr>
  </w:style>
  <w:style w:type="paragraph" w:customStyle="1" w:styleId="NoteLevel91">
    <w:name w:val="Note Level 91"/>
    <w:basedOn w:val="Normal"/>
    <w:qFormat/>
    <w:rsid w:val="003D2310"/>
    <w:pPr>
      <w:spacing w:after="0" w:line="240" w:lineRule="auto"/>
    </w:pPr>
  </w:style>
  <w:style w:type="character" w:customStyle="1" w:styleId="ImportantTextChar">
    <w:name w:val="Important Text Char"/>
    <w:locked/>
    <w:rsid w:val="003D2310"/>
  </w:style>
  <w:style w:type="paragraph" w:customStyle="1" w:styleId="ImportantText">
    <w:name w:val="Important Text"/>
    <w:basedOn w:val="Normal"/>
    <w:next w:val="Normal"/>
    <w:qFormat/>
    <w:rsid w:val="003D2310"/>
    <w:pPr>
      <w:spacing w:after="0" w:line="240" w:lineRule="auto"/>
    </w:pPr>
  </w:style>
  <w:style w:type="character" w:customStyle="1" w:styleId="StyleBodyText11ptBlackUnderlineChar">
    <w:name w:val="Style Body Text + 11 pt Black Underline Char"/>
    <w:locked/>
    <w:rsid w:val="003D2310"/>
  </w:style>
  <w:style w:type="paragraph" w:customStyle="1" w:styleId="StyleBodyText11ptBlackUnderline">
    <w:name w:val="Style Body Text + 11 pt Black Underline"/>
    <w:basedOn w:val="Normal"/>
    <w:next w:val="ListContents"/>
    <w:qFormat/>
    <w:rsid w:val="003D2310"/>
    <w:pPr>
      <w:spacing w:after="0" w:line="240" w:lineRule="auto"/>
    </w:pPr>
  </w:style>
  <w:style w:type="character" w:customStyle="1" w:styleId="StyleBodyText11ptBoldBlackChar">
    <w:name w:val="Style Body Text + 11 pt Bold Black Char"/>
    <w:locked/>
    <w:rsid w:val="003D2310"/>
  </w:style>
  <w:style w:type="paragraph" w:customStyle="1" w:styleId="StyleBodyText11ptBoldBlack">
    <w:name w:val="Style Body Text + 11 pt Bold Black"/>
    <w:basedOn w:val="Normal"/>
    <w:next w:val="StyleListContents11ptCustomColorRGB353132Underline"/>
    <w:qFormat/>
    <w:rsid w:val="003D2310"/>
    <w:pPr>
      <w:spacing w:after="0" w:line="240" w:lineRule="auto"/>
    </w:pPr>
  </w:style>
  <w:style w:type="character" w:customStyle="1" w:styleId="StyletinyBoldChar">
    <w:name w:val="Style tiny + Bold Char"/>
    <w:locked/>
    <w:rsid w:val="003D2310"/>
  </w:style>
  <w:style w:type="paragraph" w:customStyle="1" w:styleId="StyletinyBold">
    <w:name w:val="Style tiny + Bold"/>
    <w:basedOn w:val="TagF3"/>
    <w:qFormat/>
    <w:rsid w:val="003D2310"/>
  </w:style>
  <w:style w:type="character" w:customStyle="1" w:styleId="Heading5SizeDownChar">
    <w:name w:val="Heading 5 Size Down Char"/>
    <w:locked/>
    <w:rsid w:val="003D2310"/>
  </w:style>
  <w:style w:type="character" w:customStyle="1" w:styleId="Normal2BoldChar">
    <w:name w:val="Normal2 + Bold Char"/>
    <w:locked/>
    <w:rsid w:val="003D2310"/>
  </w:style>
  <w:style w:type="paragraph" w:customStyle="1" w:styleId="Normal2Bold">
    <w:name w:val="Normal2 + Bold"/>
    <w:basedOn w:val="Normal"/>
    <w:next w:val="Unimportant"/>
    <w:qFormat/>
    <w:rsid w:val="003D2310"/>
    <w:pPr>
      <w:spacing w:after="0" w:line="240" w:lineRule="auto"/>
    </w:pPr>
  </w:style>
  <w:style w:type="character" w:customStyle="1" w:styleId="ListContentsChar">
    <w:name w:val="List Contents Char"/>
    <w:locked/>
    <w:rsid w:val="003D2310"/>
  </w:style>
  <w:style w:type="paragraph" w:customStyle="1" w:styleId="ListContents">
    <w:name w:val="List Contents"/>
    <w:basedOn w:val="Normal"/>
    <w:next w:val="Ununderlined"/>
    <w:qFormat/>
    <w:rsid w:val="003D2310"/>
    <w:pPr>
      <w:spacing w:after="0" w:line="240" w:lineRule="auto"/>
    </w:pPr>
  </w:style>
  <w:style w:type="character" w:customStyle="1" w:styleId="StyleListContents11ptCustomColorRGB353132UnderlineChar">
    <w:name w:val="Style List Contents + 11 pt Custom Color(RGB(353132)) Underline Char"/>
    <w:locked/>
    <w:rsid w:val="003D2310"/>
  </w:style>
  <w:style w:type="paragraph" w:customStyle="1" w:styleId="StyleListContents11ptCustomColorRGB353132Underline">
    <w:name w:val="Style List Contents + 11 pt Custom Color(RGB(353132)) Underline"/>
    <w:basedOn w:val="Ununderlined"/>
    <w:qFormat/>
    <w:rsid w:val="003D2310"/>
  </w:style>
  <w:style w:type="character" w:customStyle="1" w:styleId="StyleCards12ptThickunderlineChar2">
    <w:name w:val="Style Cards + 12 pt Thick underline Char2"/>
    <w:locked/>
    <w:rsid w:val="003D2310"/>
  </w:style>
  <w:style w:type="paragraph" w:customStyle="1" w:styleId="StyleCards12ptThickunderline">
    <w:name w:val="Style Cards + 12 pt Thick underline"/>
    <w:basedOn w:val="Normal"/>
    <w:qFormat/>
    <w:rsid w:val="003D2310"/>
    <w:pPr>
      <w:spacing w:after="0" w:line="240" w:lineRule="auto"/>
    </w:pPr>
  </w:style>
  <w:style w:type="character" w:customStyle="1" w:styleId="UnimportantCharChar">
    <w:name w:val="Unimportant Char Char"/>
    <w:locked/>
    <w:rsid w:val="003D2310"/>
  </w:style>
  <w:style w:type="paragraph" w:customStyle="1" w:styleId="Unimportant">
    <w:name w:val="Unimportant"/>
    <w:basedOn w:val="Normal"/>
    <w:next w:val="DebateCite"/>
    <w:qFormat/>
    <w:rsid w:val="003D2310"/>
    <w:pPr>
      <w:spacing w:after="0" w:line="240" w:lineRule="auto"/>
    </w:pPr>
  </w:style>
  <w:style w:type="character" w:customStyle="1" w:styleId="UnunderlinedChar">
    <w:name w:val="Ununderlined Char"/>
    <w:locked/>
    <w:rsid w:val="003D2310"/>
  </w:style>
  <w:style w:type="paragraph" w:customStyle="1" w:styleId="Ununderlined">
    <w:name w:val="Ununderlined"/>
    <w:basedOn w:val="Normal"/>
    <w:next w:val="PreformattedText"/>
    <w:qFormat/>
    <w:rsid w:val="003D2310"/>
    <w:pPr>
      <w:spacing w:after="0" w:line="240" w:lineRule="auto"/>
    </w:pPr>
  </w:style>
  <w:style w:type="paragraph" w:customStyle="1" w:styleId="StyleHeading1Justified">
    <w:name w:val="Style Heading 1 + Justified"/>
    <w:basedOn w:val="Normal"/>
    <w:next w:val="Normal"/>
    <w:qFormat/>
    <w:rsid w:val="003D2310"/>
    <w:pPr>
      <w:spacing w:after="0" w:line="240" w:lineRule="auto"/>
    </w:pPr>
  </w:style>
  <w:style w:type="character" w:customStyle="1" w:styleId="textunderlineChar0">
    <w:name w:val="text underline Char"/>
    <w:locked/>
    <w:rsid w:val="003D2310"/>
  </w:style>
  <w:style w:type="paragraph" w:customStyle="1" w:styleId="textunderline0">
    <w:name w:val="text underline"/>
    <w:basedOn w:val="Normal"/>
    <w:next w:val="Heading4Cite"/>
    <w:autoRedefine/>
    <w:qFormat/>
    <w:rsid w:val="003D2310"/>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3D2310"/>
  </w:style>
  <w:style w:type="paragraph" w:customStyle="1" w:styleId="DebateTag">
    <w:name w:val="Debate Tag"/>
    <w:basedOn w:val="Normal"/>
    <w:autoRedefine/>
    <w:qFormat/>
    <w:rsid w:val="003D2310"/>
    <w:pPr>
      <w:spacing w:after="0" w:line="240" w:lineRule="auto"/>
    </w:pPr>
  </w:style>
  <w:style w:type="paragraph" w:customStyle="1" w:styleId="DebateCite">
    <w:name w:val="Debate Cite"/>
    <w:basedOn w:val="Normal"/>
    <w:next w:val="Normaltag"/>
    <w:autoRedefine/>
    <w:qFormat/>
    <w:rsid w:val="003D2310"/>
    <w:pPr>
      <w:spacing w:after="0" w:line="240" w:lineRule="auto"/>
    </w:pPr>
  </w:style>
  <w:style w:type="paragraph" w:customStyle="1" w:styleId="PreformattedText">
    <w:name w:val="Preformatted Text"/>
    <w:basedOn w:val="Normal"/>
    <w:next w:val="Cardnon-underlined"/>
    <w:qFormat/>
    <w:rsid w:val="003D2310"/>
    <w:pPr>
      <w:spacing w:after="0" w:line="240" w:lineRule="auto"/>
    </w:pPr>
  </w:style>
  <w:style w:type="paragraph" w:customStyle="1" w:styleId="MaggieTag">
    <w:name w:val="MaggieTag"/>
    <w:basedOn w:val="Heading2"/>
    <w:next w:val="BlockTitle4"/>
    <w:qFormat/>
    <w:rsid w:val="003D2310"/>
    <w:pPr>
      <w:spacing w:before="480" w:line="240" w:lineRule="auto"/>
    </w:pPr>
  </w:style>
  <w:style w:type="paragraph" w:customStyle="1" w:styleId="4">
    <w:name w:val="4"/>
    <w:basedOn w:val="Normal"/>
    <w:next w:val="DottedUnderline0"/>
    <w:qFormat/>
    <w:rsid w:val="003D2310"/>
    <w:pPr>
      <w:spacing w:after="0" w:line="240" w:lineRule="auto"/>
    </w:pPr>
  </w:style>
  <w:style w:type="character" w:customStyle="1" w:styleId="Cardnon-underlinedChar">
    <w:name w:val="Card non-underlined Char"/>
    <w:locked/>
    <w:rsid w:val="003D2310"/>
  </w:style>
  <w:style w:type="paragraph" w:customStyle="1" w:styleId="BlockTitle4">
    <w:name w:val="%Block Title"/>
    <w:basedOn w:val="Heading1"/>
    <w:next w:val="PageNumber4"/>
    <w:qFormat/>
    <w:rsid w:val="003D2310"/>
    <w:pPr>
      <w:spacing w:before="480" w:line="240" w:lineRule="auto"/>
    </w:pPr>
  </w:style>
  <w:style w:type="paragraph" w:customStyle="1" w:styleId="CARD0">
    <w:name w:val="CARD"/>
    <w:basedOn w:val="Normal"/>
    <w:next w:val="PageNumber5"/>
    <w:link w:val="CARDChar2"/>
    <w:qFormat/>
    <w:rsid w:val="003D2310"/>
    <w:pPr>
      <w:spacing w:after="0" w:line="240" w:lineRule="auto"/>
    </w:pPr>
  </w:style>
  <w:style w:type="paragraph" w:customStyle="1" w:styleId="HiddenBlockHeader">
    <w:name w:val="Hidden Block Header"/>
    <w:basedOn w:val="Normal"/>
    <w:next w:val="Cardtext0"/>
    <w:link w:val="HiddenBlockHeaderChar"/>
    <w:qFormat/>
    <w:rsid w:val="003D2310"/>
    <w:pPr>
      <w:spacing w:after="0" w:line="240" w:lineRule="auto"/>
    </w:pPr>
  </w:style>
  <w:style w:type="paragraph" w:customStyle="1" w:styleId="ThickUnderline">
    <w:name w:val="ThickUnderline"/>
    <w:qFormat/>
    <w:rsid w:val="003D2310"/>
    <w:pPr>
      <w:spacing w:after="200" w:line="276" w:lineRule="auto"/>
    </w:pPr>
    <w:rPr>
      <w:rFonts w:eastAsiaTheme="minorHAnsi"/>
      <w:sz w:val="22"/>
      <w:szCs w:val="22"/>
    </w:rPr>
  </w:style>
  <w:style w:type="paragraph" w:customStyle="1" w:styleId="DottedUnderline0">
    <w:name w:val="DottedUnderline"/>
    <w:basedOn w:val="Normal"/>
    <w:qFormat/>
    <w:rsid w:val="003D2310"/>
    <w:pPr>
      <w:spacing w:after="0" w:line="240" w:lineRule="auto"/>
    </w:pPr>
  </w:style>
  <w:style w:type="paragraph" w:customStyle="1" w:styleId="AAAcard">
    <w:name w:val="AAAcard"/>
    <w:basedOn w:val="Normal"/>
    <w:next w:val="citeunread"/>
    <w:link w:val="AAAcardChar"/>
    <w:qFormat/>
    <w:rsid w:val="003D2310"/>
    <w:pPr>
      <w:spacing w:after="0" w:line="240" w:lineRule="auto"/>
    </w:pPr>
  </w:style>
  <w:style w:type="character" w:customStyle="1" w:styleId="Card-UnderlineChar">
    <w:name w:val="Card-Underline Char"/>
    <w:locked/>
    <w:rsid w:val="003D2310"/>
  </w:style>
  <w:style w:type="paragraph" w:customStyle="1" w:styleId="Card-Underline">
    <w:name w:val="Card-Underline"/>
    <w:basedOn w:val="Normal"/>
    <w:next w:val="read"/>
    <w:qFormat/>
    <w:rsid w:val="003D2310"/>
    <w:pPr>
      <w:spacing w:after="0" w:line="240" w:lineRule="auto"/>
    </w:pPr>
  </w:style>
  <w:style w:type="paragraph" w:customStyle="1" w:styleId="PageNumber3">
    <w:name w:val="Page Number3"/>
    <w:basedOn w:val="Normal"/>
    <w:next w:val="Normal"/>
    <w:qFormat/>
    <w:rsid w:val="003D2310"/>
    <w:pPr>
      <w:spacing w:after="0" w:line="240" w:lineRule="auto"/>
    </w:pPr>
  </w:style>
  <w:style w:type="paragraph" w:customStyle="1" w:styleId="PageNumber4">
    <w:name w:val="Page Number4"/>
    <w:basedOn w:val="Normal"/>
    <w:next w:val="Normal"/>
    <w:qFormat/>
    <w:rsid w:val="003D2310"/>
    <w:pPr>
      <w:spacing w:after="0" w:line="240" w:lineRule="auto"/>
    </w:pPr>
  </w:style>
  <w:style w:type="paragraph" w:customStyle="1" w:styleId="PageNumber5">
    <w:name w:val="Page Number5"/>
    <w:basedOn w:val="Normal"/>
    <w:next w:val="Normal"/>
    <w:qFormat/>
    <w:rsid w:val="003D2310"/>
    <w:pPr>
      <w:spacing w:after="0" w:line="240" w:lineRule="auto"/>
    </w:pPr>
  </w:style>
  <w:style w:type="paragraph" w:customStyle="1" w:styleId="smalltext1">
    <w:name w:val="small text1"/>
    <w:basedOn w:val="Normal"/>
    <w:next w:val="Normal"/>
    <w:uiPriority w:val="4"/>
    <w:qFormat/>
    <w:rsid w:val="003D2310"/>
    <w:pPr>
      <w:spacing w:after="0" w:line="240" w:lineRule="auto"/>
    </w:pPr>
  </w:style>
  <w:style w:type="character" w:customStyle="1" w:styleId="CircleChar">
    <w:name w:val="Circle Char"/>
    <w:locked/>
    <w:rsid w:val="003D2310"/>
  </w:style>
  <w:style w:type="character" w:customStyle="1" w:styleId="citeunreadChar">
    <w:name w:val="cite unread Char"/>
    <w:locked/>
    <w:rsid w:val="003D2310"/>
  </w:style>
  <w:style w:type="paragraph" w:customStyle="1" w:styleId="citeunread">
    <w:name w:val="cite unread"/>
    <w:basedOn w:val="Normal"/>
    <w:next w:val="StyleStyle16pt"/>
    <w:qFormat/>
    <w:rsid w:val="003D2310"/>
    <w:pPr>
      <w:spacing w:after="0" w:line="240" w:lineRule="auto"/>
    </w:pPr>
  </w:style>
  <w:style w:type="character" w:customStyle="1" w:styleId="readCharChar">
    <w:name w:val="read Char Char"/>
    <w:locked/>
    <w:rsid w:val="003D2310"/>
  </w:style>
  <w:style w:type="paragraph" w:customStyle="1" w:styleId="read">
    <w:name w:val="read"/>
    <w:basedOn w:val="Normal"/>
    <w:next w:val="Normal"/>
    <w:qFormat/>
    <w:rsid w:val="003D2310"/>
    <w:pPr>
      <w:spacing w:after="0" w:line="240" w:lineRule="auto"/>
    </w:pPr>
  </w:style>
  <w:style w:type="paragraph" w:customStyle="1" w:styleId="CiteReal0">
    <w:name w:val="Cite Real"/>
    <w:basedOn w:val="Normal"/>
    <w:next w:val="Normal"/>
    <w:qFormat/>
    <w:rsid w:val="003D2310"/>
    <w:pPr>
      <w:spacing w:after="0" w:line="240" w:lineRule="auto"/>
    </w:pPr>
  </w:style>
  <w:style w:type="paragraph" w:customStyle="1" w:styleId="PageNumber6">
    <w:name w:val="Page Number6"/>
    <w:basedOn w:val="Normal"/>
    <w:next w:val="Normal"/>
    <w:qFormat/>
    <w:rsid w:val="003D2310"/>
    <w:pPr>
      <w:spacing w:after="0" w:line="240" w:lineRule="auto"/>
    </w:pPr>
  </w:style>
  <w:style w:type="paragraph" w:customStyle="1" w:styleId="lastupdated">
    <w:name w:val="lastupdated"/>
    <w:basedOn w:val="Normal"/>
    <w:next w:val="Subtitle2"/>
    <w:qFormat/>
    <w:rsid w:val="003D2310"/>
    <w:pPr>
      <w:spacing w:after="0" w:line="240" w:lineRule="auto"/>
    </w:pPr>
  </w:style>
  <w:style w:type="paragraph" w:customStyle="1" w:styleId="hn-byline">
    <w:name w:val="hn-byline"/>
    <w:basedOn w:val="Normal"/>
    <w:next w:val="bodyintro"/>
    <w:qFormat/>
    <w:rsid w:val="003D2310"/>
    <w:pPr>
      <w:spacing w:after="0" w:line="240" w:lineRule="auto"/>
    </w:pPr>
  </w:style>
  <w:style w:type="paragraph" w:customStyle="1" w:styleId="articleinfo">
    <w:name w:val="articleinfo"/>
    <w:basedOn w:val="Normal"/>
    <w:next w:val="indent"/>
    <w:qFormat/>
    <w:rsid w:val="003D2310"/>
    <w:pPr>
      <w:spacing w:after="0" w:line="240" w:lineRule="auto"/>
    </w:pPr>
  </w:style>
  <w:style w:type="character" w:customStyle="1" w:styleId="StyleStyle16ptChar">
    <w:name w:val="Style Style1 + 6 pt Char"/>
    <w:locked/>
    <w:rsid w:val="003D2310"/>
  </w:style>
  <w:style w:type="paragraph" w:customStyle="1" w:styleId="StyleStyle16pt">
    <w:name w:val="Style Style1 + 6 pt"/>
    <w:basedOn w:val="Normal"/>
    <w:qFormat/>
    <w:rsid w:val="003D2310"/>
    <w:pPr>
      <w:spacing w:after="0" w:line="240" w:lineRule="auto"/>
    </w:pPr>
  </w:style>
  <w:style w:type="paragraph" w:customStyle="1" w:styleId="PageNumber7">
    <w:name w:val="Page Number7"/>
    <w:basedOn w:val="Normal"/>
    <w:next w:val="Normal"/>
    <w:qFormat/>
    <w:rsid w:val="003D2310"/>
    <w:pPr>
      <w:spacing w:after="0" w:line="240" w:lineRule="auto"/>
    </w:pPr>
  </w:style>
  <w:style w:type="paragraph" w:customStyle="1" w:styleId="OmniPage4">
    <w:name w:val="OmniPage #4"/>
    <w:basedOn w:val="Normal"/>
    <w:qFormat/>
    <w:rsid w:val="003D2310"/>
    <w:pPr>
      <w:spacing w:after="0" w:line="240" w:lineRule="auto"/>
    </w:pPr>
  </w:style>
  <w:style w:type="paragraph" w:customStyle="1" w:styleId="OmniPage10">
    <w:name w:val="OmniPage #10"/>
    <w:basedOn w:val="Normal"/>
    <w:qFormat/>
    <w:rsid w:val="003D2310"/>
    <w:pPr>
      <w:spacing w:after="0" w:line="240" w:lineRule="auto"/>
    </w:pPr>
  </w:style>
  <w:style w:type="paragraph" w:customStyle="1" w:styleId="PageNumber8">
    <w:name w:val="Page Number8"/>
    <w:basedOn w:val="Normal"/>
    <w:next w:val="Normal"/>
    <w:uiPriority w:val="99"/>
    <w:qFormat/>
    <w:rsid w:val="003D2310"/>
    <w:pPr>
      <w:spacing w:after="0" w:line="240" w:lineRule="auto"/>
    </w:pPr>
  </w:style>
  <w:style w:type="paragraph" w:customStyle="1" w:styleId="Subtitle2">
    <w:name w:val="Subtitle2"/>
    <w:basedOn w:val="Normal"/>
    <w:qFormat/>
    <w:rsid w:val="003D2310"/>
    <w:pPr>
      <w:spacing w:after="0" w:line="240" w:lineRule="auto"/>
    </w:pPr>
  </w:style>
  <w:style w:type="paragraph" w:customStyle="1" w:styleId="bodyintro">
    <w:name w:val="bodyintro"/>
    <w:basedOn w:val="Normal"/>
    <w:uiPriority w:val="99"/>
    <w:qFormat/>
    <w:rsid w:val="003D2310"/>
    <w:pPr>
      <w:spacing w:after="0" w:line="240" w:lineRule="auto"/>
    </w:pPr>
  </w:style>
  <w:style w:type="paragraph" w:customStyle="1" w:styleId="indent">
    <w:name w:val="indent"/>
    <w:basedOn w:val="Normal"/>
    <w:qFormat/>
    <w:rsid w:val="003D2310"/>
    <w:pPr>
      <w:spacing w:after="0" w:line="240" w:lineRule="auto"/>
    </w:pPr>
  </w:style>
  <w:style w:type="paragraph" w:customStyle="1" w:styleId="center">
    <w:name w:val="center"/>
    <w:basedOn w:val="Normal"/>
    <w:qFormat/>
    <w:rsid w:val="003D2310"/>
    <w:pPr>
      <w:spacing w:after="0" w:line="240" w:lineRule="auto"/>
    </w:pPr>
  </w:style>
  <w:style w:type="character" w:customStyle="1" w:styleId="tagChar2">
    <w:name w:val="tag Char2"/>
    <w:qFormat/>
    <w:rsid w:val="003D2310"/>
  </w:style>
  <w:style w:type="character" w:customStyle="1" w:styleId="cardchar00">
    <w:name w:val="cardchar0"/>
    <w:basedOn w:val="DefaultParagraphFont"/>
    <w:rsid w:val="003D2310"/>
  </w:style>
  <w:style w:type="character" w:customStyle="1" w:styleId="UnderlineNon-bold">
    <w:name w:val="Underline Non - bold"/>
    <w:rsid w:val="003D2310"/>
  </w:style>
  <w:style w:type="character" w:customStyle="1" w:styleId="UnderlineBold0">
    <w:name w:val="Underline Bold"/>
    <w:uiPriority w:val="6"/>
    <w:qFormat/>
    <w:rsid w:val="003D2310"/>
  </w:style>
  <w:style w:type="character" w:customStyle="1" w:styleId="Heading5Char2">
    <w:name w:val="Heading 5 Char2"/>
    <w:rsid w:val="003D2310"/>
  </w:style>
  <w:style w:type="character" w:customStyle="1" w:styleId="underlinechar3">
    <w:name w:val="underlinechar"/>
    <w:rsid w:val="003D2310"/>
  </w:style>
  <w:style w:type="character" w:customStyle="1" w:styleId="authordate2">
    <w:name w:val="authordate"/>
    <w:rsid w:val="003D2310"/>
  </w:style>
  <w:style w:type="character" w:customStyle="1" w:styleId="underline4">
    <w:name w:val="%underline"/>
    <w:qFormat/>
    <w:rsid w:val="003D2310"/>
  </w:style>
  <w:style w:type="character" w:customStyle="1" w:styleId="AUNDERLINE0">
    <w:name w:val="AUNDERLINE"/>
    <w:qFormat/>
    <w:rsid w:val="003D2310"/>
  </w:style>
  <w:style w:type="character" w:customStyle="1" w:styleId="slug-doi">
    <w:name w:val="slug-doi"/>
    <w:basedOn w:val="DefaultParagraphFont"/>
    <w:rsid w:val="003D2310"/>
  </w:style>
  <w:style w:type="character" w:customStyle="1" w:styleId="af">
    <w:name w:val="af"/>
    <w:basedOn w:val="DefaultParagraphFont"/>
    <w:rsid w:val="003D2310"/>
  </w:style>
  <w:style w:type="character" w:customStyle="1" w:styleId="ab">
    <w:name w:val="ab"/>
    <w:basedOn w:val="DefaultParagraphFont"/>
    <w:rsid w:val="003D2310"/>
  </w:style>
  <w:style w:type="character" w:customStyle="1" w:styleId="em">
    <w:name w:val="em"/>
    <w:basedOn w:val="DefaultParagraphFont"/>
    <w:rsid w:val="003D2310"/>
  </w:style>
  <w:style w:type="character" w:customStyle="1" w:styleId="au">
    <w:name w:val="au"/>
    <w:basedOn w:val="DefaultParagraphFont"/>
    <w:rsid w:val="003D2310"/>
  </w:style>
  <w:style w:type="character" w:customStyle="1" w:styleId="ti">
    <w:name w:val="ti"/>
    <w:basedOn w:val="DefaultParagraphFont"/>
    <w:rsid w:val="003D2310"/>
  </w:style>
  <w:style w:type="character" w:customStyle="1" w:styleId="subheadblue">
    <w:name w:val="subhead_blue"/>
    <w:basedOn w:val="DefaultParagraphFont"/>
    <w:rsid w:val="003D2310"/>
  </w:style>
  <w:style w:type="character" w:customStyle="1" w:styleId="affiliation">
    <w:name w:val="affiliation"/>
    <w:basedOn w:val="DefaultParagraphFont"/>
    <w:rsid w:val="003D2310"/>
  </w:style>
  <w:style w:type="character" w:customStyle="1" w:styleId="slug-doi-wrapper">
    <w:name w:val="slug-doi-wrapper"/>
    <w:basedOn w:val="DefaultParagraphFont"/>
    <w:rsid w:val="003D2310"/>
  </w:style>
  <w:style w:type="character" w:customStyle="1" w:styleId="slug-metadata-noteahead-of-print">
    <w:name w:val="slug-metadata-note ahead-of-print"/>
    <w:basedOn w:val="DefaultParagraphFont"/>
    <w:rsid w:val="003D2310"/>
  </w:style>
  <w:style w:type="character" w:customStyle="1" w:styleId="slug-ahead-of-print-date">
    <w:name w:val="slug-ahead-of-print-date"/>
    <w:basedOn w:val="DefaultParagraphFont"/>
    <w:rsid w:val="003D2310"/>
  </w:style>
  <w:style w:type="character" w:customStyle="1" w:styleId="medium-bold">
    <w:name w:val="medium-bold"/>
    <w:basedOn w:val="DefaultParagraphFont"/>
    <w:rsid w:val="003D2310"/>
  </w:style>
  <w:style w:type="character" w:customStyle="1" w:styleId="updated-short-citation">
    <w:name w:val="updated-short-citation"/>
    <w:basedOn w:val="DefaultParagraphFont"/>
    <w:rsid w:val="003D2310"/>
  </w:style>
  <w:style w:type="character" w:customStyle="1" w:styleId="TagCharChar1">
    <w:name w:val="Tag Char Char1"/>
    <w:rsid w:val="003D2310"/>
  </w:style>
  <w:style w:type="character" w:customStyle="1" w:styleId="berief">
    <w:name w:val="berief"/>
    <w:rsid w:val="003D2310"/>
  </w:style>
  <w:style w:type="character" w:customStyle="1" w:styleId="Brief-Smalltext">
    <w:name w:val="Brief - Small text"/>
    <w:rsid w:val="003D2310"/>
  </w:style>
  <w:style w:type="character" w:customStyle="1" w:styleId="F8-UnderlineBold">
    <w:name w:val="F8 - Underline/Bold"/>
    <w:rsid w:val="003D2310"/>
  </w:style>
  <w:style w:type="character" w:customStyle="1" w:styleId="Brief-Bold">
    <w:name w:val="Brief - Bold"/>
    <w:rsid w:val="003D2310"/>
  </w:style>
  <w:style w:type="character" w:customStyle="1" w:styleId="Card-Underline0">
    <w:name w:val="Card - Underline"/>
    <w:rsid w:val="003D2310"/>
  </w:style>
  <w:style w:type="character" w:customStyle="1" w:styleId="beriefunderline">
    <w:name w:val="berief = underline"/>
    <w:rsid w:val="003D2310"/>
  </w:style>
  <w:style w:type="character" w:customStyle="1" w:styleId="BoldText10pt">
    <w:name w:val="Bold Text 10 pt"/>
    <w:rsid w:val="003D2310"/>
  </w:style>
  <w:style w:type="character" w:customStyle="1" w:styleId="eoeaheader">
    <w:name w:val="eoea_header"/>
    <w:basedOn w:val="DefaultParagraphFont"/>
    <w:rsid w:val="003D2310"/>
  </w:style>
  <w:style w:type="character" w:customStyle="1" w:styleId="SC4208902">
    <w:name w:val="SC.4.208902"/>
    <w:rsid w:val="003D2310"/>
  </w:style>
  <w:style w:type="character" w:customStyle="1" w:styleId="SC4208915">
    <w:name w:val="SC.4.208915"/>
    <w:rsid w:val="003D2310"/>
  </w:style>
  <w:style w:type="character" w:customStyle="1" w:styleId="SC273764">
    <w:name w:val="SC.2.73764"/>
    <w:rsid w:val="003D2310"/>
  </w:style>
  <w:style w:type="character" w:customStyle="1" w:styleId="SC273779">
    <w:name w:val="SC.2.73779"/>
    <w:rsid w:val="003D2310"/>
  </w:style>
  <w:style w:type="character" w:customStyle="1" w:styleId="SC273763">
    <w:name w:val="SC.2.73763"/>
    <w:rsid w:val="003D2310"/>
  </w:style>
  <w:style w:type="character" w:customStyle="1" w:styleId="SC4208910">
    <w:name w:val="SC.4.208910"/>
    <w:rsid w:val="003D2310"/>
  </w:style>
  <w:style w:type="character" w:customStyle="1" w:styleId="SC4208911">
    <w:name w:val="SC.4.208911"/>
    <w:rsid w:val="003D2310"/>
  </w:style>
  <w:style w:type="character" w:customStyle="1" w:styleId="articlesubtitle">
    <w:name w:val="article_sub_title"/>
    <w:basedOn w:val="DefaultParagraphFont"/>
    <w:rsid w:val="003D2310"/>
  </w:style>
  <w:style w:type="character" w:customStyle="1" w:styleId="newsdate2">
    <w:name w:val="news_date2"/>
    <w:basedOn w:val="DefaultParagraphFont"/>
    <w:rsid w:val="003D2310"/>
  </w:style>
  <w:style w:type="character" w:customStyle="1" w:styleId="readarticleheader">
    <w:name w:val="readarticleheader"/>
    <w:basedOn w:val="DefaultParagraphFont"/>
    <w:rsid w:val="003D2310"/>
  </w:style>
  <w:style w:type="character" w:customStyle="1" w:styleId="char">
    <w:name w:val="char"/>
    <w:basedOn w:val="DefaultParagraphFont"/>
    <w:rsid w:val="003D2310"/>
  </w:style>
  <w:style w:type="character" w:customStyle="1" w:styleId="hdr">
    <w:name w:val="hdr"/>
    <w:basedOn w:val="DefaultParagraphFont"/>
    <w:rsid w:val="003D2310"/>
  </w:style>
  <w:style w:type="character" w:customStyle="1" w:styleId="bolding1">
    <w:name w:val="bolding1"/>
    <w:rsid w:val="003D2310"/>
  </w:style>
  <w:style w:type="character" w:customStyle="1" w:styleId="bookoptions1">
    <w:name w:val="book_options1"/>
    <w:rsid w:val="003D2310"/>
  </w:style>
  <w:style w:type="character" w:customStyle="1" w:styleId="descriptionblock">
    <w:name w:val="description block"/>
    <w:basedOn w:val="DefaultParagraphFont"/>
    <w:rsid w:val="003D2310"/>
  </w:style>
  <w:style w:type="character" w:customStyle="1" w:styleId="detailsboxblock">
    <w:name w:val="detailsbox block"/>
    <w:basedOn w:val="DefaultParagraphFont"/>
    <w:rsid w:val="003D2310"/>
  </w:style>
  <w:style w:type="character" w:customStyle="1" w:styleId="CardTextUnderlinedChar">
    <w:name w:val="Card Text Underlined Char"/>
    <w:rsid w:val="003D2310"/>
  </w:style>
  <w:style w:type="character" w:customStyle="1" w:styleId="cardtextsmallChar">
    <w:name w:val="card text small Char"/>
    <w:rsid w:val="003D2310"/>
  </w:style>
  <w:style w:type="character" w:customStyle="1" w:styleId="countrytitle1">
    <w:name w:val="countrytitle1"/>
    <w:rsid w:val="003D2310"/>
  </w:style>
  <w:style w:type="character" w:customStyle="1" w:styleId="storyheader1">
    <w:name w:val="storyheader1"/>
    <w:rsid w:val="003D2310"/>
  </w:style>
  <w:style w:type="character" w:customStyle="1" w:styleId="cardunderlinedChar1">
    <w:name w:val="card underlined Char"/>
    <w:rsid w:val="003D2310"/>
  </w:style>
  <w:style w:type="character" w:customStyle="1" w:styleId="article1">
    <w:name w:val="article1"/>
    <w:rsid w:val="003D2310"/>
  </w:style>
  <w:style w:type="character" w:customStyle="1" w:styleId="story-posted-date1">
    <w:name w:val="story-posted-date1"/>
    <w:rsid w:val="003D2310"/>
  </w:style>
  <w:style w:type="character" w:customStyle="1" w:styleId="Heading2CharCharCharCharCharCharCharCharCharCharCharCharCharChar">
    <w:name w:val="Heading 2 Char Char Char Char Char Char Char Char Char Char Char Char Char Char"/>
    <w:rsid w:val="003D2310"/>
  </w:style>
  <w:style w:type="character" w:customStyle="1" w:styleId="citation1">
    <w:name w:val="citation1"/>
    <w:rsid w:val="003D2310"/>
  </w:style>
  <w:style w:type="character" w:customStyle="1" w:styleId="hithighlite">
    <w:name w:val="hithighlite"/>
    <w:basedOn w:val="DefaultParagraphFont"/>
    <w:rsid w:val="003D2310"/>
  </w:style>
  <w:style w:type="character" w:customStyle="1" w:styleId="articlecontent">
    <w:name w:val="articlecontent"/>
    <w:basedOn w:val="DefaultParagraphFont"/>
    <w:rsid w:val="003D2310"/>
  </w:style>
  <w:style w:type="character" w:customStyle="1" w:styleId="fource1">
    <w:name w:val="fource1"/>
    <w:rsid w:val="003D2310"/>
  </w:style>
  <w:style w:type="character" w:customStyle="1" w:styleId="ds">
    <w:name w:val="ds"/>
    <w:basedOn w:val="DefaultParagraphFont"/>
    <w:rsid w:val="003D2310"/>
  </w:style>
  <w:style w:type="character" w:customStyle="1" w:styleId="MicroTextChar1">
    <w:name w:val="MicroText Char1"/>
    <w:rsid w:val="003D2310"/>
  </w:style>
  <w:style w:type="character" w:customStyle="1" w:styleId="DefaultPara">
    <w:name w:val="Default Para"/>
    <w:rsid w:val="003D2310"/>
  </w:style>
  <w:style w:type="character" w:customStyle="1" w:styleId="SYSHYPERTEXT">
    <w:name w:val="SYS_HYPERTEXT"/>
    <w:rsid w:val="003D2310"/>
  </w:style>
  <w:style w:type="character" w:customStyle="1" w:styleId="BlockHeading1Char">
    <w:name w:val="Block Heading 1 Char"/>
    <w:rsid w:val="003D2310"/>
  </w:style>
  <w:style w:type="character" w:customStyle="1" w:styleId="StyleTagTimesNewRomanChar">
    <w:name w:val="Style Tag + Times New Roman Char"/>
    <w:rsid w:val="003D231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D2310"/>
  </w:style>
  <w:style w:type="character" w:customStyle="1" w:styleId="StyleArialNarrow12ptBold">
    <w:name w:val="Style Arial Narrow 12 pt Bold"/>
    <w:rsid w:val="003D2310"/>
  </w:style>
  <w:style w:type="character" w:customStyle="1" w:styleId="UnderlinedCharChar1">
    <w:name w:val="Underlined Char Char1"/>
    <w:rsid w:val="003D2310"/>
  </w:style>
  <w:style w:type="character" w:customStyle="1" w:styleId="Heading2CharChar2">
    <w:name w:val="Heading 2 Char Char2"/>
    <w:rsid w:val="003D2310"/>
  </w:style>
  <w:style w:type="character" w:customStyle="1" w:styleId="doctitle">
    <w:name w:val="doctitle"/>
    <w:rsid w:val="003D2310"/>
  </w:style>
  <w:style w:type="character" w:customStyle="1" w:styleId="cardtext-underlined0">
    <w:name w:val="card text- underlined"/>
    <w:rsid w:val="003D2310"/>
  </w:style>
  <w:style w:type="character" w:customStyle="1" w:styleId="Style8ptChar">
    <w:name w:val="Style 8 pt Char"/>
    <w:rsid w:val="003D2310"/>
  </w:style>
  <w:style w:type="character" w:customStyle="1" w:styleId="message-item">
    <w:name w:val="message-item"/>
    <w:rsid w:val="003D2310"/>
  </w:style>
  <w:style w:type="character" w:customStyle="1" w:styleId="A0">
    <w:name w:val="A0"/>
    <w:rsid w:val="003D2310"/>
  </w:style>
  <w:style w:type="character" w:customStyle="1" w:styleId="datestamp">
    <w:name w:val="datestamp"/>
    <w:rsid w:val="003D2310"/>
  </w:style>
  <w:style w:type="character" w:customStyle="1" w:styleId="i">
    <w:name w:val="i"/>
    <w:rsid w:val="003D2310"/>
  </w:style>
  <w:style w:type="character" w:customStyle="1" w:styleId="name">
    <w:name w:val="name"/>
    <w:rsid w:val="003D2310"/>
  </w:style>
  <w:style w:type="character" w:customStyle="1" w:styleId="forenames">
    <w:name w:val="forenames"/>
    <w:rsid w:val="003D2310"/>
  </w:style>
  <w:style w:type="character" w:customStyle="1" w:styleId="surname">
    <w:name w:val="surname"/>
    <w:rsid w:val="003D2310"/>
  </w:style>
  <w:style w:type="character" w:customStyle="1" w:styleId="sifr-alternate">
    <w:name w:val="sifr-alternate"/>
    <w:rsid w:val="003D2310"/>
  </w:style>
  <w:style w:type="character" w:customStyle="1" w:styleId="medium-font">
    <w:name w:val="medium-font"/>
    <w:rsid w:val="003D2310"/>
  </w:style>
  <w:style w:type="character" w:customStyle="1" w:styleId="title-link-wrapper">
    <w:name w:val="title-link-wrapper"/>
    <w:rsid w:val="003D2310"/>
  </w:style>
  <w:style w:type="character" w:customStyle="1" w:styleId="A7">
    <w:name w:val="A7"/>
    <w:rsid w:val="003D2310"/>
  </w:style>
  <w:style w:type="character" w:customStyle="1" w:styleId="refpreview">
    <w:name w:val="refpreview"/>
    <w:rsid w:val="003D2310"/>
  </w:style>
  <w:style w:type="character" w:customStyle="1" w:styleId="loose1">
    <w:name w:val="loose1"/>
    <w:rsid w:val="003D2310"/>
  </w:style>
  <w:style w:type="character" w:customStyle="1" w:styleId="email">
    <w:name w:val="email"/>
    <w:rsid w:val="003D2310"/>
  </w:style>
  <w:style w:type="character" w:customStyle="1" w:styleId="gsa">
    <w:name w:val="gs_a"/>
    <w:rsid w:val="003D2310"/>
  </w:style>
  <w:style w:type="character" w:customStyle="1" w:styleId="mainarttitle">
    <w:name w:val="mainarttitle"/>
    <w:rsid w:val="003D2310"/>
  </w:style>
  <w:style w:type="character" w:customStyle="1" w:styleId="mainartauthor">
    <w:name w:val="mainartauthor"/>
    <w:rsid w:val="003D2310"/>
  </w:style>
  <w:style w:type="character" w:customStyle="1" w:styleId="mainartdate">
    <w:name w:val="mainartdate"/>
    <w:rsid w:val="003D2310"/>
  </w:style>
  <w:style w:type="character" w:customStyle="1" w:styleId="gsggs">
    <w:name w:val="gs_ggs"/>
    <w:rsid w:val="003D2310"/>
  </w:style>
  <w:style w:type="character" w:customStyle="1" w:styleId="ahead">
    <w:name w:val="a_head"/>
    <w:rsid w:val="003D2310"/>
  </w:style>
  <w:style w:type="character" w:customStyle="1" w:styleId="footnote1">
    <w:name w:val="footnote"/>
    <w:rsid w:val="003D2310"/>
  </w:style>
  <w:style w:type="character" w:customStyle="1" w:styleId="docbody">
    <w:name w:val="docbody"/>
    <w:rsid w:val="003D2310"/>
  </w:style>
  <w:style w:type="paragraph" w:styleId="BodyTextIndent3">
    <w:name w:val="Body Text Indent 3"/>
    <w:basedOn w:val="Normal"/>
    <w:link w:val="BodyTextIndent3Char1"/>
    <w:uiPriority w:val="99"/>
    <w:unhideWhenUsed/>
    <w:rsid w:val="003D2310"/>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3D2310"/>
    <w:rPr>
      <w:rFonts w:ascii="Calibri" w:hAnsi="Calibri" w:cs="Calibri"/>
      <w:sz w:val="16"/>
      <w:szCs w:val="16"/>
    </w:rPr>
  </w:style>
  <w:style w:type="character" w:customStyle="1" w:styleId="superscript">
    <w:name w:val="superscript"/>
    <w:rsid w:val="003D2310"/>
  </w:style>
  <w:style w:type="character" w:customStyle="1" w:styleId="bwxsm">
    <w:name w:val="b w xsm"/>
    <w:rsid w:val="003D2310"/>
  </w:style>
  <w:style w:type="character" w:customStyle="1" w:styleId="fstd">
    <w:name w:val="f std"/>
    <w:rsid w:val="003D2310"/>
  </w:style>
  <w:style w:type="character" w:customStyle="1" w:styleId="gl">
    <w:name w:val="gl"/>
    <w:rsid w:val="003D2310"/>
  </w:style>
  <w:style w:type="character" w:customStyle="1" w:styleId="bio1">
    <w:name w:val="bio1"/>
    <w:rsid w:val="003D2310"/>
  </w:style>
  <w:style w:type="character" w:customStyle="1" w:styleId="BoldChar">
    <w:name w:val="Bold Char"/>
    <w:rsid w:val="003D2310"/>
  </w:style>
  <w:style w:type="character" w:customStyle="1" w:styleId="cardCharCharCharCharCharChar">
    <w:name w:val="card Char Char Char Char Char Char"/>
    <w:rsid w:val="003D2310"/>
  </w:style>
  <w:style w:type="character" w:customStyle="1" w:styleId="Style24ptBoldUnderlineCenteredCharChar">
    <w:name w:val="Style 24 pt Bold Underline Centered Char Char"/>
    <w:rsid w:val="003D2310"/>
  </w:style>
  <w:style w:type="character" w:customStyle="1" w:styleId="TagCiteCharChar0">
    <w:name w:val="Tag / Cite Char Char"/>
    <w:rsid w:val="003D2310"/>
  </w:style>
  <w:style w:type="character" w:customStyle="1" w:styleId="drop">
    <w:name w:val="drop"/>
    <w:basedOn w:val="DefaultParagraphFont"/>
    <w:rsid w:val="003D2310"/>
  </w:style>
  <w:style w:type="character" w:customStyle="1" w:styleId="CardTextChar10">
    <w:name w:val="Card Text Char1"/>
    <w:rsid w:val="003D2310"/>
  </w:style>
  <w:style w:type="character" w:customStyle="1" w:styleId="CardTextUnderlinedCharChar">
    <w:name w:val="Card Text Underlined Char Char"/>
    <w:rsid w:val="003D2310"/>
  </w:style>
  <w:style w:type="character" w:customStyle="1" w:styleId="CardTagCharCharChar">
    <w:name w:val="Card Tag Char Char Char"/>
    <w:rsid w:val="003D2310"/>
  </w:style>
  <w:style w:type="character" w:customStyle="1" w:styleId="mainbody">
    <w:name w:val="mainbody"/>
    <w:basedOn w:val="DefaultParagraphFont"/>
    <w:rsid w:val="003D2310"/>
  </w:style>
  <w:style w:type="character" w:customStyle="1" w:styleId="UnderlineStyleChar2">
    <w:name w:val="Underline Style Char2"/>
    <w:rsid w:val="003D2310"/>
  </w:style>
  <w:style w:type="character" w:customStyle="1" w:styleId="t13">
    <w:name w:val="t13"/>
    <w:basedOn w:val="DefaultParagraphFont"/>
    <w:rsid w:val="003D2310"/>
  </w:style>
  <w:style w:type="character" w:customStyle="1" w:styleId="SmallFont7pt">
    <w:name w:val="Small Font (7 pt)"/>
    <w:qFormat/>
    <w:rsid w:val="003D2310"/>
  </w:style>
  <w:style w:type="character" w:customStyle="1" w:styleId="timestamp">
    <w:name w:val="timestamp"/>
    <w:basedOn w:val="DefaultParagraphFont"/>
    <w:rsid w:val="003D2310"/>
  </w:style>
  <w:style w:type="character" w:customStyle="1" w:styleId="CharChar17">
    <w:name w:val="Char Char17"/>
    <w:locked/>
    <w:rsid w:val="003D2310"/>
  </w:style>
  <w:style w:type="character" w:customStyle="1" w:styleId="ilspan">
    <w:name w:val="il_span"/>
    <w:basedOn w:val="DefaultParagraphFont"/>
    <w:rsid w:val="003D2310"/>
  </w:style>
  <w:style w:type="character" w:customStyle="1" w:styleId="leftidx1">
    <w:name w:val="leftidx1"/>
    <w:rsid w:val="003D2310"/>
  </w:style>
  <w:style w:type="character" w:customStyle="1" w:styleId="blue1">
    <w:name w:val="blue1"/>
    <w:rsid w:val="003D2310"/>
  </w:style>
  <w:style w:type="character" w:customStyle="1" w:styleId="author-link1">
    <w:name w:val="author-link1"/>
    <w:rsid w:val="003D2310"/>
  </w:style>
  <w:style w:type="character" w:customStyle="1" w:styleId="black1">
    <w:name w:val="black1"/>
    <w:rsid w:val="003D2310"/>
  </w:style>
  <w:style w:type="character" w:customStyle="1" w:styleId="StyleunderlinedCharBold">
    <w:name w:val="Style underlined Char + Bold"/>
    <w:rsid w:val="003D2310"/>
  </w:style>
  <w:style w:type="character" w:customStyle="1" w:styleId="CardUnderline0">
    <w:name w:val="Card Underline"/>
    <w:rsid w:val="003D2310"/>
  </w:style>
  <w:style w:type="character" w:customStyle="1" w:styleId="lingoregion">
    <w:name w:val="lingo_region"/>
    <w:basedOn w:val="DefaultParagraphFont"/>
    <w:rsid w:val="003D2310"/>
  </w:style>
  <w:style w:type="character" w:customStyle="1" w:styleId="cite">
    <w:name w:val="%cite"/>
    <w:rsid w:val="003D2310"/>
  </w:style>
  <w:style w:type="character" w:customStyle="1" w:styleId="Emphasis21">
    <w:name w:val="%Emphasis2"/>
    <w:rsid w:val="003D2310"/>
  </w:style>
  <w:style w:type="character" w:customStyle="1" w:styleId="bodycontentlink">
    <w:name w:val="bodycontentlink"/>
    <w:basedOn w:val="DefaultParagraphFont"/>
    <w:rsid w:val="003D2310"/>
  </w:style>
  <w:style w:type="character" w:customStyle="1" w:styleId="AAAcite">
    <w:name w:val="AAAcite"/>
    <w:rsid w:val="003D2310"/>
  </w:style>
  <w:style w:type="character" w:customStyle="1" w:styleId="tmplheaderlink">
    <w:name w:val="tmplheaderlink"/>
    <w:rsid w:val="003D2310"/>
  </w:style>
  <w:style w:type="character" w:customStyle="1" w:styleId="SubtleEmphasis1">
    <w:name w:val="Subtle Emphasis1"/>
    <w:uiPriority w:val="19"/>
    <w:qFormat/>
    <w:rsid w:val="003D2310"/>
  </w:style>
  <w:style w:type="table" w:styleId="ColorfulGrid-Accent1">
    <w:name w:val="Colorful Grid Accent 1"/>
    <w:basedOn w:val="TableNormal"/>
    <w:uiPriority w:val="29"/>
    <w:unhideWhenUsed/>
    <w:rsid w:val="003D2310"/>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3D2310"/>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3D231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D2310"/>
    <w:rPr>
      <w:b w:val="0"/>
      <w:sz w:val="24"/>
      <w:u w:val="single"/>
      <w:bdr w:val="none" w:sz="0" w:space="0" w:color="auto"/>
    </w:rPr>
  </w:style>
  <w:style w:type="character" w:customStyle="1" w:styleId="Bodytext11">
    <w:name w:val="Body text (11)"/>
    <w:rsid w:val="003D231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D231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D2310"/>
  </w:style>
  <w:style w:type="paragraph" w:customStyle="1" w:styleId="Style5">
    <w:name w:val="Style5"/>
    <w:basedOn w:val="Normal"/>
    <w:link w:val="Style5Char"/>
    <w:uiPriority w:val="4"/>
    <w:qFormat/>
    <w:rsid w:val="003D2310"/>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3D2310"/>
    <w:rPr>
      <w:rFonts w:ascii="Times New Roman" w:eastAsia="Times New Roman" w:hAnsi="Times New Roman" w:cs="Times New Roman"/>
      <w:sz w:val="16"/>
    </w:rPr>
  </w:style>
  <w:style w:type="paragraph" w:customStyle="1" w:styleId="Style100">
    <w:name w:val="Style10"/>
    <w:basedOn w:val="Normal"/>
    <w:link w:val="Style10Char"/>
    <w:qFormat/>
    <w:rsid w:val="003D2310"/>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3D2310"/>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3D2310"/>
    <w:rPr>
      <w:b w:val="0"/>
      <w:bCs w:val="0"/>
      <w:sz w:val="22"/>
      <w:u w:val="single"/>
      <w:bdr w:val="none" w:sz="0" w:space="0" w:color="auto"/>
    </w:rPr>
  </w:style>
  <w:style w:type="paragraph" w:customStyle="1" w:styleId="UnderlinedEv">
    <w:name w:val="Underlined Ev"/>
    <w:basedOn w:val="Normal"/>
    <w:next w:val="Normal"/>
    <w:link w:val="UnderlinedEvChar"/>
    <w:qFormat/>
    <w:rsid w:val="003D2310"/>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3D2310"/>
    <w:rPr>
      <w:rFonts w:ascii="Garamond" w:eastAsia="Calibri" w:hAnsi="Garamond" w:cs="Times New Roman"/>
      <w:sz w:val="16"/>
      <w:szCs w:val="20"/>
      <w:u w:val="single"/>
    </w:rPr>
  </w:style>
  <w:style w:type="character" w:customStyle="1" w:styleId="StyleUnderlineBorderSinglesolidlineAuto225ptLine">
    <w:name w:val="Style Underline Border: : (Single solid line Auto  2.25 pt Line ..."/>
    <w:basedOn w:val="DefaultParagraphFont"/>
    <w:rsid w:val="003D2310"/>
    <w:rPr>
      <w:u w:val="single"/>
      <w:bdr w:val="none" w:sz="0" w:space="0" w:color="auto"/>
    </w:rPr>
  </w:style>
  <w:style w:type="paragraph" w:customStyle="1" w:styleId="BodyText20">
    <w:name w:val="Body Text2"/>
    <w:basedOn w:val="Normal"/>
    <w:link w:val="Bodytext6"/>
    <w:rsid w:val="003D2310"/>
    <w:pPr>
      <w:shd w:val="clear" w:color="auto" w:fill="FFFFFF"/>
      <w:spacing w:before="180" w:after="240" w:line="259" w:lineRule="exact"/>
      <w:jc w:val="both"/>
    </w:pPr>
    <w:rPr>
      <w:rFonts w:asciiTheme="minorHAnsi" w:hAnsiTheme="minorHAnsi" w:cstheme="minorBidi"/>
      <w:sz w:val="24"/>
    </w:rPr>
  </w:style>
  <w:style w:type="character" w:customStyle="1" w:styleId="ColorfulGrid-Accent1Char">
    <w:name w:val="Colorful Grid - Accent 1 Char"/>
    <w:aliases w:val="quote Char"/>
    <w:uiPriority w:val="29"/>
    <w:locked/>
    <w:rsid w:val="003D231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3D2310"/>
    <w:rPr>
      <w:rFonts w:ascii="Verdana" w:hAnsi="Verdana" w:hint="default"/>
      <w:sz w:val="21"/>
      <w:szCs w:val="21"/>
      <w:u w:val="thick"/>
      <w:lang w:val="en-US" w:eastAsia="en-US" w:bidi="ar-SA"/>
    </w:rPr>
  </w:style>
  <w:style w:type="character" w:customStyle="1" w:styleId="role">
    <w:name w:val="role"/>
    <w:rsid w:val="003D2310"/>
  </w:style>
  <w:style w:type="character" w:customStyle="1" w:styleId="pagination0">
    <w:name w:val="pagination"/>
    <w:basedOn w:val="DefaultParagraphFont"/>
    <w:rsid w:val="003D2310"/>
  </w:style>
  <w:style w:type="character" w:customStyle="1" w:styleId="doi">
    <w:name w:val="doi"/>
    <w:basedOn w:val="DefaultParagraphFont"/>
    <w:rsid w:val="003D2310"/>
  </w:style>
  <w:style w:type="character" w:customStyle="1" w:styleId="bodycontents">
    <w:name w:val="bodycontents"/>
    <w:basedOn w:val="DefaultParagraphFont"/>
    <w:rsid w:val="003D2310"/>
  </w:style>
  <w:style w:type="character" w:customStyle="1" w:styleId="comma">
    <w:name w:val="comma"/>
    <w:basedOn w:val="DefaultParagraphFont"/>
    <w:rsid w:val="003D2310"/>
  </w:style>
  <w:style w:type="character" w:customStyle="1" w:styleId="pad5right">
    <w:name w:val="pad5right"/>
    <w:basedOn w:val="DefaultParagraphFont"/>
    <w:rsid w:val="003D2310"/>
  </w:style>
  <w:style w:type="character" w:customStyle="1" w:styleId="pnumber">
    <w:name w:val="pnumber"/>
    <w:rsid w:val="003D2310"/>
  </w:style>
  <w:style w:type="character" w:customStyle="1" w:styleId="ital">
    <w:name w:val="ital"/>
    <w:rsid w:val="003D2310"/>
  </w:style>
  <w:style w:type="character" w:customStyle="1" w:styleId="orgdiv">
    <w:name w:val="orgdiv"/>
    <w:rsid w:val="003D2310"/>
  </w:style>
  <w:style w:type="character" w:customStyle="1" w:styleId="orgname">
    <w:name w:val="orgname"/>
    <w:rsid w:val="003D2310"/>
  </w:style>
  <w:style w:type="character" w:customStyle="1" w:styleId="city">
    <w:name w:val="city"/>
    <w:rsid w:val="003D2310"/>
  </w:style>
  <w:style w:type="character" w:customStyle="1" w:styleId="state">
    <w:name w:val="state"/>
    <w:rsid w:val="003D2310"/>
  </w:style>
  <w:style w:type="character" w:customStyle="1" w:styleId="country">
    <w:name w:val="country"/>
    <w:rsid w:val="003D2310"/>
  </w:style>
  <w:style w:type="character" w:customStyle="1" w:styleId="readChar">
    <w:name w:val="read Char"/>
    <w:rsid w:val="003D2310"/>
    <w:rPr>
      <w:szCs w:val="22"/>
      <w:u w:val="single"/>
      <w:lang w:val="en-US" w:eastAsia="en-US" w:bidi="ar-SA"/>
    </w:rPr>
  </w:style>
  <w:style w:type="character" w:customStyle="1" w:styleId="divider">
    <w:name w:val="divider"/>
    <w:basedOn w:val="DefaultParagraphFont"/>
    <w:rsid w:val="003D2310"/>
  </w:style>
  <w:style w:type="character" w:customStyle="1" w:styleId="blogdate">
    <w:name w:val="blogdate"/>
    <w:basedOn w:val="DefaultParagraphFont"/>
    <w:rsid w:val="003D2310"/>
  </w:style>
  <w:style w:type="character" w:customStyle="1" w:styleId="ticker">
    <w:name w:val="ticker"/>
    <w:basedOn w:val="DefaultParagraphFont"/>
    <w:rsid w:val="003D2310"/>
  </w:style>
  <w:style w:type="character" w:customStyle="1" w:styleId="posted">
    <w:name w:val="posted"/>
    <w:basedOn w:val="DefaultParagraphFont"/>
    <w:rsid w:val="003D2310"/>
  </w:style>
  <w:style w:type="character" w:customStyle="1" w:styleId="time">
    <w:name w:val="time"/>
    <w:basedOn w:val="DefaultParagraphFont"/>
    <w:rsid w:val="003D2310"/>
  </w:style>
  <w:style w:type="character" w:customStyle="1" w:styleId="dot">
    <w:name w:val="dot"/>
    <w:basedOn w:val="DefaultParagraphFont"/>
    <w:rsid w:val="003D2310"/>
  </w:style>
  <w:style w:type="character" w:customStyle="1" w:styleId="hn-date">
    <w:name w:val="hn-date"/>
    <w:basedOn w:val="DefaultParagraphFont"/>
    <w:rsid w:val="003D2310"/>
  </w:style>
  <w:style w:type="character" w:customStyle="1" w:styleId="location">
    <w:name w:val="location"/>
    <w:basedOn w:val="DefaultParagraphFont"/>
    <w:rsid w:val="003D2310"/>
  </w:style>
  <w:style w:type="character" w:customStyle="1" w:styleId="dropcap-letter">
    <w:name w:val="dropcap-letter"/>
    <w:basedOn w:val="DefaultParagraphFont"/>
    <w:rsid w:val="003D2310"/>
  </w:style>
  <w:style w:type="character" w:customStyle="1" w:styleId="offscreen">
    <w:name w:val="offscreen"/>
    <w:basedOn w:val="DefaultParagraphFont"/>
    <w:rsid w:val="003D2310"/>
  </w:style>
  <w:style w:type="character" w:customStyle="1" w:styleId="linked-in">
    <w:name w:val="linked-in"/>
    <w:basedOn w:val="DefaultParagraphFont"/>
    <w:rsid w:val="003D2310"/>
  </w:style>
  <w:style w:type="character" w:customStyle="1" w:styleId="divs">
    <w:name w:val="divs"/>
    <w:basedOn w:val="DefaultParagraphFont"/>
    <w:rsid w:val="003D2310"/>
  </w:style>
  <w:style w:type="character" w:customStyle="1" w:styleId="CardUnderlineChar0">
    <w:name w:val="Card Underline Char"/>
    <w:locked/>
    <w:rsid w:val="003D2310"/>
    <w:rPr>
      <w:szCs w:val="24"/>
      <w:u w:val="single"/>
    </w:rPr>
  </w:style>
  <w:style w:type="character" w:customStyle="1" w:styleId="h4">
    <w:name w:val="h4"/>
    <w:rsid w:val="003D2310"/>
  </w:style>
  <w:style w:type="character" w:customStyle="1" w:styleId="Date2">
    <w:name w:val="Date2"/>
    <w:rsid w:val="003D2310"/>
  </w:style>
  <w:style w:type="character" w:customStyle="1" w:styleId="entry-title">
    <w:name w:val="entry-title"/>
    <w:basedOn w:val="DefaultParagraphFont"/>
    <w:rsid w:val="003D2310"/>
  </w:style>
  <w:style w:type="character" w:customStyle="1" w:styleId="postheader">
    <w:name w:val="postheader"/>
    <w:basedOn w:val="DefaultParagraphFont"/>
    <w:rsid w:val="003D2310"/>
  </w:style>
  <w:style w:type="numbering" w:customStyle="1" w:styleId="1ai1">
    <w:name w:val="1 / a / i1"/>
    <w:rsid w:val="003D2310"/>
    <w:pPr>
      <w:numPr>
        <w:numId w:val="13"/>
      </w:numPr>
    </w:pPr>
  </w:style>
  <w:style w:type="numbering" w:styleId="1ai">
    <w:name w:val="Outline List 1"/>
    <w:basedOn w:val="NoList"/>
    <w:unhideWhenUsed/>
    <w:rsid w:val="003D2310"/>
    <w:pPr>
      <w:numPr>
        <w:numId w:val="14"/>
      </w:numPr>
    </w:pPr>
  </w:style>
  <w:style w:type="numbering" w:customStyle="1" w:styleId="NoList6">
    <w:name w:val="No List6"/>
    <w:next w:val="NoList"/>
    <w:uiPriority w:val="99"/>
    <w:semiHidden/>
    <w:unhideWhenUsed/>
    <w:rsid w:val="003D2310"/>
  </w:style>
  <w:style w:type="numbering" w:customStyle="1" w:styleId="NoList7">
    <w:name w:val="No List7"/>
    <w:next w:val="NoList"/>
    <w:semiHidden/>
    <w:unhideWhenUsed/>
    <w:rsid w:val="003D2310"/>
  </w:style>
  <w:style w:type="paragraph" w:styleId="Index2">
    <w:name w:val="index 2"/>
    <w:basedOn w:val="Normal"/>
    <w:next w:val="Normal"/>
    <w:autoRedefine/>
    <w:rsid w:val="003D2310"/>
    <w:pPr>
      <w:spacing w:after="200" w:line="276" w:lineRule="auto"/>
      <w:ind w:left="400" w:hanging="200"/>
    </w:pPr>
    <w:rPr>
      <w:bCs/>
    </w:rPr>
  </w:style>
  <w:style w:type="paragraph" w:styleId="Index3">
    <w:name w:val="index 3"/>
    <w:basedOn w:val="Normal"/>
    <w:next w:val="Normal"/>
    <w:autoRedefine/>
    <w:rsid w:val="003D2310"/>
    <w:pPr>
      <w:spacing w:after="200" w:line="276" w:lineRule="auto"/>
      <w:ind w:left="600" w:hanging="200"/>
    </w:pPr>
    <w:rPr>
      <w:bCs/>
    </w:rPr>
  </w:style>
  <w:style w:type="paragraph" w:styleId="Index4">
    <w:name w:val="index 4"/>
    <w:basedOn w:val="Normal"/>
    <w:next w:val="Normal"/>
    <w:autoRedefine/>
    <w:rsid w:val="003D2310"/>
    <w:pPr>
      <w:spacing w:after="200" w:line="276" w:lineRule="auto"/>
      <w:ind w:left="800" w:hanging="200"/>
    </w:pPr>
    <w:rPr>
      <w:bCs/>
    </w:rPr>
  </w:style>
  <w:style w:type="paragraph" w:styleId="Index5">
    <w:name w:val="index 5"/>
    <w:basedOn w:val="Normal"/>
    <w:next w:val="Normal"/>
    <w:autoRedefine/>
    <w:rsid w:val="003D2310"/>
    <w:pPr>
      <w:spacing w:after="200" w:line="276" w:lineRule="auto"/>
      <w:ind w:left="1000" w:hanging="200"/>
    </w:pPr>
    <w:rPr>
      <w:bCs/>
    </w:rPr>
  </w:style>
  <w:style w:type="paragraph" w:styleId="Index6">
    <w:name w:val="index 6"/>
    <w:basedOn w:val="Normal"/>
    <w:next w:val="Normal"/>
    <w:autoRedefine/>
    <w:rsid w:val="003D2310"/>
    <w:pPr>
      <w:spacing w:after="200" w:line="276" w:lineRule="auto"/>
      <w:ind w:left="1200" w:hanging="200"/>
    </w:pPr>
    <w:rPr>
      <w:bCs/>
    </w:rPr>
  </w:style>
  <w:style w:type="paragraph" w:styleId="Index7">
    <w:name w:val="index 7"/>
    <w:basedOn w:val="Normal"/>
    <w:next w:val="Normal"/>
    <w:autoRedefine/>
    <w:rsid w:val="003D2310"/>
    <w:pPr>
      <w:spacing w:after="200" w:line="276" w:lineRule="auto"/>
      <w:ind w:left="1400" w:hanging="200"/>
    </w:pPr>
    <w:rPr>
      <w:bCs/>
    </w:rPr>
  </w:style>
  <w:style w:type="paragraph" w:styleId="Index8">
    <w:name w:val="index 8"/>
    <w:basedOn w:val="Normal"/>
    <w:next w:val="Normal"/>
    <w:autoRedefine/>
    <w:rsid w:val="003D2310"/>
    <w:pPr>
      <w:spacing w:after="200" w:line="276" w:lineRule="auto"/>
      <w:ind w:left="1600" w:hanging="200"/>
    </w:pPr>
    <w:rPr>
      <w:bCs/>
    </w:rPr>
  </w:style>
  <w:style w:type="paragraph" w:styleId="Index9">
    <w:name w:val="index 9"/>
    <w:basedOn w:val="Normal"/>
    <w:next w:val="Normal"/>
    <w:autoRedefine/>
    <w:rsid w:val="003D2310"/>
    <w:pPr>
      <w:spacing w:after="200" w:line="276" w:lineRule="auto"/>
      <w:ind w:left="1800" w:hanging="200"/>
    </w:pPr>
    <w:rPr>
      <w:bCs/>
    </w:rPr>
  </w:style>
  <w:style w:type="paragraph" w:styleId="IndexHeading">
    <w:name w:val="index heading"/>
    <w:basedOn w:val="Normal"/>
    <w:next w:val="Index1"/>
    <w:rsid w:val="003D2310"/>
    <w:pPr>
      <w:spacing w:after="200" w:line="276" w:lineRule="auto"/>
    </w:pPr>
    <w:rPr>
      <w:bCs/>
    </w:rPr>
  </w:style>
  <w:style w:type="numbering" w:customStyle="1" w:styleId="NoList8">
    <w:name w:val="No List8"/>
    <w:next w:val="NoList"/>
    <w:semiHidden/>
    <w:unhideWhenUsed/>
    <w:rsid w:val="003D2310"/>
  </w:style>
  <w:style w:type="numbering" w:customStyle="1" w:styleId="NoList9">
    <w:name w:val="No List9"/>
    <w:next w:val="NoList"/>
    <w:semiHidden/>
    <w:unhideWhenUsed/>
    <w:rsid w:val="003D2310"/>
  </w:style>
  <w:style w:type="numbering" w:customStyle="1" w:styleId="NoList10">
    <w:name w:val="No List10"/>
    <w:next w:val="NoList"/>
    <w:semiHidden/>
    <w:unhideWhenUsed/>
    <w:rsid w:val="003D2310"/>
  </w:style>
  <w:style w:type="numbering" w:customStyle="1" w:styleId="NoList13">
    <w:name w:val="No List13"/>
    <w:next w:val="NoList"/>
    <w:semiHidden/>
    <w:unhideWhenUsed/>
    <w:rsid w:val="003D2310"/>
  </w:style>
  <w:style w:type="numbering" w:customStyle="1" w:styleId="NoList14">
    <w:name w:val="No List14"/>
    <w:next w:val="NoList"/>
    <w:semiHidden/>
    <w:unhideWhenUsed/>
    <w:rsid w:val="003D2310"/>
  </w:style>
  <w:style w:type="numbering" w:customStyle="1" w:styleId="NoList15">
    <w:name w:val="No List15"/>
    <w:next w:val="NoList"/>
    <w:uiPriority w:val="99"/>
    <w:semiHidden/>
    <w:unhideWhenUsed/>
    <w:rsid w:val="003D2310"/>
  </w:style>
  <w:style w:type="numbering" w:customStyle="1" w:styleId="NoList16">
    <w:name w:val="No List16"/>
    <w:next w:val="NoList"/>
    <w:uiPriority w:val="99"/>
    <w:semiHidden/>
    <w:unhideWhenUsed/>
    <w:rsid w:val="003D2310"/>
  </w:style>
  <w:style w:type="numbering" w:customStyle="1" w:styleId="NoList17">
    <w:name w:val="No List17"/>
    <w:next w:val="NoList"/>
    <w:semiHidden/>
    <w:unhideWhenUsed/>
    <w:rsid w:val="003D2310"/>
  </w:style>
  <w:style w:type="numbering" w:customStyle="1" w:styleId="NoList18">
    <w:name w:val="No List18"/>
    <w:next w:val="NoList"/>
    <w:uiPriority w:val="99"/>
    <w:semiHidden/>
    <w:unhideWhenUsed/>
    <w:rsid w:val="003D2310"/>
  </w:style>
  <w:style w:type="numbering" w:customStyle="1" w:styleId="NoList19">
    <w:name w:val="No List19"/>
    <w:next w:val="NoList"/>
    <w:uiPriority w:val="99"/>
    <w:semiHidden/>
    <w:unhideWhenUsed/>
    <w:rsid w:val="003D2310"/>
  </w:style>
  <w:style w:type="numbering" w:customStyle="1" w:styleId="NoList20">
    <w:name w:val="No List20"/>
    <w:next w:val="NoList"/>
    <w:semiHidden/>
    <w:unhideWhenUsed/>
    <w:rsid w:val="003D2310"/>
  </w:style>
  <w:style w:type="numbering" w:customStyle="1" w:styleId="NoList31">
    <w:name w:val="No List31"/>
    <w:next w:val="NoList"/>
    <w:semiHidden/>
    <w:unhideWhenUsed/>
    <w:rsid w:val="003D2310"/>
  </w:style>
  <w:style w:type="numbering" w:customStyle="1" w:styleId="NoList41">
    <w:name w:val="No List41"/>
    <w:next w:val="NoList"/>
    <w:semiHidden/>
    <w:unhideWhenUsed/>
    <w:rsid w:val="003D2310"/>
  </w:style>
  <w:style w:type="numbering" w:customStyle="1" w:styleId="NoList51">
    <w:name w:val="No List51"/>
    <w:next w:val="NoList"/>
    <w:semiHidden/>
    <w:unhideWhenUsed/>
    <w:rsid w:val="003D2310"/>
  </w:style>
  <w:style w:type="numbering" w:customStyle="1" w:styleId="NoList61">
    <w:name w:val="No List61"/>
    <w:next w:val="NoList"/>
    <w:semiHidden/>
    <w:unhideWhenUsed/>
    <w:rsid w:val="003D2310"/>
  </w:style>
  <w:style w:type="numbering" w:customStyle="1" w:styleId="NoList71">
    <w:name w:val="No List71"/>
    <w:next w:val="NoList"/>
    <w:semiHidden/>
    <w:unhideWhenUsed/>
    <w:rsid w:val="003D2310"/>
  </w:style>
  <w:style w:type="numbering" w:customStyle="1" w:styleId="NoList81">
    <w:name w:val="No List81"/>
    <w:next w:val="NoList"/>
    <w:semiHidden/>
    <w:unhideWhenUsed/>
    <w:rsid w:val="003D2310"/>
  </w:style>
  <w:style w:type="numbering" w:customStyle="1" w:styleId="NoList91">
    <w:name w:val="No List91"/>
    <w:next w:val="NoList"/>
    <w:semiHidden/>
    <w:unhideWhenUsed/>
    <w:rsid w:val="003D2310"/>
  </w:style>
  <w:style w:type="numbering" w:customStyle="1" w:styleId="NoList101">
    <w:name w:val="No List101"/>
    <w:next w:val="NoList"/>
    <w:uiPriority w:val="99"/>
    <w:semiHidden/>
    <w:unhideWhenUsed/>
    <w:rsid w:val="003D2310"/>
  </w:style>
  <w:style w:type="numbering" w:customStyle="1" w:styleId="NoList121">
    <w:name w:val="No List121"/>
    <w:next w:val="NoList"/>
    <w:semiHidden/>
    <w:unhideWhenUsed/>
    <w:rsid w:val="003D2310"/>
  </w:style>
  <w:style w:type="numbering" w:customStyle="1" w:styleId="NoList131">
    <w:name w:val="No List131"/>
    <w:next w:val="NoList"/>
    <w:semiHidden/>
    <w:unhideWhenUsed/>
    <w:rsid w:val="003D2310"/>
  </w:style>
  <w:style w:type="numbering" w:customStyle="1" w:styleId="NoList141">
    <w:name w:val="No List141"/>
    <w:next w:val="NoList"/>
    <w:semiHidden/>
    <w:unhideWhenUsed/>
    <w:rsid w:val="003D2310"/>
  </w:style>
  <w:style w:type="paragraph" w:customStyle="1" w:styleId="Quote20">
    <w:name w:val="Quote2"/>
    <w:basedOn w:val="Default"/>
    <w:next w:val="Default"/>
    <w:qFormat/>
    <w:rsid w:val="003D2310"/>
    <w:rPr>
      <w:rFonts w:eastAsia="Calibri"/>
      <w:color w:val="auto"/>
      <w:szCs w:val="22"/>
    </w:rPr>
  </w:style>
  <w:style w:type="character" w:customStyle="1" w:styleId="StyleLatinBaskervilleUnderline">
    <w:name w:val="Style (Latin) Baskerville Underline"/>
    <w:rsid w:val="003D2310"/>
    <w:rPr>
      <w:rFonts w:ascii="Baskerville" w:hAnsi="Baskerville"/>
      <w:sz w:val="26"/>
      <w:u w:val="single"/>
    </w:rPr>
  </w:style>
  <w:style w:type="numbering" w:customStyle="1" w:styleId="NoList22">
    <w:name w:val="No List22"/>
    <w:next w:val="NoList"/>
    <w:semiHidden/>
    <w:unhideWhenUsed/>
    <w:rsid w:val="003D2310"/>
  </w:style>
  <w:style w:type="numbering" w:customStyle="1" w:styleId="NoList23">
    <w:name w:val="No List23"/>
    <w:next w:val="NoList"/>
    <w:semiHidden/>
    <w:unhideWhenUsed/>
    <w:rsid w:val="003D2310"/>
  </w:style>
  <w:style w:type="numbering" w:customStyle="1" w:styleId="NoList24">
    <w:name w:val="No List24"/>
    <w:next w:val="NoList"/>
    <w:semiHidden/>
    <w:unhideWhenUsed/>
    <w:rsid w:val="003D2310"/>
  </w:style>
  <w:style w:type="numbering" w:customStyle="1" w:styleId="NoList25">
    <w:name w:val="No List25"/>
    <w:next w:val="NoList"/>
    <w:semiHidden/>
    <w:unhideWhenUsed/>
    <w:rsid w:val="003D2310"/>
  </w:style>
  <w:style w:type="character" w:customStyle="1" w:styleId="StyleStyleUnderline411pt">
    <w:name w:val="Style Style Underline4 + 11 pt"/>
    <w:basedOn w:val="DefaultParagraphFont"/>
    <w:rsid w:val="003D2310"/>
    <w:rPr>
      <w:sz w:val="20"/>
      <w:u w:val="single"/>
    </w:rPr>
  </w:style>
  <w:style w:type="character" w:customStyle="1" w:styleId="StyleStyleUnderline411ptBold">
    <w:name w:val="Style Style Underline4 + 11 pt Bold"/>
    <w:basedOn w:val="DefaultParagraphFont"/>
    <w:rsid w:val="003D2310"/>
    <w:rPr>
      <w:b/>
      <w:bCs/>
      <w:sz w:val="20"/>
      <w:u w:val="single"/>
    </w:rPr>
  </w:style>
  <w:style w:type="character" w:customStyle="1" w:styleId="StyleStyleUnderline311pt">
    <w:name w:val="Style Style Underline3 + 11 pt"/>
    <w:basedOn w:val="DefaultParagraphFont"/>
    <w:rsid w:val="003D2310"/>
    <w:rPr>
      <w:sz w:val="20"/>
      <w:u w:val="single"/>
    </w:rPr>
  </w:style>
  <w:style w:type="character" w:customStyle="1" w:styleId="StyleStyleUnderline311ptBold">
    <w:name w:val="Style Style Underline3 + 11 pt Bold"/>
    <w:basedOn w:val="DefaultParagraphFont"/>
    <w:rsid w:val="003D2310"/>
    <w:rPr>
      <w:b/>
      <w:bCs/>
      <w:sz w:val="20"/>
      <w:u w:val="single"/>
    </w:rPr>
  </w:style>
  <w:style w:type="character" w:customStyle="1" w:styleId="dropcap1">
    <w:name w:val="dropcap1"/>
    <w:rsid w:val="003D2310"/>
  </w:style>
  <w:style w:type="character" w:customStyle="1" w:styleId="HighlightedUnderlineEmphasis">
    <w:name w:val="Highlighted Underline Emphasis"/>
    <w:rsid w:val="003D231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D231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D231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D2310"/>
    <w:rPr>
      <w:rFonts w:ascii="Georgia" w:hAnsi="Georgia"/>
      <w:u w:val="single"/>
    </w:rPr>
  </w:style>
  <w:style w:type="paragraph" w:customStyle="1" w:styleId="StyleCardsGeorgia12ptBoldThickunderlineBorderSin">
    <w:name w:val="Style Cards + Georgia 12 pt Bold Thick underline Border: : (Sin..."/>
    <w:basedOn w:val="Normal"/>
    <w:qFormat/>
    <w:rsid w:val="003D2310"/>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D2310"/>
    <w:rPr>
      <w:rFonts w:ascii="Georgia" w:hAnsi="Georgia"/>
      <w:sz w:val="24"/>
      <w:u w:val="single"/>
    </w:rPr>
  </w:style>
  <w:style w:type="paragraph" w:customStyle="1" w:styleId="StyleCardsGeorgia">
    <w:name w:val="Style Cards + Georgia"/>
    <w:basedOn w:val="Normal"/>
    <w:qFormat/>
    <w:rsid w:val="003D231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3D231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D2310"/>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D231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D2310"/>
    <w:rPr>
      <w:b w:val="0"/>
      <w:bCs w:val="0"/>
      <w:sz w:val="22"/>
      <w:u w:val="single"/>
      <w:bdr w:val="none" w:sz="0" w:space="0" w:color="auto"/>
    </w:rPr>
  </w:style>
  <w:style w:type="character" w:customStyle="1" w:styleId="maintitle">
    <w:name w:val="maintitle"/>
    <w:basedOn w:val="DefaultParagraphFont"/>
    <w:rsid w:val="003D2310"/>
  </w:style>
  <w:style w:type="character" w:customStyle="1" w:styleId="cit-title">
    <w:name w:val="cit-title"/>
    <w:basedOn w:val="DefaultParagraphFont"/>
    <w:rsid w:val="003D2310"/>
  </w:style>
  <w:style w:type="paragraph" w:customStyle="1" w:styleId="txttitle">
    <w:name w:val="txttitle"/>
    <w:basedOn w:val="Normal"/>
    <w:rsid w:val="003D2310"/>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3D2310"/>
  </w:style>
  <w:style w:type="character" w:customStyle="1" w:styleId="z3988">
    <w:name w:val="z3988"/>
    <w:basedOn w:val="DefaultParagraphFont"/>
    <w:rsid w:val="003D2310"/>
  </w:style>
  <w:style w:type="paragraph" w:customStyle="1" w:styleId="SmallCards">
    <w:name w:val="Small Cards"/>
    <w:basedOn w:val="Normal"/>
    <w:autoRedefine/>
    <w:rsid w:val="003D2310"/>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3D2310"/>
  </w:style>
  <w:style w:type="character" w:customStyle="1" w:styleId="person-name">
    <w:name w:val="person-name"/>
    <w:basedOn w:val="DefaultParagraphFont"/>
    <w:rsid w:val="003D2310"/>
  </w:style>
  <w:style w:type="character" w:customStyle="1" w:styleId="articoloinside">
    <w:name w:val="articolo_inside"/>
    <w:rsid w:val="003D2310"/>
  </w:style>
  <w:style w:type="paragraph" w:customStyle="1" w:styleId="pagetools">
    <w:name w:val="pagetools"/>
    <w:basedOn w:val="Normal"/>
    <w:qFormat/>
    <w:rsid w:val="003D2310"/>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3D2310"/>
  </w:style>
  <w:style w:type="character" w:customStyle="1" w:styleId="company">
    <w:name w:val="company"/>
    <w:basedOn w:val="DefaultParagraphFont"/>
    <w:rsid w:val="003D2310"/>
  </w:style>
  <w:style w:type="character" w:customStyle="1" w:styleId="publisher">
    <w:name w:val="publisher"/>
    <w:basedOn w:val="DefaultParagraphFont"/>
    <w:rsid w:val="003D2310"/>
  </w:style>
  <w:style w:type="character" w:customStyle="1" w:styleId="pubyear">
    <w:name w:val="pubyear"/>
    <w:basedOn w:val="DefaultParagraphFont"/>
    <w:rsid w:val="003D2310"/>
  </w:style>
  <w:style w:type="character" w:customStyle="1" w:styleId="pubcity">
    <w:name w:val="pubcity"/>
    <w:basedOn w:val="DefaultParagraphFont"/>
    <w:rsid w:val="003D2310"/>
  </w:style>
  <w:style w:type="paragraph" w:customStyle="1" w:styleId="C-Text">
    <w:name w:val="C-Text"/>
    <w:basedOn w:val="Normal"/>
    <w:qFormat/>
    <w:rsid w:val="003D231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3D2310"/>
    <w:pPr>
      <w:spacing w:before="100" w:beforeAutospacing="1" w:after="100" w:afterAutospacing="1" w:line="240" w:lineRule="auto"/>
    </w:pPr>
    <w:rPr>
      <w:sz w:val="24"/>
    </w:rPr>
  </w:style>
  <w:style w:type="character" w:customStyle="1" w:styleId="ecdate">
    <w:name w:val="ec_date"/>
    <w:basedOn w:val="DefaultParagraphFont"/>
    <w:rsid w:val="003D2310"/>
    <w:rPr>
      <w:rFonts w:ascii="Verdana" w:hAnsi="Verdana" w:hint="default"/>
      <w:sz w:val="20"/>
      <w:szCs w:val="20"/>
      <w:shd w:val="clear" w:color="auto" w:fill="FFFFFF"/>
    </w:rPr>
  </w:style>
  <w:style w:type="paragraph" w:customStyle="1" w:styleId="ecmsonormal">
    <w:name w:val="ec_msonormal"/>
    <w:basedOn w:val="Normal"/>
    <w:qFormat/>
    <w:rsid w:val="003D2310"/>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3D2310"/>
  </w:style>
  <w:style w:type="character" w:customStyle="1" w:styleId="hittermhilite">
    <w:name w:val="hittermhilite"/>
    <w:basedOn w:val="DefaultParagraphFont"/>
    <w:rsid w:val="003D2310"/>
  </w:style>
  <w:style w:type="character" w:customStyle="1" w:styleId="articleheadline">
    <w:name w:val="articleheadline"/>
    <w:basedOn w:val="DefaultParagraphFont"/>
    <w:rsid w:val="003D2310"/>
  </w:style>
  <w:style w:type="paragraph" w:customStyle="1" w:styleId="u-intro">
    <w:name w:val="u-intro"/>
    <w:basedOn w:val="Normal"/>
    <w:qFormat/>
    <w:rsid w:val="003D2310"/>
    <w:pPr>
      <w:spacing w:before="100" w:beforeAutospacing="1" w:after="100" w:afterAutospacing="1" w:line="240" w:lineRule="auto"/>
    </w:pPr>
    <w:rPr>
      <w:sz w:val="24"/>
    </w:rPr>
  </w:style>
  <w:style w:type="character" w:customStyle="1" w:styleId="u-byline">
    <w:name w:val="u-byline"/>
    <w:basedOn w:val="DefaultParagraphFont"/>
    <w:rsid w:val="003D2310"/>
  </w:style>
  <w:style w:type="character" w:customStyle="1" w:styleId="articlebya">
    <w:name w:val="articleby_a"/>
    <w:basedOn w:val="DefaultParagraphFont"/>
    <w:rsid w:val="003D2310"/>
  </w:style>
  <w:style w:type="character" w:customStyle="1" w:styleId="popupwinby">
    <w:name w:val="popupwinby"/>
    <w:basedOn w:val="DefaultParagraphFont"/>
    <w:rsid w:val="003D2310"/>
  </w:style>
  <w:style w:type="character" w:customStyle="1" w:styleId="storyheader">
    <w:name w:val="storyheader"/>
    <w:basedOn w:val="DefaultParagraphFont"/>
    <w:rsid w:val="003D2310"/>
  </w:style>
  <w:style w:type="character" w:customStyle="1" w:styleId="marron">
    <w:name w:val="marron"/>
    <w:basedOn w:val="DefaultParagraphFont"/>
    <w:rsid w:val="003D2310"/>
  </w:style>
  <w:style w:type="character" w:customStyle="1" w:styleId="UnderlineChar4Char">
    <w:name w:val="Underline Char4 Char"/>
    <w:basedOn w:val="DefaultParagraphFont"/>
    <w:link w:val="UnderlineChar4"/>
    <w:rsid w:val="003D2310"/>
    <w:rPr>
      <w:u w:val="single"/>
    </w:rPr>
  </w:style>
  <w:style w:type="character" w:customStyle="1" w:styleId="BoldandUnderlineChar3Char2">
    <w:name w:val="Bold and Underline Char3 Char2"/>
    <w:basedOn w:val="DefaultParagraphFont"/>
    <w:link w:val="BoldandUnderlineChar3"/>
    <w:rsid w:val="003D2310"/>
    <w:rPr>
      <w:b/>
      <w:u w:val="single"/>
    </w:rPr>
  </w:style>
  <w:style w:type="character" w:customStyle="1" w:styleId="LanguageChar">
    <w:name w:val="Language Char"/>
    <w:basedOn w:val="DefaultParagraphFont"/>
    <w:link w:val="Language"/>
    <w:rsid w:val="003D2310"/>
    <w:rPr>
      <w:strike/>
      <w:sz w:val="16"/>
      <w:szCs w:val="16"/>
    </w:rPr>
  </w:style>
  <w:style w:type="character" w:customStyle="1" w:styleId="StyleNormalWeb10ptChar">
    <w:name w:val="Style Normal (Web) + 10 pt Char"/>
    <w:basedOn w:val="DefaultParagraphFont"/>
    <w:rsid w:val="003D2310"/>
    <w:rPr>
      <w:szCs w:val="24"/>
      <w:lang w:val="en-US" w:eastAsia="en-US" w:bidi="ar-SA"/>
    </w:rPr>
  </w:style>
  <w:style w:type="paragraph" w:customStyle="1" w:styleId="TagCiteShells">
    <w:name w:val="Tag/Cite/Shells"/>
    <w:basedOn w:val="Normal"/>
    <w:qFormat/>
    <w:rsid w:val="003D2310"/>
    <w:pPr>
      <w:spacing w:after="0" w:line="240" w:lineRule="auto"/>
    </w:pPr>
    <w:rPr>
      <w:b/>
    </w:rPr>
  </w:style>
  <w:style w:type="paragraph" w:customStyle="1" w:styleId="DefinitionTerm">
    <w:name w:val="Definition Term"/>
    <w:basedOn w:val="Normal"/>
    <w:next w:val="Normal"/>
    <w:qFormat/>
    <w:rsid w:val="003D2310"/>
    <w:pPr>
      <w:spacing w:after="0" w:line="240" w:lineRule="auto"/>
    </w:pPr>
    <w:rPr>
      <w:snapToGrid w:val="0"/>
      <w:sz w:val="24"/>
    </w:rPr>
  </w:style>
  <w:style w:type="character" w:customStyle="1" w:styleId="Style3CharChar">
    <w:name w:val="Style3 Char Char"/>
    <w:basedOn w:val="DefaultParagraphFont"/>
    <w:rsid w:val="003D231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D2310"/>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3D2310"/>
    <w:rPr>
      <w:lang w:eastAsia="en-US"/>
    </w:rPr>
  </w:style>
  <w:style w:type="character" w:customStyle="1" w:styleId="BoldUnderlineChar3">
    <w:name w:val="Bold + Underline Char"/>
    <w:basedOn w:val="DefaultParagraphFont"/>
    <w:rsid w:val="003D231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D2310"/>
  </w:style>
  <w:style w:type="character" w:customStyle="1" w:styleId="CharacterStyle7">
    <w:name w:val="Character Style 7"/>
    <w:rsid w:val="003D2310"/>
    <w:rPr>
      <w:rFonts w:ascii="Arial Narrow" w:hAnsi="Arial Narrow" w:cs="Arial Narrow"/>
      <w:sz w:val="20"/>
      <w:szCs w:val="20"/>
      <w:u w:val="single"/>
    </w:rPr>
  </w:style>
  <w:style w:type="character" w:customStyle="1" w:styleId="StyleStyle4Char">
    <w:name w:val="Style Style4 + Char"/>
    <w:basedOn w:val="DefaultParagraphFont"/>
    <w:rsid w:val="003D231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D231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D2310"/>
    <w:pPr>
      <w:spacing w:after="0" w:line="240" w:lineRule="auto"/>
    </w:pPr>
    <w:rPr>
      <w:rFonts w:ascii="Verdana" w:hAnsi="Verdana"/>
      <w:sz w:val="21"/>
      <w:szCs w:val="21"/>
      <w:u w:val="thick"/>
    </w:rPr>
  </w:style>
  <w:style w:type="character" w:styleId="PlaceholderText">
    <w:name w:val="Placeholder Text"/>
    <w:basedOn w:val="DefaultParagraphFont"/>
    <w:uiPriority w:val="99"/>
    <w:rsid w:val="003D2310"/>
    <w:rPr>
      <w:color w:val="808080"/>
    </w:rPr>
  </w:style>
  <w:style w:type="paragraph" w:customStyle="1" w:styleId="Cite8">
    <w:name w:val="Cite8"/>
    <w:basedOn w:val="Normal"/>
    <w:autoRedefine/>
    <w:uiPriority w:val="99"/>
    <w:qFormat/>
    <w:rsid w:val="003D2310"/>
    <w:pPr>
      <w:spacing w:after="0" w:line="240" w:lineRule="auto"/>
    </w:pPr>
    <w:rPr>
      <w:rFonts w:ascii="Arial Narrow" w:eastAsia="Calibri" w:hAnsi="Arial Narrow"/>
    </w:rPr>
  </w:style>
  <w:style w:type="character" w:customStyle="1" w:styleId="BoxX2">
    <w:name w:val="BoxX2"/>
    <w:qFormat/>
    <w:rsid w:val="003D231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D2310"/>
    <w:rPr>
      <w:rFonts w:ascii="Garamond" w:hAnsi="Garamond" w:hint="default"/>
      <w:sz w:val="16"/>
    </w:rPr>
  </w:style>
  <w:style w:type="paragraph" w:customStyle="1" w:styleId="StyleStyle49pt9">
    <w:name w:val="Style Style4 + 9 pt9"/>
    <w:basedOn w:val="Style4"/>
    <w:link w:val="StyleStyle49pt9Char"/>
    <w:rsid w:val="003D2310"/>
    <w:pPr>
      <w:numPr>
        <w:numId w:val="0"/>
      </w:numPr>
    </w:pPr>
    <w:rPr>
      <w:rFonts w:eastAsia="SimSun"/>
      <w:lang w:eastAsia="zh-CN"/>
    </w:rPr>
  </w:style>
  <w:style w:type="character" w:customStyle="1" w:styleId="StyleStyle49pt9Char">
    <w:name w:val="Style Style4 + 9 pt9 Char"/>
    <w:link w:val="StyleStyle49pt9"/>
    <w:rsid w:val="003D2310"/>
    <w:rPr>
      <w:rFonts w:ascii="Arial Narrow" w:eastAsia="SimSun" w:hAnsi="Arial Narrow"/>
      <w:sz w:val="16"/>
      <w:u w:val="single"/>
      <w:lang w:eastAsia="zh-CN"/>
    </w:rPr>
  </w:style>
  <w:style w:type="character" w:customStyle="1" w:styleId="UnderlineCard1">
    <w:name w:val="Underline Card"/>
    <w:uiPriority w:val="6"/>
    <w:qFormat/>
    <w:rsid w:val="003D2310"/>
    <w:rPr>
      <w:rFonts w:ascii="Arial" w:hAnsi="Arial"/>
      <w:b w:val="0"/>
      <w:bCs/>
      <w:sz w:val="20"/>
      <w:u w:val="single"/>
    </w:rPr>
  </w:style>
  <w:style w:type="paragraph" w:customStyle="1" w:styleId="2ndLevel-TAG">
    <w:name w:val="2nd Level - TAG"/>
    <w:basedOn w:val="Normal"/>
    <w:next w:val="Normal"/>
    <w:qFormat/>
    <w:rsid w:val="003D2310"/>
    <w:pPr>
      <w:spacing w:after="0" w:line="240" w:lineRule="auto"/>
    </w:pPr>
  </w:style>
  <w:style w:type="character" w:customStyle="1" w:styleId="underlining0">
    <w:name w:val="underlining"/>
    <w:rsid w:val="003D2310"/>
  </w:style>
  <w:style w:type="character" w:customStyle="1" w:styleId="btitle">
    <w:name w:val="btitle"/>
    <w:rsid w:val="003D2310"/>
  </w:style>
  <w:style w:type="character" w:customStyle="1" w:styleId="green">
    <w:name w:val="green"/>
    <w:rsid w:val="003D2310"/>
  </w:style>
  <w:style w:type="paragraph" w:customStyle="1" w:styleId="CM14">
    <w:name w:val="CM14"/>
    <w:basedOn w:val="Normal"/>
    <w:qFormat/>
    <w:rsid w:val="003D2310"/>
    <w:pPr>
      <w:spacing w:after="0" w:line="240" w:lineRule="auto"/>
    </w:pPr>
  </w:style>
  <w:style w:type="character" w:customStyle="1" w:styleId="BodyText33">
    <w:name w:val="Body Text3"/>
    <w:rsid w:val="003D2310"/>
  </w:style>
  <w:style w:type="character" w:customStyle="1" w:styleId="BodytextBold">
    <w:name w:val="Body text + Bold"/>
    <w:rsid w:val="003D2310"/>
  </w:style>
  <w:style w:type="character" w:customStyle="1" w:styleId="Bodytext6pt">
    <w:name w:val="Body text + 6 pt"/>
    <w:rsid w:val="003D2310"/>
  </w:style>
  <w:style w:type="paragraph" w:customStyle="1" w:styleId="DebateBlocking">
    <w:name w:val="DebateBlocking"/>
    <w:basedOn w:val="Normal"/>
    <w:next w:val="Nothing"/>
    <w:uiPriority w:val="99"/>
    <w:qFormat/>
    <w:rsid w:val="003D2310"/>
    <w:pPr>
      <w:spacing w:after="0" w:line="240" w:lineRule="auto"/>
    </w:pPr>
  </w:style>
  <w:style w:type="character" w:customStyle="1" w:styleId="BodytextItalic1">
    <w:name w:val="Body text + Italic1"/>
    <w:aliases w:val="Spacing 0 pt1"/>
    <w:uiPriority w:val="99"/>
    <w:rsid w:val="003D2310"/>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D2310"/>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D231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3D2310"/>
  </w:style>
  <w:style w:type="paragraph" w:customStyle="1" w:styleId="8font">
    <w:name w:val="8font"/>
    <w:basedOn w:val="Normal"/>
    <w:next w:val="Normal"/>
    <w:autoRedefine/>
    <w:qFormat/>
    <w:rsid w:val="003D2310"/>
    <w:pPr>
      <w:spacing w:after="0" w:line="240" w:lineRule="auto"/>
    </w:pPr>
    <w:rPr>
      <w:rFonts w:eastAsia="Cambria" w:cs="Times New Roman"/>
      <w:szCs w:val="16"/>
    </w:rPr>
  </w:style>
  <w:style w:type="paragraph" w:customStyle="1" w:styleId="CiteLittle">
    <w:name w:val="Cite Little"/>
    <w:next w:val="Normal"/>
    <w:qFormat/>
    <w:rsid w:val="003D2310"/>
    <w:rPr>
      <w:rFonts w:ascii="Arial" w:eastAsia="Times New Roman" w:hAnsi="Arial" w:cs="Times New Roman"/>
      <w:bCs/>
      <w:kern w:val="32"/>
      <w:sz w:val="16"/>
      <w:szCs w:val="32"/>
    </w:rPr>
  </w:style>
  <w:style w:type="character" w:customStyle="1" w:styleId="StyleAsianMSMinchoBold">
    <w:name w:val="Style (Asian) MS Mincho Bold"/>
    <w:rsid w:val="003D2310"/>
    <w:rPr>
      <w:rFonts w:ascii="Times New Roman" w:eastAsia="MS Mincho" w:hAnsi="Times New Roman"/>
      <w:b/>
      <w:bCs/>
      <w:u w:val="thick"/>
    </w:rPr>
  </w:style>
  <w:style w:type="character" w:customStyle="1" w:styleId="StyleAsianMSMincho">
    <w:name w:val="Style (Asian) MS Mincho"/>
    <w:rsid w:val="003D2310"/>
    <w:rPr>
      <w:rFonts w:ascii="Times New Roman" w:eastAsia="MS Mincho" w:hAnsi="Times New Roman"/>
      <w:u w:val="thick"/>
    </w:rPr>
  </w:style>
  <w:style w:type="paragraph" w:customStyle="1" w:styleId="docheader">
    <w:name w:val="doc header"/>
    <w:autoRedefine/>
    <w:qFormat/>
    <w:rsid w:val="003D2310"/>
    <w:rPr>
      <w:rFonts w:ascii="Times New Roman" w:eastAsia="Malgun Gothic" w:hAnsi="Times New Roman" w:cs="Times New Roman"/>
      <w:b/>
      <w:sz w:val="20"/>
    </w:rPr>
  </w:style>
  <w:style w:type="paragraph" w:customStyle="1" w:styleId="docfooter">
    <w:name w:val="doc footer"/>
    <w:autoRedefine/>
    <w:qFormat/>
    <w:rsid w:val="003D2310"/>
    <w:pPr>
      <w:jc w:val="right"/>
    </w:pPr>
    <w:rPr>
      <w:rFonts w:ascii="Times New Roman" w:eastAsia="Malgun Gothic" w:hAnsi="Times New Roman" w:cs="Times New Roman"/>
      <w:b/>
      <w:sz w:val="22"/>
    </w:rPr>
  </w:style>
  <w:style w:type="character" w:customStyle="1" w:styleId="crosslinkpopup">
    <w:name w:val="crosslinkpopup"/>
    <w:rsid w:val="003D2310"/>
  </w:style>
  <w:style w:type="character" w:customStyle="1" w:styleId="CardCharChar1">
    <w:name w:val="Card Char Char1"/>
    <w:rsid w:val="003D2310"/>
    <w:rPr>
      <w:b/>
      <w:bCs/>
      <w:sz w:val="28"/>
      <w:szCs w:val="28"/>
    </w:rPr>
  </w:style>
  <w:style w:type="character" w:customStyle="1" w:styleId="CharacterStyle3">
    <w:name w:val="Character Style 3"/>
    <w:rsid w:val="003D2310"/>
    <w:rPr>
      <w:sz w:val="18"/>
      <w:szCs w:val="18"/>
    </w:rPr>
  </w:style>
  <w:style w:type="paragraph" w:customStyle="1" w:styleId="bloctitles">
    <w:name w:val="bloc titles"/>
    <w:basedOn w:val="Heading1"/>
    <w:next w:val="Normal"/>
    <w:link w:val="bloctitlesChar"/>
    <w:autoRedefine/>
    <w:qFormat/>
    <w:rsid w:val="003D231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3D2310"/>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3D231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3D2310"/>
    <w:rPr>
      <w:rFonts w:ascii="Times New Roman" w:eastAsia="Times New Roman" w:hAnsi="Times New Roman" w:cs="Times New Roman"/>
      <w:b/>
      <w:bCs/>
      <w:sz w:val="4"/>
      <w:szCs w:val="32"/>
      <w:u w:val="single"/>
    </w:rPr>
  </w:style>
  <w:style w:type="character" w:customStyle="1" w:styleId="UnderlineBoldChar">
    <w:name w:val="Underline Bold Char"/>
    <w:locked/>
    <w:rsid w:val="003D2310"/>
    <w:rPr>
      <w:rFonts w:ascii="Times New Roman" w:eastAsia="Times New Roman" w:hAnsi="Times New Roman" w:cs="Calibri"/>
      <w:b/>
      <w:sz w:val="24"/>
      <w:szCs w:val="20"/>
      <w:u w:val="single"/>
    </w:rPr>
  </w:style>
  <w:style w:type="character" w:customStyle="1" w:styleId="tagChar0">
    <w:name w:val="%tag Char"/>
    <w:link w:val="tag"/>
    <w:rsid w:val="003D2310"/>
    <w:rPr>
      <w:rFonts w:ascii="Calibri" w:hAnsi="Calibri" w:cs="Calibri"/>
      <w:sz w:val="16"/>
    </w:rPr>
  </w:style>
  <w:style w:type="character" w:customStyle="1" w:styleId="AAAcardChar">
    <w:name w:val="AAAcard Char"/>
    <w:link w:val="AAAcard"/>
    <w:rsid w:val="003D2310"/>
    <w:rPr>
      <w:rFonts w:ascii="Calibri" w:hAnsi="Calibri" w:cs="Calibri"/>
      <w:sz w:val="16"/>
    </w:rPr>
  </w:style>
  <w:style w:type="character" w:customStyle="1" w:styleId="underlineCharChar0">
    <w:name w:val="underline Char Char"/>
    <w:rsid w:val="003D2310"/>
    <w:rPr>
      <w:rFonts w:ascii="Arial Narrow" w:eastAsia="Times New Roman" w:hAnsi="Arial Narrow" w:cs="Calibri"/>
      <w:sz w:val="24"/>
      <w:u w:val="single"/>
    </w:rPr>
  </w:style>
  <w:style w:type="paragraph" w:customStyle="1" w:styleId="tagstyle0">
    <w:name w:val="tagstyle"/>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3D2310"/>
  </w:style>
  <w:style w:type="character" w:customStyle="1" w:styleId="yqlink">
    <w:name w:val="yqlink"/>
    <w:rsid w:val="003D2310"/>
  </w:style>
  <w:style w:type="character" w:customStyle="1" w:styleId="clbody">
    <w:name w:val="clbody"/>
    <w:rsid w:val="003D2310"/>
  </w:style>
  <w:style w:type="character" w:customStyle="1" w:styleId="Boxing">
    <w:name w:val="Boxing"/>
    <w:rsid w:val="003D2310"/>
    <w:rPr>
      <w:rFonts w:ascii="Arial Narrow" w:hAnsi="Arial Narrow"/>
      <w:dstrike w:val="0"/>
      <w:sz w:val="20"/>
      <w:bdr w:val="single" w:sz="2" w:space="0" w:color="auto"/>
      <w:vertAlign w:val="baseline"/>
    </w:rPr>
  </w:style>
  <w:style w:type="paragraph" w:customStyle="1" w:styleId="Analyticals">
    <w:name w:val="Analyticals"/>
    <w:basedOn w:val="Normal"/>
    <w:rsid w:val="003D2310"/>
    <w:pPr>
      <w:spacing w:after="0" w:line="240" w:lineRule="auto"/>
    </w:pPr>
    <w:rPr>
      <w:rFonts w:ascii="Times New Roman" w:eastAsia="Times New Roman" w:hAnsi="Times New Roman"/>
      <w:sz w:val="24"/>
    </w:rPr>
  </w:style>
  <w:style w:type="character" w:customStyle="1" w:styleId="norm">
    <w:name w:val="norm"/>
    <w:rsid w:val="003D2310"/>
  </w:style>
  <w:style w:type="character" w:customStyle="1" w:styleId="boldandunderlinecharcharcharcharcharcharcharcharcharcharcharcharcharcharcharchar0">
    <w:name w:val="boldandunderlinecharcharcharcharcharcharcharcharcharcharcharcharcharcharcharchar"/>
    <w:rsid w:val="003D2310"/>
  </w:style>
  <w:style w:type="character" w:customStyle="1" w:styleId="underlinecharcharcharcharcharcharcharcharcharcharcharcharcharchar0">
    <w:name w:val="underlinecharcharcharcharcharcharcharcharcharcharcharcharcharchar"/>
    <w:rsid w:val="003D2310"/>
  </w:style>
  <w:style w:type="character" w:customStyle="1" w:styleId="CharCharCharCharCharChar1Char">
    <w:name w:val="Char Char Char Char Char Char1 Char"/>
    <w:rsid w:val="003D2310"/>
    <w:rPr>
      <w:rFonts w:ascii="Times New Roman" w:eastAsia="Times New Roman" w:hAnsi="Times New Roman" w:cs="Times New Roman"/>
      <w:b/>
      <w:sz w:val="24"/>
      <w:szCs w:val="24"/>
    </w:rPr>
  </w:style>
  <w:style w:type="character" w:customStyle="1" w:styleId="Taggin-New">
    <w:name w:val="Taggin - New"/>
    <w:rsid w:val="003D2310"/>
    <w:rPr>
      <w:rFonts w:ascii="Arial Narrow" w:hAnsi="Arial Narrow"/>
      <w:b/>
      <w:sz w:val="22"/>
    </w:rPr>
  </w:style>
  <w:style w:type="character" w:customStyle="1" w:styleId="emphasis22">
    <w:name w:val="emphasis2"/>
    <w:rsid w:val="003D2310"/>
  </w:style>
  <w:style w:type="character" w:customStyle="1" w:styleId="citechar0">
    <w:name w:val="citechar"/>
    <w:rsid w:val="003D231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D2310"/>
    <w:rPr>
      <w:sz w:val="24"/>
      <w:szCs w:val="24"/>
      <w:lang w:val="en-US" w:eastAsia="en-US" w:bidi="ar-SA"/>
    </w:rPr>
  </w:style>
  <w:style w:type="character" w:customStyle="1" w:styleId="NewTag">
    <w:name w:val="NewTag"/>
    <w:uiPriority w:val="1"/>
    <w:qFormat/>
    <w:rsid w:val="003D2310"/>
    <w:rPr>
      <w:rFonts w:ascii="Georgia" w:hAnsi="Georgia"/>
      <w:b/>
      <w:sz w:val="24"/>
    </w:rPr>
  </w:style>
  <w:style w:type="character" w:customStyle="1" w:styleId="searchtools-record-title">
    <w:name w:val="searchtools-record-title"/>
    <w:basedOn w:val="DefaultParagraphFont"/>
    <w:rsid w:val="003D2310"/>
  </w:style>
  <w:style w:type="character" w:customStyle="1" w:styleId="HighlightedUnderline0">
    <w:name w:val="Highlighted Underline"/>
    <w:basedOn w:val="DefaultParagraphFont"/>
    <w:uiPriority w:val="1"/>
    <w:qFormat/>
    <w:rsid w:val="003D2310"/>
    <w:rPr>
      <w:rFonts w:ascii="Arial Narrow" w:hAnsi="Arial Narrow"/>
      <w:b w:val="0"/>
      <w:sz w:val="22"/>
      <w:u w:val="single"/>
      <w:bdr w:val="none" w:sz="0" w:space="0" w:color="auto"/>
      <w:shd w:val="clear" w:color="auto" w:fill="C76361"/>
    </w:rPr>
  </w:style>
  <w:style w:type="character" w:customStyle="1" w:styleId="rightside">
    <w:name w:val="rightside"/>
    <w:rsid w:val="003D2310"/>
  </w:style>
  <w:style w:type="character" w:customStyle="1" w:styleId="flourish">
    <w:name w:val="flourish"/>
    <w:rsid w:val="003D2310"/>
  </w:style>
  <w:style w:type="character" w:customStyle="1" w:styleId="style150">
    <w:name w:val="style150"/>
    <w:rsid w:val="003D2310"/>
  </w:style>
  <w:style w:type="character" w:customStyle="1" w:styleId="head">
    <w:name w:val="head"/>
    <w:rsid w:val="003D2310"/>
  </w:style>
  <w:style w:type="character" w:customStyle="1" w:styleId="first-letter">
    <w:name w:val="first-letter"/>
    <w:rsid w:val="003D2310"/>
  </w:style>
  <w:style w:type="character" w:customStyle="1" w:styleId="focusparagraph">
    <w:name w:val="focusparagraph"/>
    <w:rsid w:val="003D2310"/>
  </w:style>
  <w:style w:type="character" w:customStyle="1" w:styleId="StyleUnderlineCharChar111pt">
    <w:name w:val="Style Underline Char Char1 + 11 pt"/>
    <w:rsid w:val="003D2310"/>
    <w:rPr>
      <w:rFonts w:ascii="Times New Roman" w:hAnsi="Times New Roman"/>
      <w:sz w:val="20"/>
      <w:u w:val="single"/>
      <w:lang w:val="en-US" w:eastAsia="en-US" w:bidi="ar-SA"/>
    </w:rPr>
  </w:style>
  <w:style w:type="character" w:customStyle="1" w:styleId="CharChar31">
    <w:name w:val="Char Char31"/>
    <w:rsid w:val="003D2310"/>
    <w:rPr>
      <w:rFonts w:cs="Arial"/>
      <w:b/>
      <w:bCs/>
      <w:szCs w:val="32"/>
      <w:lang w:val="en-US" w:eastAsia="en-US" w:bidi="ar-SA"/>
    </w:rPr>
  </w:style>
  <w:style w:type="character" w:customStyle="1" w:styleId="citationgenerated">
    <w:name w:val="citation generated"/>
    <w:rsid w:val="003D2310"/>
  </w:style>
  <w:style w:type="character" w:customStyle="1" w:styleId="commentstext0">
    <w:name w:val="comments_text"/>
    <w:uiPriority w:val="99"/>
    <w:rsid w:val="003D2310"/>
    <w:rPr>
      <w:rFonts w:cs="Times New Roman"/>
    </w:rPr>
  </w:style>
  <w:style w:type="paragraph" w:customStyle="1" w:styleId="CM25">
    <w:name w:val="CM25"/>
    <w:basedOn w:val="Default"/>
    <w:next w:val="Default"/>
    <w:qFormat/>
    <w:rsid w:val="003D2310"/>
    <w:pPr>
      <w:spacing w:after="233" w:line="276" w:lineRule="auto"/>
    </w:pPr>
    <w:rPr>
      <w:rFonts w:ascii="Georgia" w:eastAsia="Calibri" w:hAnsi="Georgia"/>
      <w:color w:val="auto"/>
      <w:sz w:val="22"/>
    </w:rPr>
  </w:style>
  <w:style w:type="character" w:customStyle="1" w:styleId="FontStyle29">
    <w:name w:val="Font Style29"/>
    <w:uiPriority w:val="99"/>
    <w:rsid w:val="003D2310"/>
    <w:rPr>
      <w:rFonts w:ascii="Arial" w:hAnsi="Arial" w:cs="Arial"/>
      <w:sz w:val="14"/>
      <w:szCs w:val="14"/>
    </w:rPr>
  </w:style>
  <w:style w:type="character" w:customStyle="1" w:styleId="A8">
    <w:name w:val="A8"/>
    <w:rsid w:val="003D2310"/>
    <w:rPr>
      <w:color w:val="000000"/>
      <w:sz w:val="12"/>
      <w:szCs w:val="12"/>
    </w:rPr>
  </w:style>
  <w:style w:type="character" w:customStyle="1" w:styleId="apturelink">
    <w:name w:val="apturelink"/>
    <w:rsid w:val="003D2310"/>
  </w:style>
  <w:style w:type="character" w:customStyle="1" w:styleId="apturelinkicon">
    <w:name w:val="apturelinkicon"/>
    <w:rsid w:val="003D2310"/>
  </w:style>
  <w:style w:type="character" w:customStyle="1" w:styleId="titletxt">
    <w:name w:val="titletxt"/>
    <w:rsid w:val="003D2310"/>
  </w:style>
  <w:style w:type="character" w:customStyle="1" w:styleId="colbcopy">
    <w:name w:val="colbcopy"/>
    <w:rsid w:val="003D2310"/>
  </w:style>
  <w:style w:type="character" w:customStyle="1" w:styleId="hcard">
    <w:name w:val="hcard"/>
    <w:rsid w:val="003D2310"/>
  </w:style>
  <w:style w:type="table" w:styleId="MediumGrid2">
    <w:name w:val="Medium Grid 2"/>
    <w:basedOn w:val="TableNormal"/>
    <w:uiPriority w:val="68"/>
    <w:rsid w:val="003D2310"/>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D2310"/>
    <w:rPr>
      <w:rFonts w:ascii="Courier" w:eastAsia="Cambria" w:hAnsi="Courier" w:cs="Times New Roman"/>
      <w:sz w:val="21"/>
      <w:szCs w:val="21"/>
    </w:rPr>
  </w:style>
  <w:style w:type="paragraph" w:customStyle="1" w:styleId="hotroute2">
    <w:name w:val="hotroute"/>
    <w:basedOn w:val="Normal"/>
    <w:qFormat/>
    <w:rsid w:val="003D2310"/>
    <w:pPr>
      <w:spacing w:after="0" w:line="240" w:lineRule="auto"/>
      <w:ind w:left="288"/>
    </w:pPr>
  </w:style>
  <w:style w:type="paragraph" w:customStyle="1" w:styleId="DeleteAnalytics">
    <w:name w:val="Delete Analytics"/>
    <w:basedOn w:val="Heading4"/>
    <w:qFormat/>
    <w:rsid w:val="003D2310"/>
    <w:pPr>
      <w:spacing w:before="200" w:line="240" w:lineRule="auto"/>
    </w:pPr>
    <w:rPr>
      <w:iCs/>
      <w:color w:val="800000"/>
    </w:rPr>
  </w:style>
  <w:style w:type="paragraph" w:customStyle="1" w:styleId="ReallyFuckingSmall0">
    <w:name w:val="Really Fucking Small"/>
    <w:basedOn w:val="Normal"/>
    <w:link w:val="ReallyFuckingSmallChar0"/>
    <w:rsid w:val="003D2310"/>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3D2310"/>
    <w:rPr>
      <w:rFonts w:ascii="Times New Roman" w:eastAsia="Times New Roman" w:hAnsi="Times New Roman" w:cs="Times New Roman"/>
      <w:sz w:val="12"/>
    </w:rPr>
  </w:style>
  <w:style w:type="paragraph" w:customStyle="1" w:styleId="Boxempahsis">
    <w:name w:val="Box empahsis"/>
    <w:basedOn w:val="Normal"/>
    <w:link w:val="BoxempahsisChar"/>
    <w:qFormat/>
    <w:rsid w:val="003D2310"/>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D2310"/>
    <w:rPr>
      <w:rFonts w:ascii="Franklin Gothic Heavy" w:hAnsi="Franklin Gothic Heavy" w:cs="Calibri"/>
      <w:u w:val="single"/>
      <w:bdr w:val="single" w:sz="4" w:space="0" w:color="auto"/>
    </w:rPr>
  </w:style>
  <w:style w:type="character" w:customStyle="1" w:styleId="Qualified">
    <w:name w:val="Qualified"/>
    <w:rsid w:val="003D2310"/>
    <w:rPr>
      <w:rFonts w:asciiTheme="majorHAnsi" w:hAnsiTheme="majorHAnsi"/>
      <w:b/>
      <w:bCs/>
      <w:sz w:val="16"/>
    </w:rPr>
  </w:style>
  <w:style w:type="character" w:customStyle="1" w:styleId="Underline-Highlighted-WFU">
    <w:name w:val="Underline-Highlighted-WFU"/>
    <w:basedOn w:val="DefaultParagraphFont"/>
    <w:uiPriority w:val="1"/>
    <w:qFormat/>
    <w:rsid w:val="003D231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D231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D2310"/>
    <w:rPr>
      <w:rFonts w:ascii="Arial" w:eastAsia="Times New Roman" w:hAnsi="Arial" w:cs="Arial"/>
      <w:b/>
      <w:bCs/>
      <w:kern w:val="32"/>
      <w:sz w:val="28"/>
      <w:szCs w:val="32"/>
    </w:rPr>
  </w:style>
  <w:style w:type="character" w:customStyle="1" w:styleId="columntexthead">
    <w:name w:val="columntexthead"/>
    <w:rsid w:val="003D2310"/>
  </w:style>
  <w:style w:type="character" w:customStyle="1" w:styleId="instruction">
    <w:name w:val="instruction"/>
    <w:rsid w:val="003D2310"/>
  </w:style>
  <w:style w:type="character" w:customStyle="1" w:styleId="listpipe">
    <w:name w:val="listpipe"/>
    <w:rsid w:val="003D2310"/>
  </w:style>
  <w:style w:type="character" w:customStyle="1" w:styleId="imagelink">
    <w:name w:val="imagelink"/>
    <w:rsid w:val="003D2310"/>
  </w:style>
  <w:style w:type="character" w:customStyle="1" w:styleId="leadin">
    <w:name w:val="leadin"/>
    <w:rsid w:val="003D2310"/>
  </w:style>
  <w:style w:type="character" w:customStyle="1" w:styleId="A4">
    <w:name w:val="A4"/>
    <w:rsid w:val="003D2310"/>
    <w:rPr>
      <w:rFonts w:ascii="Baskerville" w:hAnsi="Baskerville" w:cs="Baskerville"/>
      <w:b/>
      <w:bCs/>
      <w:color w:val="000000"/>
      <w:sz w:val="22"/>
      <w:szCs w:val="22"/>
    </w:rPr>
  </w:style>
  <w:style w:type="character" w:customStyle="1" w:styleId="noticiabyline">
    <w:name w:val="noticia_byline"/>
    <w:rsid w:val="003D2310"/>
  </w:style>
  <w:style w:type="character" w:customStyle="1" w:styleId="sep">
    <w:name w:val="sep"/>
    <w:rsid w:val="003D2310"/>
  </w:style>
  <w:style w:type="character" w:customStyle="1" w:styleId="rightnowyahoo">
    <w:name w:val="right_now_yahoo"/>
    <w:rsid w:val="003D2310"/>
  </w:style>
  <w:style w:type="character" w:customStyle="1" w:styleId="submittedmeta">
    <w:name w:val="submitted meta"/>
    <w:rsid w:val="003D2310"/>
  </w:style>
  <w:style w:type="character" w:customStyle="1" w:styleId="A10">
    <w:name w:val="A10"/>
    <w:rsid w:val="003D2310"/>
    <w:rPr>
      <w:color w:val="000000"/>
      <w:sz w:val="12"/>
      <w:szCs w:val="12"/>
    </w:rPr>
  </w:style>
  <w:style w:type="paragraph" w:customStyle="1" w:styleId="Pa7">
    <w:name w:val="Pa7"/>
    <w:basedOn w:val="Default"/>
    <w:next w:val="Default"/>
    <w:qFormat/>
    <w:rsid w:val="003D2310"/>
    <w:pPr>
      <w:spacing w:before="280" w:line="221" w:lineRule="atLeast"/>
    </w:pPr>
    <w:rPr>
      <w:rFonts w:ascii="Baskerville" w:eastAsia="Times New Roman" w:hAnsi="Baskerville"/>
      <w:color w:val="auto"/>
    </w:rPr>
  </w:style>
  <w:style w:type="character" w:customStyle="1" w:styleId="AAAunderline">
    <w:name w:val="AAAunderline"/>
    <w:qFormat/>
    <w:rsid w:val="003D2310"/>
    <w:rPr>
      <w:b/>
      <w:u w:val="single"/>
    </w:rPr>
  </w:style>
  <w:style w:type="paragraph" w:customStyle="1" w:styleId="IndexHeader">
    <w:name w:val="Index Header"/>
    <w:basedOn w:val="Normal"/>
    <w:rsid w:val="003D2310"/>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3D2310"/>
    <w:rPr>
      <w:rFonts w:ascii="Times New Roman" w:eastAsia="Times New Roman" w:hAnsi="Times New Roman"/>
      <w:b/>
      <w:bCs/>
      <w:sz w:val="36"/>
    </w:rPr>
  </w:style>
  <w:style w:type="paragraph" w:customStyle="1" w:styleId="CardRead">
    <w:name w:val="Card_Read"/>
    <w:basedOn w:val="Normal"/>
    <w:rsid w:val="003D2310"/>
    <w:pPr>
      <w:spacing w:after="0" w:line="240" w:lineRule="auto"/>
    </w:pPr>
    <w:rPr>
      <w:rFonts w:ascii="Times" w:eastAsia="Times" w:hAnsi="Times"/>
      <w:szCs w:val="20"/>
    </w:rPr>
  </w:style>
  <w:style w:type="paragraph" w:customStyle="1" w:styleId="CardNU">
    <w:name w:val="CardNU"/>
    <w:basedOn w:val="Normal"/>
    <w:rsid w:val="003D2310"/>
    <w:pPr>
      <w:spacing w:after="0" w:line="240" w:lineRule="auto"/>
    </w:pPr>
    <w:rPr>
      <w:rFonts w:ascii="Times" w:eastAsia="Times" w:hAnsi="Times"/>
      <w:sz w:val="14"/>
      <w:szCs w:val="20"/>
    </w:rPr>
  </w:style>
  <w:style w:type="paragraph" w:customStyle="1" w:styleId="StyleHeading310pt">
    <w:name w:val="Style Heading 3 + 10 pt"/>
    <w:basedOn w:val="Heading3"/>
    <w:rsid w:val="003D2310"/>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3D2310"/>
    <w:rPr>
      <w:rFonts w:ascii="Times New Roman" w:eastAsia="Times New Roman" w:hAnsi="Times New Roman" w:cs="Arial"/>
      <w:b/>
      <w:bCs/>
      <w:sz w:val="26"/>
      <w:szCs w:val="26"/>
    </w:rPr>
  </w:style>
  <w:style w:type="paragraph" w:customStyle="1" w:styleId="Style30">
    <w:name w:val="Style 3"/>
    <w:basedOn w:val="Normal"/>
    <w:rsid w:val="003D2310"/>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3D2310"/>
    <w:rPr>
      <w:b/>
      <w:sz w:val="22"/>
      <w:szCs w:val="24"/>
      <w:u w:val="single"/>
      <w:lang w:val="en-US" w:eastAsia="en-US" w:bidi="ar-SA"/>
    </w:rPr>
  </w:style>
  <w:style w:type="paragraph" w:customStyle="1" w:styleId="CardText-NotUnderlined">
    <w:name w:val="Card Text - Not Underlined"/>
    <w:basedOn w:val="Normal"/>
    <w:rsid w:val="003D2310"/>
    <w:pPr>
      <w:spacing w:after="60" w:line="240" w:lineRule="auto"/>
    </w:pPr>
    <w:rPr>
      <w:rFonts w:ascii="Times New Roman" w:eastAsia="Times New Roman" w:hAnsi="Times New Roman"/>
      <w:sz w:val="18"/>
    </w:rPr>
  </w:style>
  <w:style w:type="paragraph" w:customStyle="1" w:styleId="OmniPage8">
    <w:name w:val="OmniPage #8"/>
    <w:basedOn w:val="Normal"/>
    <w:rsid w:val="003D2310"/>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3D2310"/>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3D2310"/>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3D2310"/>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3D2310"/>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3D2310"/>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3D2310"/>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3D2310"/>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3D2310"/>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3D2310"/>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3D2310"/>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3D2310"/>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3D2310"/>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3D2310"/>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3D2310"/>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3D2310"/>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3D2310"/>
    <w:pPr>
      <w:spacing w:after="0" w:line="240" w:lineRule="auto"/>
    </w:pPr>
    <w:rPr>
      <w:rFonts w:ascii="Times New Roman" w:eastAsia="Times New Roman" w:hAnsi="Times New Roman"/>
      <w:color w:val="000000"/>
      <w:szCs w:val="20"/>
    </w:rPr>
  </w:style>
  <w:style w:type="character" w:customStyle="1" w:styleId="iagsheaderlarge">
    <w:name w:val="iags_header_large"/>
    <w:rsid w:val="003D2310"/>
  </w:style>
  <w:style w:type="paragraph" w:customStyle="1" w:styleId="OmniPage9">
    <w:name w:val="OmniPage #9"/>
    <w:basedOn w:val="Normal"/>
    <w:rsid w:val="003D2310"/>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3D2310"/>
    <w:pPr>
      <w:spacing w:after="0" w:line="240" w:lineRule="auto"/>
    </w:pPr>
    <w:rPr>
      <w:rFonts w:ascii="Times New Roman" w:eastAsia="Times New Roman" w:hAnsi="Times New Roman"/>
      <w:color w:val="000000"/>
      <w:szCs w:val="20"/>
    </w:rPr>
  </w:style>
  <w:style w:type="character" w:customStyle="1" w:styleId="style12char0">
    <w:name w:val="style12char"/>
    <w:rsid w:val="003D2310"/>
  </w:style>
  <w:style w:type="character" w:customStyle="1" w:styleId="charchar2">
    <w:name w:val="charchar2"/>
    <w:rsid w:val="003D2310"/>
  </w:style>
  <w:style w:type="character" w:customStyle="1" w:styleId="style11char0">
    <w:name w:val="style11char"/>
    <w:rsid w:val="003D2310"/>
  </w:style>
  <w:style w:type="paragraph" w:customStyle="1" w:styleId="CitesandCardText">
    <w:name w:val="Cites and Card Text"/>
    <w:basedOn w:val="Normal"/>
    <w:rsid w:val="003D2310"/>
    <w:pPr>
      <w:spacing w:after="0" w:line="240" w:lineRule="auto"/>
    </w:pPr>
    <w:rPr>
      <w:rFonts w:ascii="Times New Roman" w:eastAsia="Times New Roman" w:hAnsi="Times New Roman"/>
    </w:rPr>
  </w:style>
  <w:style w:type="paragraph" w:styleId="List2">
    <w:name w:val="List 2"/>
    <w:basedOn w:val="Default"/>
    <w:next w:val="Default"/>
    <w:rsid w:val="003D2310"/>
    <w:rPr>
      <w:rFonts w:eastAsia="Times New Roman"/>
      <w:color w:val="auto"/>
    </w:rPr>
  </w:style>
  <w:style w:type="paragraph" w:customStyle="1" w:styleId="Style16">
    <w:name w:val="Style 16"/>
    <w:basedOn w:val="Normal"/>
    <w:rsid w:val="003D2310"/>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3D2310"/>
    <w:pPr>
      <w:spacing w:after="0" w:line="240" w:lineRule="auto"/>
    </w:pPr>
    <w:rPr>
      <w:rFonts w:ascii="Times New Roman" w:eastAsia="Times New Roman" w:hAnsi="Times New Roman"/>
    </w:rPr>
  </w:style>
  <w:style w:type="character" w:customStyle="1" w:styleId="smalltextChar0">
    <w:name w:val="smalltext Char"/>
    <w:link w:val="smalltext2"/>
    <w:rsid w:val="003D2310"/>
    <w:rPr>
      <w:rFonts w:ascii="Times New Roman" w:eastAsia="Times New Roman" w:hAnsi="Times New Roman" w:cs="Calibri"/>
      <w:sz w:val="16"/>
    </w:rPr>
  </w:style>
  <w:style w:type="paragraph" w:customStyle="1" w:styleId="StyleJustifiedFirstline1cmAfter6ptLinespacing1">
    <w:name w:val="Style Justified First line:  1 cm After:  6 pt Line spacing:  1...."/>
    <w:basedOn w:val="Default"/>
    <w:next w:val="Default"/>
    <w:rsid w:val="003D2310"/>
    <w:pPr>
      <w:spacing w:after="120"/>
    </w:pPr>
    <w:rPr>
      <w:rFonts w:eastAsia="Times New Roman"/>
      <w:color w:val="auto"/>
    </w:rPr>
  </w:style>
  <w:style w:type="paragraph" w:customStyle="1" w:styleId="headingChar">
    <w:name w:val="heading Char"/>
    <w:basedOn w:val="Normal"/>
    <w:rsid w:val="003D2310"/>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3D2310"/>
    <w:rPr>
      <w:b/>
      <w:sz w:val="22"/>
      <w:szCs w:val="24"/>
      <w:u w:val="single"/>
      <w:lang w:val="en-US" w:eastAsia="en-US" w:bidi="ar-SA"/>
    </w:rPr>
  </w:style>
  <w:style w:type="paragraph" w:customStyle="1" w:styleId="Bullets-squares">
    <w:name w:val="Bullets - squares"/>
    <w:basedOn w:val="Normal"/>
    <w:next w:val="Normal"/>
    <w:rsid w:val="003D2310"/>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3D2310"/>
    <w:pPr>
      <w:spacing w:after="0" w:line="240" w:lineRule="auto"/>
      <w:ind w:left="288"/>
    </w:pPr>
    <w:rPr>
      <w:rFonts w:asciiTheme="minorHAnsi" w:hAnsiTheme="minorHAnsi" w:cstheme="minorBidi"/>
      <w:sz w:val="24"/>
      <w:u w:val="single"/>
    </w:rPr>
  </w:style>
  <w:style w:type="paragraph" w:customStyle="1" w:styleId="Size8">
    <w:name w:val="Size 8"/>
    <w:link w:val="Size8Char"/>
    <w:rsid w:val="003D2310"/>
    <w:rPr>
      <w:rFonts w:ascii="Times New Roman" w:eastAsia="Times New Roman" w:hAnsi="Times New Roman" w:cs="Times New Roman"/>
      <w:sz w:val="16"/>
      <w:szCs w:val="22"/>
    </w:rPr>
  </w:style>
  <w:style w:type="character" w:customStyle="1" w:styleId="Size8Char">
    <w:name w:val="Size 8 Char"/>
    <w:link w:val="Size8"/>
    <w:rsid w:val="003D2310"/>
    <w:rPr>
      <w:rFonts w:ascii="Times New Roman" w:eastAsia="Times New Roman" w:hAnsi="Times New Roman" w:cs="Times New Roman"/>
      <w:sz w:val="16"/>
      <w:szCs w:val="22"/>
    </w:rPr>
  </w:style>
  <w:style w:type="paragraph" w:customStyle="1" w:styleId="RegularCite">
    <w:name w:val="Regular Cite"/>
    <w:qFormat/>
    <w:rsid w:val="003D2310"/>
    <w:rPr>
      <w:rFonts w:ascii="Times New Roman" w:eastAsia="Times New Roman" w:hAnsi="Times New Roman" w:cs="Times New Roman"/>
      <w:sz w:val="20"/>
      <w:szCs w:val="22"/>
    </w:rPr>
  </w:style>
  <w:style w:type="character" w:customStyle="1" w:styleId="eudoraheader">
    <w:name w:val="eudoraheader"/>
    <w:rsid w:val="003D2310"/>
  </w:style>
  <w:style w:type="character" w:customStyle="1" w:styleId="emailstyle26">
    <w:name w:val="emailstyle26"/>
    <w:rsid w:val="003D2310"/>
  </w:style>
  <w:style w:type="paragraph" w:customStyle="1" w:styleId="context">
    <w:name w:val="context"/>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3D2310"/>
  </w:style>
  <w:style w:type="character" w:customStyle="1" w:styleId="dateline">
    <w:name w:val="dateline"/>
    <w:rsid w:val="003D2310"/>
  </w:style>
  <w:style w:type="character" w:customStyle="1" w:styleId="sendtofriend">
    <w:name w:val="sendtofriend"/>
    <w:rsid w:val="003D2310"/>
  </w:style>
  <w:style w:type="character" w:customStyle="1" w:styleId="pagetype">
    <w:name w:val="pagetype"/>
    <w:rsid w:val="003D2310"/>
  </w:style>
  <w:style w:type="character" w:customStyle="1" w:styleId="byl">
    <w:name w:val="byl"/>
    <w:rsid w:val="003D2310"/>
  </w:style>
  <w:style w:type="character" w:customStyle="1" w:styleId="byd">
    <w:name w:val="byd"/>
    <w:rsid w:val="003D2310"/>
  </w:style>
  <w:style w:type="paragraph" w:customStyle="1" w:styleId="Size6">
    <w:name w:val="Size 6"/>
    <w:link w:val="Size6Char"/>
    <w:qFormat/>
    <w:rsid w:val="003D2310"/>
    <w:rPr>
      <w:rFonts w:ascii="Times New Roman" w:eastAsia="Times New Roman" w:hAnsi="Times New Roman" w:cs="Times New Roman"/>
      <w:sz w:val="16"/>
      <w:szCs w:val="22"/>
    </w:rPr>
  </w:style>
  <w:style w:type="character" w:customStyle="1" w:styleId="Size6Char">
    <w:name w:val="Size 6 Char"/>
    <w:link w:val="Size6"/>
    <w:rsid w:val="003D2310"/>
    <w:rPr>
      <w:rFonts w:ascii="Times New Roman" w:eastAsia="Times New Roman" w:hAnsi="Times New Roman" w:cs="Times New Roman"/>
      <w:sz w:val="16"/>
      <w:szCs w:val="22"/>
    </w:rPr>
  </w:style>
  <w:style w:type="character" w:customStyle="1" w:styleId="underliningchar0">
    <w:name w:val="underliningchar"/>
    <w:rsid w:val="003D2310"/>
  </w:style>
  <w:style w:type="paragraph" w:customStyle="1" w:styleId="TxBrp11">
    <w:name w:val="TxBr_p11"/>
    <w:basedOn w:val="Normal"/>
    <w:rsid w:val="003D231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3D231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3D231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3D231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3D231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3D231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3D231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3D231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3D231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3D231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3D231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3D231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3D231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3D231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3D2310"/>
    <w:rPr>
      <w:vanish w:val="0"/>
      <w:webHidden w:val="0"/>
      <w:color w:val="999999"/>
      <w:sz w:val="12"/>
      <w:szCs w:val="12"/>
      <w:specVanish/>
    </w:rPr>
  </w:style>
  <w:style w:type="paragraph" w:customStyle="1" w:styleId="CardsFont8pt">
    <w:name w:val="Cards + Font: 8 pt"/>
    <w:basedOn w:val="Normal"/>
    <w:rsid w:val="003D2310"/>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3D2310"/>
    <w:rPr>
      <w:sz w:val="16"/>
    </w:rPr>
  </w:style>
  <w:style w:type="character" w:customStyle="1" w:styleId="TagLineCharChar">
    <w:name w:val="Tag Line Char Char"/>
    <w:rsid w:val="003D2310"/>
    <w:rPr>
      <w:rFonts w:cs="Arial"/>
      <w:b/>
      <w:bCs/>
      <w:iCs/>
      <w:sz w:val="24"/>
      <w:szCs w:val="28"/>
      <w:lang w:val="en-US" w:eastAsia="en-US" w:bidi="ar-SA"/>
    </w:rPr>
  </w:style>
  <w:style w:type="paragraph" w:customStyle="1" w:styleId="published">
    <w:name w:val="published"/>
    <w:basedOn w:val="Normal"/>
    <w:rsid w:val="003D231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3D2310"/>
  </w:style>
  <w:style w:type="character" w:customStyle="1" w:styleId="articlerecommendcount">
    <w:name w:val="article_recommend_count"/>
    <w:rsid w:val="003D2310"/>
  </w:style>
  <w:style w:type="character" w:customStyle="1" w:styleId="normaltext1">
    <w:name w:val="normal_text"/>
    <w:rsid w:val="003D2310"/>
  </w:style>
  <w:style w:type="paragraph" w:customStyle="1" w:styleId="storytimestamp">
    <w:name w:val="storytimestamp"/>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3D2310"/>
  </w:style>
  <w:style w:type="character" w:customStyle="1" w:styleId="story-titleline">
    <w:name w:val="story-titleline"/>
    <w:rsid w:val="003D2310"/>
  </w:style>
  <w:style w:type="paragraph" w:styleId="ListBullet2">
    <w:name w:val="List Bullet 2"/>
    <w:basedOn w:val="Normal"/>
    <w:rsid w:val="003D2310"/>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3D2310"/>
    <w:pPr>
      <w:spacing w:after="0" w:line="240" w:lineRule="auto"/>
    </w:pPr>
    <w:rPr>
      <w:rFonts w:ascii="Times New Roman" w:eastAsia="Times New Roman" w:hAnsi="Times New Roman"/>
      <w:color w:val="000000"/>
      <w:sz w:val="10"/>
    </w:rPr>
  </w:style>
  <w:style w:type="character" w:customStyle="1" w:styleId="UnderlineCardChar1">
    <w:name w:val="Underline Card Char"/>
    <w:rsid w:val="003D2310"/>
    <w:rPr>
      <w:sz w:val="22"/>
      <w:szCs w:val="24"/>
      <w:u w:val="single"/>
      <w:lang w:val="en-US" w:eastAsia="en-US" w:bidi="ar-SA"/>
    </w:rPr>
  </w:style>
  <w:style w:type="character" w:customStyle="1" w:styleId="SourcesCharChar1">
    <w:name w:val="Sources Char Char1"/>
    <w:rsid w:val="003D2310"/>
    <w:rPr>
      <w:rFonts w:cs="Arial"/>
      <w:b/>
      <w:bCs/>
      <w:iCs/>
      <w:sz w:val="24"/>
      <w:szCs w:val="28"/>
      <w:lang w:val="en-US" w:eastAsia="en-US" w:bidi="ar-SA"/>
    </w:rPr>
  </w:style>
  <w:style w:type="character" w:customStyle="1" w:styleId="UnderlinesCharChar">
    <w:name w:val="Underlines Char Char"/>
    <w:rsid w:val="003D2310"/>
    <w:rPr>
      <w:rFonts w:cs="Arial"/>
      <w:b/>
      <w:bCs/>
      <w:sz w:val="22"/>
      <w:szCs w:val="26"/>
      <w:u w:val="single"/>
      <w:lang w:val="en-US" w:eastAsia="en-US" w:bidi="ar-SA"/>
    </w:rPr>
  </w:style>
  <w:style w:type="paragraph" w:customStyle="1" w:styleId="OmniPage3">
    <w:name w:val="OmniPage #3"/>
    <w:basedOn w:val="Normal"/>
    <w:rsid w:val="003D2310"/>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3D2310"/>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3D2310"/>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3D2310"/>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3D2310"/>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3D2310"/>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3D2310"/>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3D2310"/>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3D2310"/>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3D2310"/>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3D2310"/>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3D2310"/>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3D2310"/>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3D2310"/>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3D2310"/>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3D2310"/>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3D2310"/>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3D2310"/>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3D2310"/>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3D2310"/>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3D2310"/>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3D2310"/>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3D2310"/>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3D2310"/>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3D2310"/>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3D2310"/>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3D2310"/>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3D2310"/>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3D2310"/>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3D2310"/>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3D2310"/>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3D2310"/>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3D2310"/>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3D2310"/>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3D2310"/>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3D2310"/>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3D2310"/>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3D2310"/>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3D2310"/>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3D2310"/>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3D2310"/>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3D2310"/>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3D2310"/>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3D2310"/>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3D2310"/>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3D2310"/>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3D2310"/>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3D2310"/>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3D2310"/>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3D2310"/>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D2310"/>
    <w:rPr>
      <w:rFonts w:ascii="Times New Roman" w:eastAsia="Times New Roman" w:hAnsi="Times New Roman" w:cs="Calibri"/>
      <w:sz w:val="16"/>
      <w:szCs w:val="20"/>
    </w:rPr>
  </w:style>
  <w:style w:type="character" w:customStyle="1" w:styleId="createby">
    <w:name w:val="createby"/>
    <w:rsid w:val="003D2310"/>
  </w:style>
  <w:style w:type="character" w:customStyle="1" w:styleId="quote-right">
    <w:name w:val="quote-right"/>
    <w:rsid w:val="003D2310"/>
  </w:style>
  <w:style w:type="character" w:customStyle="1" w:styleId="smallcase">
    <w:name w:val="smallcase"/>
    <w:rsid w:val="003D2310"/>
  </w:style>
  <w:style w:type="character" w:customStyle="1" w:styleId="ft0">
    <w:name w:val="ft0"/>
    <w:rsid w:val="003D2310"/>
  </w:style>
  <w:style w:type="character" w:customStyle="1" w:styleId="ft2">
    <w:name w:val="ft2"/>
    <w:rsid w:val="003D2310"/>
  </w:style>
  <w:style w:type="character" w:customStyle="1" w:styleId="ft1">
    <w:name w:val="ft1"/>
    <w:rsid w:val="003D2310"/>
  </w:style>
  <w:style w:type="character" w:customStyle="1" w:styleId="ft3">
    <w:name w:val="ft3"/>
    <w:rsid w:val="003D2310"/>
  </w:style>
  <w:style w:type="character" w:customStyle="1" w:styleId="StyleTimesNewRoman12ptBold1">
    <w:name w:val="Style Times New Roman 12 pt Bold1"/>
    <w:rsid w:val="003D2310"/>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3D2310"/>
    <w:rPr>
      <w:rFonts w:eastAsia="MS Mincho"/>
      <w:szCs w:val="24"/>
      <w:u w:val="single"/>
      <w:lang w:val="en-US" w:eastAsia="ja-JP" w:bidi="ar-SA"/>
    </w:rPr>
  </w:style>
  <w:style w:type="character" w:customStyle="1" w:styleId="CircledChar2">
    <w:name w:val="Circled Char2"/>
    <w:rsid w:val="003D2310"/>
    <w:rPr>
      <w:rFonts w:eastAsia="MS Mincho"/>
      <w:b/>
      <w:szCs w:val="24"/>
      <w:u w:val="single"/>
      <w:lang w:val="en-US" w:eastAsia="ja-JP" w:bidi="ar-SA"/>
    </w:rPr>
  </w:style>
  <w:style w:type="character" w:customStyle="1" w:styleId="SmallTextChar2">
    <w:name w:val="Small Text Char2"/>
    <w:rsid w:val="003D2310"/>
    <w:rPr>
      <w:rFonts w:eastAsia="MS Mincho"/>
      <w:sz w:val="15"/>
      <w:szCs w:val="24"/>
      <w:lang w:val="en-US" w:eastAsia="ja-JP" w:bidi="ar-SA"/>
    </w:rPr>
  </w:style>
  <w:style w:type="character" w:customStyle="1" w:styleId="BoldandUnderlineCharCharCharCharChar1">
    <w:name w:val="Bold and Underline Char Char Char Char Char1"/>
    <w:rsid w:val="003D2310"/>
    <w:rPr>
      <w:b/>
      <w:szCs w:val="24"/>
      <w:u w:val="single"/>
      <w:lang w:val="en-US" w:eastAsia="en-US" w:bidi="ar-SA"/>
    </w:rPr>
  </w:style>
  <w:style w:type="character" w:customStyle="1" w:styleId="SmallCardChar">
    <w:name w:val="Small Card Char"/>
    <w:rsid w:val="003D2310"/>
    <w:rPr>
      <w:rFonts w:ascii="Palatino Linotype" w:eastAsia="Times New Roman" w:hAnsi="Palatino Linotype"/>
      <w:sz w:val="12"/>
      <w:szCs w:val="24"/>
    </w:rPr>
  </w:style>
  <w:style w:type="character" w:customStyle="1" w:styleId="StyleBoldUnderline10ptBold">
    <w:name w:val="Style Bold Underline + 10 pt Bold"/>
    <w:rsid w:val="003D2310"/>
    <w:rPr>
      <w:b/>
      <w:bCs/>
      <w:sz w:val="20"/>
      <w:u w:val="thick"/>
    </w:rPr>
  </w:style>
  <w:style w:type="character" w:customStyle="1" w:styleId="separator">
    <w:name w:val="separator"/>
    <w:rsid w:val="003D2310"/>
  </w:style>
  <w:style w:type="character" w:customStyle="1" w:styleId="PageHeaderChar">
    <w:name w:val="Page Header Char"/>
    <w:link w:val="PageHeader"/>
    <w:rsid w:val="003D2310"/>
    <w:rPr>
      <w:rFonts w:ascii="Calibri" w:hAnsi="Calibri" w:cs="Calibri"/>
      <w:sz w:val="16"/>
    </w:rPr>
  </w:style>
  <w:style w:type="paragraph" w:customStyle="1" w:styleId="NormalUnderline0">
    <w:name w:val="Normal + Underline"/>
    <w:basedOn w:val="Normal"/>
    <w:link w:val="NormalUnderlineChar0"/>
    <w:qFormat/>
    <w:rsid w:val="003D2310"/>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3D2310"/>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3D2310"/>
    <w:rPr>
      <w:rFonts w:ascii="Times New Roman" w:eastAsia="Times New Roman" w:hAnsi="Times New Roman" w:cs="Calibri"/>
      <w:b/>
      <w:u w:val="single"/>
    </w:rPr>
  </w:style>
  <w:style w:type="character" w:customStyle="1" w:styleId="NormalNoUnderlineChar">
    <w:name w:val="Normal + No Underline Char"/>
    <w:link w:val="NormalNoUnderline"/>
    <w:rsid w:val="003D2310"/>
    <w:rPr>
      <w:rFonts w:ascii="Times New Roman" w:eastAsia="Times New Roman" w:hAnsi="Times New Roman" w:cs="Calibri"/>
      <w:sz w:val="12"/>
    </w:rPr>
  </w:style>
  <w:style w:type="paragraph" w:customStyle="1" w:styleId="TagCite3">
    <w:name w:val="Tag Cite"/>
    <w:basedOn w:val="PageHeader"/>
    <w:link w:val="TagCiteChar3"/>
    <w:qFormat/>
    <w:rsid w:val="003D2310"/>
    <w:rPr>
      <w:rFonts w:ascii="Arial Narrow" w:eastAsia="SimSun" w:hAnsi="Arial Narrow"/>
      <w:b/>
      <w:sz w:val="24"/>
      <w:lang w:eastAsia="zh-CN"/>
    </w:rPr>
  </w:style>
  <w:style w:type="character" w:customStyle="1" w:styleId="TagCiteChar3">
    <w:name w:val="Tag Cite Char"/>
    <w:link w:val="TagCite3"/>
    <w:rsid w:val="003D2310"/>
    <w:rPr>
      <w:rFonts w:ascii="Arial Narrow" w:eastAsia="SimSun" w:hAnsi="Arial Narrow" w:cs="Calibri"/>
      <w:b/>
      <w:lang w:eastAsia="zh-CN"/>
    </w:rPr>
  </w:style>
  <w:style w:type="character" w:customStyle="1" w:styleId="smalllink">
    <w:name w:val="smalllink"/>
    <w:rsid w:val="003D2310"/>
  </w:style>
  <w:style w:type="character" w:customStyle="1" w:styleId="bighead1">
    <w:name w:val="bighead1"/>
    <w:rsid w:val="003D2310"/>
    <w:rPr>
      <w:rFonts w:ascii="Verdana" w:hAnsi="Verdana" w:hint="default"/>
      <w:b/>
      <w:bCs/>
      <w:sz w:val="27"/>
      <w:szCs w:val="27"/>
    </w:rPr>
  </w:style>
  <w:style w:type="character" w:customStyle="1" w:styleId="Underline-WFU">
    <w:name w:val="Underline-WFU"/>
    <w:uiPriority w:val="1"/>
    <w:qFormat/>
    <w:rsid w:val="003D2310"/>
    <w:rPr>
      <w:rFonts w:ascii="Cambria" w:hAnsi="Cambria"/>
      <w:sz w:val="21"/>
      <w:u w:val="single"/>
    </w:rPr>
  </w:style>
  <w:style w:type="paragraph" w:customStyle="1" w:styleId="Tiny-WFU">
    <w:name w:val="Tiny-WFU"/>
    <w:basedOn w:val="Normal"/>
    <w:qFormat/>
    <w:rsid w:val="003D2310"/>
    <w:pPr>
      <w:spacing w:after="0" w:line="240" w:lineRule="auto"/>
    </w:pPr>
    <w:rPr>
      <w:rFonts w:ascii="Cambria" w:eastAsia="Malgun Gothic" w:hAnsi="Cambria"/>
      <w:sz w:val="12"/>
      <w:lang w:eastAsia="ko-KR"/>
    </w:rPr>
  </w:style>
  <w:style w:type="character" w:customStyle="1" w:styleId="b">
    <w:name w:val="b"/>
    <w:rsid w:val="003D2310"/>
  </w:style>
  <w:style w:type="paragraph" w:customStyle="1" w:styleId="Indentation">
    <w:name w:val="Indentation"/>
    <w:basedOn w:val="Normal"/>
    <w:qFormat/>
    <w:rsid w:val="003D231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3D2310"/>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3D2310"/>
    <w:rPr>
      <w:rFonts w:ascii="Verdana" w:hAnsi="Verdana" w:hint="default"/>
      <w:color w:val="666666"/>
      <w:sz w:val="14"/>
      <w:szCs w:val="14"/>
    </w:rPr>
  </w:style>
  <w:style w:type="character" w:customStyle="1" w:styleId="org">
    <w:name w:val="org"/>
    <w:basedOn w:val="DefaultParagraphFont"/>
    <w:rsid w:val="003D2310"/>
  </w:style>
  <w:style w:type="paragraph" w:customStyle="1" w:styleId="seeall">
    <w:name w:val="seeall"/>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3D2310"/>
  </w:style>
  <w:style w:type="character" w:customStyle="1" w:styleId="livefyre-commentcount">
    <w:name w:val="livefyre-commentcount"/>
    <w:basedOn w:val="DefaultParagraphFont"/>
    <w:rsid w:val="003D2310"/>
  </w:style>
  <w:style w:type="character" w:customStyle="1" w:styleId="rednegchange">
    <w:name w:val="red_neg_change"/>
    <w:basedOn w:val="DefaultParagraphFont"/>
    <w:rsid w:val="003D2310"/>
  </w:style>
  <w:style w:type="character" w:customStyle="1" w:styleId="wsodqchgshow">
    <w:name w:val="wsodq_chgshow"/>
    <w:basedOn w:val="DefaultParagraphFont"/>
    <w:rsid w:val="003D2310"/>
  </w:style>
  <w:style w:type="character" w:customStyle="1" w:styleId="greenposchange">
    <w:name w:val="green_pos_change"/>
    <w:basedOn w:val="DefaultParagraphFont"/>
    <w:rsid w:val="003D2310"/>
  </w:style>
  <w:style w:type="paragraph" w:customStyle="1" w:styleId="image-caption">
    <w:name w:val="image-caption"/>
    <w:basedOn w:val="Normal"/>
    <w:qFormat/>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3D2310"/>
  </w:style>
  <w:style w:type="paragraph" w:customStyle="1" w:styleId="gascontcredit">
    <w:name w:val="gas_cont_credi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3D2310"/>
    <w:rPr>
      <w:b/>
      <w:szCs w:val="24"/>
      <w:u w:val="single"/>
      <w:lang w:val="en-US" w:eastAsia="en-US" w:bidi="ar-SA"/>
    </w:rPr>
  </w:style>
  <w:style w:type="paragraph" w:customStyle="1" w:styleId="endarticle">
    <w:name w:val="endarticle"/>
    <w:basedOn w:val="Normal"/>
    <w:uiPriority w:val="99"/>
    <w:qFormat/>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3D2310"/>
  </w:style>
  <w:style w:type="character" w:customStyle="1" w:styleId="honorific-prefix">
    <w:name w:val="honorific-prefix"/>
    <w:basedOn w:val="DefaultParagraphFont"/>
    <w:rsid w:val="003D2310"/>
  </w:style>
  <w:style w:type="character" w:customStyle="1" w:styleId="given-name">
    <w:name w:val="given-name"/>
    <w:basedOn w:val="DefaultParagraphFont"/>
    <w:rsid w:val="003D2310"/>
  </w:style>
  <w:style w:type="character" w:customStyle="1" w:styleId="family-name">
    <w:name w:val="family-name"/>
    <w:basedOn w:val="DefaultParagraphFont"/>
    <w:rsid w:val="003D2310"/>
  </w:style>
  <w:style w:type="character" w:customStyle="1" w:styleId="chead">
    <w:name w:val="chead"/>
    <w:basedOn w:val="DefaultParagraphFont"/>
    <w:rsid w:val="003D2310"/>
  </w:style>
  <w:style w:type="character" w:customStyle="1" w:styleId="obgcapsstart">
    <w:name w:val="obg_caps_start"/>
    <w:basedOn w:val="DefaultParagraphFont"/>
    <w:rsid w:val="003D2310"/>
  </w:style>
  <w:style w:type="character" w:customStyle="1" w:styleId="underlinedCharChar0">
    <w:name w:val="underlined Char Char"/>
    <w:basedOn w:val="DefaultParagraphFont"/>
    <w:rsid w:val="003D2310"/>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3D2310"/>
    <w:rPr>
      <w:strike/>
      <w:sz w:val="16"/>
      <w:szCs w:val="16"/>
    </w:rPr>
  </w:style>
  <w:style w:type="paragraph" w:customStyle="1" w:styleId="Pa4">
    <w:name w:val="Pa4"/>
    <w:basedOn w:val="Normal"/>
    <w:next w:val="Normal"/>
    <w:qFormat/>
    <w:rsid w:val="003D2310"/>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3D2310"/>
  </w:style>
  <w:style w:type="paragraph" w:customStyle="1" w:styleId="attribution">
    <w:name w:val="attribution"/>
    <w:basedOn w:val="Normal"/>
    <w:qFormat/>
    <w:rsid w:val="003D231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3D231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3D2310"/>
    <w:pPr>
      <w:spacing w:before="100" w:beforeAutospacing="1" w:after="100" w:afterAutospacing="1" w:line="240" w:lineRule="auto"/>
    </w:pPr>
    <w:rPr>
      <w:rFonts w:eastAsia="Times New Roman"/>
      <w:sz w:val="24"/>
    </w:rPr>
  </w:style>
  <w:style w:type="character" w:customStyle="1" w:styleId="text2">
    <w:name w:val="text2"/>
    <w:basedOn w:val="DefaultParagraphFont"/>
    <w:rsid w:val="003D2310"/>
  </w:style>
  <w:style w:type="paragraph" w:customStyle="1" w:styleId="msolistparagraph0">
    <w:name w:val="msolistparagraph"/>
    <w:basedOn w:val="Normal"/>
    <w:qFormat/>
    <w:rsid w:val="003D231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3D2310"/>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3D2310"/>
  </w:style>
  <w:style w:type="character" w:customStyle="1" w:styleId="StyleUnderlineChar2CharChar11pt">
    <w:name w:val="Style Underline Char2 Char Char + 11 pt"/>
    <w:basedOn w:val="Style11pt"/>
    <w:rsid w:val="003D2310"/>
    <w:rPr>
      <w:rFonts w:ascii="Times New Roman" w:hAnsi="Times New Roman"/>
      <w:sz w:val="20"/>
      <w:u w:val="single"/>
    </w:rPr>
  </w:style>
  <w:style w:type="character" w:customStyle="1" w:styleId="StyleStyleBoldUnderline11pt">
    <w:name w:val="Style Style Bold Underline + 11 pt"/>
    <w:basedOn w:val="DefaultParagraphFont"/>
    <w:rsid w:val="003D231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D2310"/>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3D2310"/>
    <w:rPr>
      <w:rFonts w:ascii="Arial Narrow" w:eastAsia="SimSun" w:hAnsi="Arial Narrow"/>
      <w:b/>
      <w:bCs/>
      <w:sz w:val="16"/>
      <w:u w:val="single"/>
      <w:lang w:eastAsia="zh-CN"/>
    </w:rPr>
  </w:style>
  <w:style w:type="character" w:customStyle="1" w:styleId="Styleunderline11pt">
    <w:name w:val="Style underline + 11 pt"/>
    <w:basedOn w:val="underline"/>
    <w:rsid w:val="003D2310"/>
    <w:rPr>
      <w:u w:val="single"/>
      <w:lang w:val="en-US" w:eastAsia="en-US" w:bidi="ar-SA"/>
    </w:rPr>
  </w:style>
  <w:style w:type="character" w:customStyle="1" w:styleId="Styleunderline11ptBold">
    <w:name w:val="Style underline + 11 pt Bold"/>
    <w:basedOn w:val="underline"/>
    <w:rsid w:val="003D2310"/>
    <w:rPr>
      <w:u w:val="single"/>
      <w:lang w:val="en-US" w:eastAsia="en-US" w:bidi="ar-SA"/>
    </w:rPr>
  </w:style>
  <w:style w:type="paragraph" w:customStyle="1" w:styleId="StyleStyle49pt10">
    <w:name w:val="Style Style4 + 9 pt10"/>
    <w:basedOn w:val="Style4"/>
    <w:link w:val="StyleStyle49pt10Char"/>
    <w:qFormat/>
    <w:rsid w:val="003D2310"/>
    <w:pPr>
      <w:numPr>
        <w:numId w:val="0"/>
      </w:numPr>
    </w:pPr>
    <w:rPr>
      <w:rFonts w:eastAsia="Times New Roman"/>
      <w:lang w:eastAsia="zh-CN"/>
    </w:rPr>
  </w:style>
  <w:style w:type="character" w:customStyle="1" w:styleId="StyleStyle49pt10Char">
    <w:name w:val="Style Style4 + 9 pt10 Char"/>
    <w:basedOn w:val="Style4Char"/>
    <w:link w:val="StyleStyle49pt10"/>
    <w:rsid w:val="003D2310"/>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3D2310"/>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3D2310"/>
    <w:rPr>
      <w:rFonts w:ascii="Arial Narrow" w:eastAsia="Times New Roman" w:hAnsi="Arial Narrow"/>
      <w:b/>
      <w:bCs/>
      <w:sz w:val="16"/>
      <w:u w:val="single"/>
      <w:lang w:eastAsia="zh-CN"/>
    </w:rPr>
  </w:style>
  <w:style w:type="character" w:customStyle="1" w:styleId="articlehead2">
    <w:name w:val="articlehead2"/>
    <w:basedOn w:val="DefaultParagraphFont"/>
    <w:rsid w:val="003D2310"/>
  </w:style>
  <w:style w:type="character" w:customStyle="1" w:styleId="pronset">
    <w:name w:val="pronset"/>
    <w:basedOn w:val="DefaultParagraphFont"/>
    <w:rsid w:val="003D2310"/>
  </w:style>
  <w:style w:type="character" w:customStyle="1" w:styleId="showipapr">
    <w:name w:val="show_ipapr"/>
    <w:basedOn w:val="DefaultParagraphFont"/>
    <w:rsid w:val="003D2310"/>
  </w:style>
  <w:style w:type="character" w:customStyle="1" w:styleId="prondelim">
    <w:name w:val="prondelim"/>
    <w:basedOn w:val="DefaultParagraphFont"/>
    <w:rsid w:val="003D2310"/>
  </w:style>
  <w:style w:type="character" w:customStyle="1" w:styleId="pron">
    <w:name w:val="pron"/>
    <w:basedOn w:val="DefaultParagraphFont"/>
    <w:rsid w:val="003D2310"/>
  </w:style>
  <w:style w:type="character" w:customStyle="1" w:styleId="prontoggle">
    <w:name w:val="pron_toggle"/>
    <w:basedOn w:val="DefaultParagraphFont"/>
    <w:rsid w:val="003D2310"/>
  </w:style>
  <w:style w:type="character" w:customStyle="1" w:styleId="showspellpr">
    <w:name w:val="show_spellpr"/>
    <w:basedOn w:val="DefaultParagraphFont"/>
    <w:rsid w:val="003D2310"/>
  </w:style>
  <w:style w:type="character" w:customStyle="1" w:styleId="boldface">
    <w:name w:val="boldface"/>
    <w:basedOn w:val="DefaultParagraphFont"/>
    <w:rsid w:val="003D2310"/>
  </w:style>
  <w:style w:type="character" w:customStyle="1" w:styleId="pg">
    <w:name w:val="pg"/>
    <w:basedOn w:val="DefaultParagraphFont"/>
    <w:rsid w:val="003D2310"/>
  </w:style>
  <w:style w:type="character" w:customStyle="1" w:styleId="secondary-bf">
    <w:name w:val="secondary-bf"/>
    <w:basedOn w:val="DefaultParagraphFont"/>
    <w:rsid w:val="003D2310"/>
  </w:style>
  <w:style w:type="character" w:customStyle="1" w:styleId="dnindex">
    <w:name w:val="dnindex"/>
    <w:basedOn w:val="DefaultParagraphFont"/>
    <w:rsid w:val="003D2310"/>
  </w:style>
  <w:style w:type="character" w:customStyle="1" w:styleId="ital-inline">
    <w:name w:val="ital-inline"/>
    <w:basedOn w:val="DefaultParagraphFont"/>
    <w:rsid w:val="003D2310"/>
  </w:style>
  <w:style w:type="character" w:customStyle="1" w:styleId="Styleterm111ptUnderline">
    <w:name w:val="Style term1 + 11 pt Underline"/>
    <w:basedOn w:val="term1"/>
    <w:rsid w:val="003D2310"/>
    <w:rPr>
      <w:b/>
      <w:bCs/>
      <w:sz w:val="20"/>
      <w:u w:val="single"/>
    </w:rPr>
  </w:style>
  <w:style w:type="paragraph" w:customStyle="1" w:styleId="StyleMinimizedTextArialNarrow10pt">
    <w:name w:val="Style Minimized Text + Arial Narrow 10 pt"/>
    <w:basedOn w:val="MinimizedText"/>
    <w:link w:val="StyleMinimizedTextArialNarrow10ptChar"/>
    <w:qFormat/>
    <w:rsid w:val="003D2310"/>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3D2310"/>
    <w:rPr>
      <w:rFonts w:ascii="Georgia" w:eastAsia="Times New Roman" w:hAnsi="Georgia"/>
      <w:sz w:val="20"/>
      <w:szCs w:val="22"/>
    </w:rPr>
  </w:style>
  <w:style w:type="paragraph" w:customStyle="1" w:styleId="StyleStyle49pt3">
    <w:name w:val="Style Style4 + 9 pt3"/>
    <w:basedOn w:val="Style4"/>
    <w:link w:val="StyleStyle49pt3Char"/>
    <w:qFormat/>
    <w:rsid w:val="003D2310"/>
    <w:pPr>
      <w:numPr>
        <w:numId w:val="0"/>
      </w:numPr>
    </w:pPr>
    <w:rPr>
      <w:rFonts w:eastAsia="Times New Roman"/>
      <w:lang w:eastAsia="zh-CN"/>
    </w:rPr>
  </w:style>
  <w:style w:type="character" w:customStyle="1" w:styleId="StyleStyle49pt3Char">
    <w:name w:val="Style Style4 + 9 pt3 Char"/>
    <w:basedOn w:val="Style4Char"/>
    <w:link w:val="StyleStyle49pt3"/>
    <w:rsid w:val="003D2310"/>
    <w:rPr>
      <w:rFonts w:ascii="Arial Narrow" w:eastAsia="Times New Roman" w:hAnsi="Arial Narrow"/>
      <w:sz w:val="16"/>
      <w:u w:val="single"/>
      <w:lang w:eastAsia="zh-CN"/>
    </w:rPr>
  </w:style>
  <w:style w:type="character" w:customStyle="1" w:styleId="ct-with-fmlt">
    <w:name w:val="ct-with-fmlt"/>
    <w:basedOn w:val="DefaultParagraphFont"/>
    <w:rsid w:val="003D2310"/>
  </w:style>
  <w:style w:type="character" w:customStyle="1" w:styleId="althead">
    <w:name w:val="althead"/>
    <w:basedOn w:val="DefaultParagraphFont"/>
    <w:rsid w:val="003D2310"/>
  </w:style>
  <w:style w:type="character" w:customStyle="1" w:styleId="arbd1">
    <w:name w:val="arbd1"/>
    <w:basedOn w:val="DefaultParagraphFont"/>
    <w:rsid w:val="003D2310"/>
  </w:style>
  <w:style w:type="character" w:customStyle="1" w:styleId="unx">
    <w:name w:val="unx"/>
    <w:basedOn w:val="DefaultParagraphFont"/>
    <w:rsid w:val="003D2310"/>
  </w:style>
  <w:style w:type="character" w:customStyle="1" w:styleId="lrdctph">
    <w:name w:val="lr_dct_ph"/>
    <w:basedOn w:val="DefaultParagraphFont"/>
    <w:rsid w:val="003D2310"/>
  </w:style>
  <w:style w:type="character" w:customStyle="1" w:styleId="tagciteChar4">
    <w:name w:val="tag/cite Char"/>
    <w:basedOn w:val="DefaultParagraphFont"/>
    <w:rsid w:val="003D2310"/>
    <w:rPr>
      <w:b/>
      <w:sz w:val="24"/>
      <w:lang w:val="en-US" w:eastAsia="en-US" w:bidi="ar-SA"/>
    </w:rPr>
  </w:style>
  <w:style w:type="paragraph" w:customStyle="1" w:styleId="TxBr41p1">
    <w:name w:val="TxBr_41p1"/>
    <w:basedOn w:val="Normal"/>
    <w:qFormat/>
    <w:rsid w:val="003D231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3D2310"/>
    <w:rPr>
      <w:sz w:val="18"/>
      <w:szCs w:val="24"/>
      <w:lang w:val="en-US" w:eastAsia="en-US" w:bidi="ar-SA"/>
    </w:rPr>
  </w:style>
  <w:style w:type="paragraph" w:customStyle="1" w:styleId="003Cite">
    <w:name w:val="003Cite"/>
    <w:basedOn w:val="Normal"/>
    <w:qFormat/>
    <w:rsid w:val="003D2310"/>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3D2310"/>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3D2310"/>
    <w:rPr>
      <w:rFonts w:ascii="Calibri" w:hAnsi="Calibri" w:cs="Calibri"/>
      <w:b/>
      <w:color w:val="000000"/>
      <w:sz w:val="16"/>
      <w:u w:val="single"/>
    </w:rPr>
  </w:style>
  <w:style w:type="character" w:customStyle="1" w:styleId="StyleBold1">
    <w:name w:val="Style Bold1"/>
    <w:rsid w:val="003D2310"/>
    <w:rPr>
      <w:rFonts w:ascii="Georgia" w:hAnsi="Georgia"/>
      <w:b/>
      <w:bCs/>
      <w:sz w:val="22"/>
    </w:rPr>
  </w:style>
  <w:style w:type="character" w:customStyle="1" w:styleId="BlockHeadingsChar1">
    <w:name w:val="Block Headings Char1"/>
    <w:rsid w:val="003D2310"/>
    <w:rPr>
      <w:b/>
      <w:caps/>
    </w:rPr>
  </w:style>
  <w:style w:type="character" w:customStyle="1" w:styleId="CARDChar2">
    <w:name w:val="CARD Char"/>
    <w:link w:val="CARD0"/>
    <w:rsid w:val="003D2310"/>
    <w:rPr>
      <w:rFonts w:ascii="Calibri" w:hAnsi="Calibri" w:cs="Calibri"/>
      <w:sz w:val="16"/>
    </w:rPr>
  </w:style>
  <w:style w:type="character" w:customStyle="1" w:styleId="FontStyle170">
    <w:name w:val="Font Style170"/>
    <w:uiPriority w:val="99"/>
    <w:rsid w:val="003D2310"/>
    <w:rPr>
      <w:rFonts w:ascii="Bookman Old Style" w:hAnsi="Bookman Old Style" w:cs="Bookman Old Style"/>
      <w:sz w:val="16"/>
      <w:szCs w:val="16"/>
    </w:rPr>
  </w:style>
  <w:style w:type="character" w:customStyle="1" w:styleId="label">
    <w:name w:val="label"/>
    <w:rsid w:val="003D2310"/>
  </w:style>
  <w:style w:type="character" w:customStyle="1" w:styleId="Styleunderline12pt">
    <w:name w:val="Style underline + 12 pt"/>
    <w:rsid w:val="003D2310"/>
    <w:rPr>
      <w:rFonts w:ascii="Times New Roman" w:hAnsi="Times New Roman"/>
      <w:bCs/>
      <w:sz w:val="20"/>
      <w:u w:val="single"/>
    </w:rPr>
  </w:style>
  <w:style w:type="character" w:customStyle="1" w:styleId="StyleUnderlineChar19pt">
    <w:name w:val="Style Underline Char1 + 9 pt"/>
    <w:basedOn w:val="UnderlineChar1"/>
    <w:rsid w:val="003D2310"/>
    <w:rPr>
      <w:rFonts w:ascii="Times New Roman" w:hAnsi="Times New Roman"/>
      <w:sz w:val="20"/>
      <w:szCs w:val="24"/>
      <w:u w:val="single"/>
      <w:lang w:val="en-US" w:eastAsia="en-US" w:bidi="ar-SA"/>
    </w:rPr>
  </w:style>
  <w:style w:type="character" w:customStyle="1" w:styleId="StyleUnderlineChar1Bold">
    <w:name w:val="Style Underline Char1 + Bold"/>
    <w:rsid w:val="003D2310"/>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3D231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D2310"/>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3D2310"/>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3D2310"/>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3D231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D2310"/>
    <w:rPr>
      <w:rFonts w:ascii="Times New Roman" w:hAnsi="Times New Roman"/>
      <w:sz w:val="20"/>
      <w:u w:val="single"/>
      <w:lang w:val="en-US" w:eastAsia="en-US" w:bidi="ar-SA"/>
    </w:rPr>
  </w:style>
  <w:style w:type="paragraph" w:customStyle="1" w:styleId="StyleUnderline9pt1">
    <w:name w:val="Style Underline + 9 pt1"/>
    <w:rsid w:val="003D2310"/>
    <w:rPr>
      <w:rFonts w:ascii="Times New Roman" w:eastAsia="SimSun" w:hAnsi="Times New Roman" w:cs="Times New Roman"/>
      <w:sz w:val="20"/>
      <w:szCs w:val="20"/>
      <w:u w:val="single"/>
    </w:rPr>
  </w:style>
  <w:style w:type="character" w:customStyle="1" w:styleId="Style9ptUnderline1">
    <w:name w:val="Style 9 pt Underline1"/>
    <w:rsid w:val="003D2310"/>
    <w:rPr>
      <w:sz w:val="20"/>
      <w:u w:val="single"/>
    </w:rPr>
  </w:style>
  <w:style w:type="character" w:customStyle="1" w:styleId="StyleUnderlineChar19pt2">
    <w:name w:val="Style Underline Char1 + 9 pt2"/>
    <w:basedOn w:val="UnderlineChar1"/>
    <w:rsid w:val="003D231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D231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D231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D2310"/>
    <w:rPr>
      <w:rFonts w:ascii="Times New Roman" w:hAnsi="Times New Roman"/>
      <w:b/>
      <w:bCs/>
      <w:sz w:val="20"/>
      <w:szCs w:val="24"/>
      <w:u w:val="single"/>
      <w:lang w:val="en-US" w:eastAsia="en-US" w:bidi="ar-SA"/>
    </w:rPr>
  </w:style>
  <w:style w:type="character" w:customStyle="1" w:styleId="content">
    <w:name w:val="content"/>
    <w:basedOn w:val="DefaultParagraphFont"/>
    <w:rsid w:val="003D2310"/>
  </w:style>
  <w:style w:type="character" w:customStyle="1" w:styleId="Style9ptBoldUnderline1">
    <w:name w:val="Style 9 pt Bold Underline1"/>
    <w:rsid w:val="003D2310"/>
    <w:rPr>
      <w:b/>
      <w:bCs/>
      <w:sz w:val="20"/>
      <w:u w:val="single"/>
    </w:rPr>
  </w:style>
  <w:style w:type="character" w:customStyle="1" w:styleId="tagCharCharCharChar">
    <w:name w:val="tag Char Char Char Char"/>
    <w:rsid w:val="003D2310"/>
    <w:rPr>
      <w:rFonts w:ascii="Georgia" w:eastAsia="Calibri" w:hAnsi="Georgia" w:cs="Calibri"/>
      <w:b/>
      <w:sz w:val="24"/>
    </w:rPr>
  </w:style>
  <w:style w:type="character" w:customStyle="1" w:styleId="3">
    <w:name w:val="3"/>
    <w:rsid w:val="003D231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D2310"/>
    <w:rPr>
      <w:rFonts w:cs="Arial"/>
      <w:b/>
      <w:bCs/>
      <w:iCs/>
      <w:szCs w:val="28"/>
      <w:lang w:val="en-US" w:eastAsia="en-US" w:bidi="ar-SA"/>
    </w:rPr>
  </w:style>
  <w:style w:type="paragraph" w:customStyle="1" w:styleId="EmphasisText">
    <w:name w:val="Emphasis Text"/>
    <w:basedOn w:val="UnderlinedText"/>
    <w:link w:val="EmphasisTextChar"/>
    <w:rsid w:val="003D2310"/>
    <w:rPr>
      <w:rFonts w:ascii="Times New Roman" w:eastAsia="SimSun" w:hAnsi="Times New Roman" w:cs="Times New Roman"/>
      <w:sz w:val="24"/>
      <w:u w:val="single"/>
    </w:rPr>
  </w:style>
  <w:style w:type="character" w:customStyle="1" w:styleId="EmphasisTextChar">
    <w:name w:val="Emphasis Text Char"/>
    <w:link w:val="EmphasisText"/>
    <w:rsid w:val="003D2310"/>
    <w:rPr>
      <w:rFonts w:ascii="Times New Roman" w:eastAsia="SimSun" w:hAnsi="Times New Roman" w:cs="Times New Roman"/>
      <w:b/>
      <w:u w:val="single"/>
    </w:rPr>
  </w:style>
  <w:style w:type="character" w:customStyle="1" w:styleId="featuretitle">
    <w:name w:val="feature_title"/>
    <w:basedOn w:val="DefaultParagraphFont"/>
    <w:rsid w:val="003D2310"/>
  </w:style>
  <w:style w:type="character" w:customStyle="1" w:styleId="6">
    <w:name w:val="6"/>
    <w:rsid w:val="003D2310"/>
    <w:rPr>
      <w:rFonts w:cs="Arial"/>
      <w:bCs/>
      <w:sz w:val="20"/>
      <w:u w:val="single"/>
      <w:lang w:val="en-US" w:eastAsia="en-US" w:bidi="ar-SA"/>
    </w:rPr>
  </w:style>
  <w:style w:type="character" w:customStyle="1" w:styleId="7">
    <w:name w:val="7"/>
    <w:rsid w:val="003D2310"/>
    <w:rPr>
      <w:rFonts w:cs="Arial"/>
      <w:bCs/>
      <w:sz w:val="20"/>
      <w:u w:val="single"/>
      <w:lang w:val="en-US" w:eastAsia="en-US" w:bidi="ar-SA"/>
    </w:rPr>
  </w:style>
  <w:style w:type="character" w:customStyle="1" w:styleId="StyleUnderlineChar19pt4">
    <w:name w:val="Style Underline Char1 + 9 pt4"/>
    <w:basedOn w:val="UnderlineChar1"/>
    <w:rsid w:val="003D2310"/>
    <w:rPr>
      <w:rFonts w:ascii="Times New Roman" w:hAnsi="Times New Roman"/>
      <w:sz w:val="20"/>
      <w:szCs w:val="24"/>
      <w:u w:val="single"/>
      <w:lang w:val="en-US" w:eastAsia="en-US" w:bidi="ar-SA"/>
    </w:rPr>
  </w:style>
  <w:style w:type="character" w:customStyle="1" w:styleId="StyleUnderlineChar19ptBold1">
    <w:name w:val="Style Underline Char1 + 9 pt Bold1"/>
    <w:rsid w:val="003D2310"/>
    <w:rPr>
      <w:rFonts w:ascii="Times New Roman" w:hAnsi="Times New Roman"/>
      <w:b/>
      <w:bCs/>
      <w:sz w:val="20"/>
      <w:szCs w:val="24"/>
      <w:u w:val="single"/>
      <w:lang w:val="en-US" w:eastAsia="en-US" w:bidi="ar-SA"/>
    </w:rPr>
  </w:style>
  <w:style w:type="character" w:customStyle="1" w:styleId="Style9ptUnderline3">
    <w:name w:val="Style 9 pt Underline3"/>
    <w:rsid w:val="003D2310"/>
    <w:rPr>
      <w:sz w:val="20"/>
      <w:u w:val="single"/>
    </w:rPr>
  </w:style>
  <w:style w:type="paragraph" w:customStyle="1" w:styleId="Stylecard9pt">
    <w:name w:val="Style card + 9 pt"/>
    <w:basedOn w:val="Normal"/>
    <w:link w:val="Stylecard9ptChar"/>
    <w:qFormat/>
    <w:rsid w:val="003D2310"/>
    <w:pPr>
      <w:spacing w:after="0" w:line="240" w:lineRule="auto"/>
      <w:ind w:left="288" w:right="288"/>
    </w:pPr>
    <w:rPr>
      <w:rFonts w:eastAsia="Calibri"/>
      <w:szCs w:val="20"/>
      <w:u w:val="single"/>
    </w:rPr>
  </w:style>
  <w:style w:type="character" w:customStyle="1" w:styleId="Stylecard9ptChar">
    <w:name w:val="Style card + 9 pt Char"/>
    <w:basedOn w:val="cardChar"/>
    <w:link w:val="Stylecard9pt"/>
    <w:rsid w:val="003D2310"/>
    <w:rPr>
      <w:rFonts w:ascii="Calibri" w:eastAsia="Calibri" w:hAnsi="Calibri" w:cs="Calibri"/>
      <w:sz w:val="16"/>
      <w:szCs w:val="20"/>
      <w:u w:val="single"/>
    </w:rPr>
  </w:style>
  <w:style w:type="character" w:customStyle="1" w:styleId="Styleunderline9pt0">
    <w:name w:val="Style underline + 9 pt"/>
    <w:basedOn w:val="underline"/>
    <w:rsid w:val="003D2310"/>
    <w:rPr>
      <w:u w:val="single"/>
      <w:lang w:val="en-US" w:eastAsia="en-US" w:bidi="ar-SA"/>
    </w:rPr>
  </w:style>
  <w:style w:type="character" w:customStyle="1" w:styleId="Style9ptUnderline4">
    <w:name w:val="Style 9 pt Underline4"/>
    <w:rsid w:val="003D2310"/>
    <w:rPr>
      <w:sz w:val="20"/>
      <w:u w:val="single"/>
    </w:rPr>
  </w:style>
  <w:style w:type="character" w:customStyle="1" w:styleId="55">
    <w:name w:val="55"/>
    <w:rsid w:val="003D2310"/>
    <w:rPr>
      <w:rFonts w:cs="Arial"/>
      <w:bCs/>
      <w:sz w:val="20"/>
      <w:u w:val="single"/>
      <w:lang w:val="en-US" w:eastAsia="en-US" w:bidi="ar-SA"/>
    </w:rPr>
  </w:style>
  <w:style w:type="paragraph" w:customStyle="1" w:styleId="CardBody">
    <w:name w:val="Card Body"/>
    <w:basedOn w:val="Normal"/>
    <w:link w:val="CardBodyChar"/>
    <w:qFormat/>
    <w:rsid w:val="003D2310"/>
    <w:pPr>
      <w:spacing w:after="0" w:line="240" w:lineRule="auto"/>
    </w:pPr>
    <w:rPr>
      <w:rFonts w:eastAsia="Calibri"/>
    </w:rPr>
  </w:style>
  <w:style w:type="character" w:customStyle="1" w:styleId="CardBodyChar">
    <w:name w:val="Card Body Char"/>
    <w:link w:val="CardBody"/>
    <w:rsid w:val="003D2310"/>
    <w:rPr>
      <w:rFonts w:ascii="Calibri" w:eastAsia="Calibri" w:hAnsi="Calibri" w:cs="Calibri"/>
      <w:sz w:val="16"/>
    </w:rPr>
  </w:style>
  <w:style w:type="character" w:customStyle="1" w:styleId="Styleunderline9pt10">
    <w:name w:val="Style underline + 9 pt1"/>
    <w:basedOn w:val="underline"/>
    <w:rsid w:val="003D2310"/>
    <w:rPr>
      <w:u w:val="single"/>
      <w:lang w:val="en-US" w:eastAsia="en-US" w:bidi="ar-SA"/>
    </w:rPr>
  </w:style>
  <w:style w:type="character" w:customStyle="1" w:styleId="Styleunderline9ptBold">
    <w:name w:val="Style underline + 9 pt Bold"/>
    <w:rsid w:val="003D2310"/>
    <w:rPr>
      <w:b/>
      <w:bCs/>
      <w:sz w:val="20"/>
      <w:u w:val="single"/>
    </w:rPr>
  </w:style>
  <w:style w:type="character" w:customStyle="1" w:styleId="StyleUnderliningChar9ptBold">
    <w:name w:val="Style Underlining Char + 9 pt Bold"/>
    <w:rsid w:val="003D2310"/>
    <w:rPr>
      <w:rFonts w:ascii="Times New Roman" w:hAnsi="Times New Roman"/>
      <w:b/>
      <w:bCs/>
      <w:sz w:val="20"/>
      <w:szCs w:val="24"/>
      <w:u w:val="single"/>
      <w:lang w:val="en-US" w:eastAsia="en-US" w:bidi="ar-SA"/>
    </w:rPr>
  </w:style>
  <w:style w:type="character" w:customStyle="1" w:styleId="StyleUnderliningChar9pt">
    <w:name w:val="Style Underlining Char + 9 pt"/>
    <w:rsid w:val="003D2310"/>
    <w:rPr>
      <w:rFonts w:ascii="Times New Roman" w:hAnsi="Times New Roman"/>
      <w:sz w:val="20"/>
      <w:szCs w:val="24"/>
      <w:u w:val="single"/>
      <w:lang w:val="en-US" w:eastAsia="en-US" w:bidi="ar-SA"/>
    </w:rPr>
  </w:style>
  <w:style w:type="character" w:customStyle="1" w:styleId="34">
    <w:name w:val="34"/>
    <w:rsid w:val="003D2310"/>
    <w:rPr>
      <w:rFonts w:ascii="Times New Roman" w:hAnsi="Times New Roman" w:cs="Arial"/>
      <w:bCs/>
      <w:sz w:val="20"/>
      <w:u w:val="single"/>
      <w:lang w:val="en-US" w:eastAsia="en-US" w:bidi="ar-SA"/>
    </w:rPr>
  </w:style>
  <w:style w:type="character" w:customStyle="1" w:styleId="45">
    <w:name w:val="45"/>
    <w:rsid w:val="003D2310"/>
    <w:rPr>
      <w:rFonts w:ascii="Times New Roman" w:hAnsi="Times New Roman" w:cs="Arial"/>
      <w:b/>
      <w:bCs/>
      <w:sz w:val="20"/>
      <w:u w:val="single"/>
      <w:lang w:val="en-US" w:eastAsia="en-US" w:bidi="ar-SA"/>
    </w:rPr>
  </w:style>
  <w:style w:type="character" w:customStyle="1" w:styleId="Style9ptUnderline5">
    <w:name w:val="Style 9 pt Underline5"/>
    <w:rsid w:val="003D2310"/>
    <w:rPr>
      <w:rFonts w:ascii="Times New Roman" w:hAnsi="Times New Roman"/>
      <w:sz w:val="20"/>
      <w:u w:val="single"/>
    </w:rPr>
  </w:style>
  <w:style w:type="character" w:customStyle="1" w:styleId="Style9ptBoldUnderline2">
    <w:name w:val="Style 9 pt Bold Underline2"/>
    <w:rsid w:val="003D231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D231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D2310"/>
    <w:pPr>
      <w:numPr>
        <w:numId w:val="0"/>
      </w:numPr>
    </w:pPr>
    <w:rPr>
      <w:lang w:eastAsia="zh-CN"/>
    </w:rPr>
  </w:style>
  <w:style w:type="character" w:customStyle="1" w:styleId="StyleStyle49pt1Char">
    <w:name w:val="Style Style4 + 9 pt1 Char"/>
    <w:basedOn w:val="Style4Char"/>
    <w:link w:val="StyleStyle49pt1"/>
    <w:rsid w:val="003D2310"/>
    <w:rPr>
      <w:rFonts w:ascii="Arial Narrow" w:hAnsi="Arial Narrow"/>
      <w:sz w:val="16"/>
      <w:u w:val="single"/>
      <w:lang w:eastAsia="zh-CN"/>
    </w:rPr>
  </w:style>
  <w:style w:type="paragraph" w:customStyle="1" w:styleId="StyleStyle49ptBold1">
    <w:name w:val="Style Style4 + 9 pt Bold1"/>
    <w:basedOn w:val="Style4"/>
    <w:link w:val="StyleStyle49ptBold1Char"/>
    <w:rsid w:val="003D2310"/>
    <w:pPr>
      <w:numPr>
        <w:numId w:val="0"/>
      </w:numPr>
    </w:pPr>
    <w:rPr>
      <w:b/>
      <w:bCs/>
    </w:rPr>
  </w:style>
  <w:style w:type="character" w:customStyle="1" w:styleId="StyleStyle49ptBold1Char">
    <w:name w:val="Style Style4 + 9 pt Bold1 Char"/>
    <w:link w:val="StyleStyle49ptBold1"/>
    <w:rsid w:val="003D2310"/>
    <w:rPr>
      <w:rFonts w:ascii="Arial Narrow" w:hAnsi="Arial Narrow"/>
      <w:b/>
      <w:bCs/>
      <w:sz w:val="16"/>
      <w:u w:val="single"/>
    </w:rPr>
  </w:style>
  <w:style w:type="paragraph" w:customStyle="1" w:styleId="StyleStyle49pt2">
    <w:name w:val="Style Style4 + 9 pt2"/>
    <w:basedOn w:val="Style4"/>
    <w:link w:val="StyleStyle49pt2Char"/>
    <w:rsid w:val="003D2310"/>
    <w:pPr>
      <w:numPr>
        <w:numId w:val="0"/>
      </w:numPr>
    </w:pPr>
    <w:rPr>
      <w:lang w:eastAsia="zh-CN"/>
    </w:rPr>
  </w:style>
  <w:style w:type="character" w:customStyle="1" w:styleId="StyleStyle49pt2Char">
    <w:name w:val="Style Style4 + 9 pt2 Char"/>
    <w:basedOn w:val="Style4Char"/>
    <w:link w:val="StyleStyle49pt2"/>
    <w:rsid w:val="003D2310"/>
    <w:rPr>
      <w:rFonts w:ascii="Arial Narrow" w:hAnsi="Arial Narrow"/>
      <w:sz w:val="16"/>
      <w:u w:val="single"/>
      <w:lang w:eastAsia="zh-CN"/>
    </w:rPr>
  </w:style>
  <w:style w:type="paragraph" w:customStyle="1" w:styleId="StyleStyle49ptBold2">
    <w:name w:val="Style Style4 + 9 pt Bold2"/>
    <w:basedOn w:val="Style4"/>
    <w:link w:val="StyleStyle49ptBold2Char"/>
    <w:rsid w:val="003D2310"/>
    <w:pPr>
      <w:numPr>
        <w:numId w:val="0"/>
      </w:numPr>
    </w:pPr>
    <w:rPr>
      <w:b/>
      <w:bCs/>
    </w:rPr>
  </w:style>
  <w:style w:type="character" w:customStyle="1" w:styleId="StyleStyle49ptBold2Char">
    <w:name w:val="Style Style4 + 9 pt Bold2 Char"/>
    <w:link w:val="StyleStyle49ptBold2"/>
    <w:rsid w:val="003D2310"/>
    <w:rPr>
      <w:rFonts w:ascii="Arial Narrow" w:hAnsi="Arial Narrow"/>
      <w:b/>
      <w:bCs/>
      <w:sz w:val="16"/>
      <w:u w:val="single"/>
    </w:rPr>
  </w:style>
  <w:style w:type="character" w:customStyle="1" w:styleId="23">
    <w:name w:val="23"/>
    <w:rsid w:val="003D2310"/>
    <w:rPr>
      <w:rFonts w:ascii="Times New Roman" w:hAnsi="Times New Roman" w:cs="Arial"/>
      <w:bCs/>
      <w:sz w:val="20"/>
      <w:u w:val="single"/>
      <w:lang w:val="en-US" w:eastAsia="en-US" w:bidi="ar-SA"/>
    </w:rPr>
  </w:style>
  <w:style w:type="character" w:customStyle="1" w:styleId="33">
    <w:name w:val="33"/>
    <w:rsid w:val="003D2310"/>
    <w:rPr>
      <w:rFonts w:ascii="Times New Roman" w:hAnsi="Times New Roman" w:cs="Arial"/>
      <w:b/>
      <w:bCs/>
      <w:sz w:val="20"/>
      <w:u w:val="single"/>
      <w:lang w:val="en-US" w:eastAsia="en-US" w:bidi="ar-SA"/>
    </w:rPr>
  </w:style>
  <w:style w:type="character" w:customStyle="1" w:styleId="27">
    <w:name w:val="27"/>
    <w:rsid w:val="003D2310"/>
    <w:rPr>
      <w:rFonts w:cs="Arial"/>
      <w:bCs/>
      <w:sz w:val="20"/>
      <w:u w:val="single"/>
      <w:lang w:val="en-US" w:eastAsia="en-US" w:bidi="ar-SA"/>
    </w:rPr>
  </w:style>
  <w:style w:type="character" w:customStyle="1" w:styleId="StyleArialNarrow9pt">
    <w:name w:val="Style Arial Narrow 9 pt"/>
    <w:rsid w:val="003D2310"/>
    <w:rPr>
      <w:rFonts w:ascii="Times New Roman" w:hAnsi="Times New Roman"/>
      <w:sz w:val="20"/>
    </w:rPr>
  </w:style>
  <w:style w:type="paragraph" w:customStyle="1" w:styleId="CiteBody">
    <w:name w:val="Cite Body"/>
    <w:basedOn w:val="Normal"/>
    <w:link w:val="CiteBodyChar"/>
    <w:qFormat/>
    <w:rsid w:val="003D2310"/>
    <w:pPr>
      <w:spacing w:after="0" w:line="240" w:lineRule="auto"/>
    </w:pPr>
    <w:rPr>
      <w:rFonts w:eastAsia="Calibri"/>
      <w:szCs w:val="16"/>
    </w:rPr>
  </w:style>
  <w:style w:type="paragraph" w:customStyle="1" w:styleId="CiteBold">
    <w:name w:val="Cite Bold"/>
    <w:basedOn w:val="CiteBody"/>
    <w:link w:val="CiteBoldChar"/>
    <w:qFormat/>
    <w:rsid w:val="003D2310"/>
    <w:rPr>
      <w:b/>
    </w:rPr>
  </w:style>
  <w:style w:type="character" w:customStyle="1" w:styleId="CiteBodyChar">
    <w:name w:val="Cite Body Char"/>
    <w:link w:val="CiteBody"/>
    <w:rsid w:val="003D2310"/>
    <w:rPr>
      <w:rFonts w:ascii="Calibri" w:eastAsia="Calibri" w:hAnsi="Calibri" w:cs="Calibri"/>
      <w:sz w:val="16"/>
      <w:szCs w:val="16"/>
    </w:rPr>
  </w:style>
  <w:style w:type="character" w:customStyle="1" w:styleId="CiteBoldChar">
    <w:name w:val="Cite Bold Char"/>
    <w:link w:val="CiteBold"/>
    <w:rsid w:val="003D2310"/>
    <w:rPr>
      <w:rFonts w:ascii="Calibri" w:eastAsia="Calibri" w:hAnsi="Calibri" w:cs="Calibri"/>
      <w:b/>
      <w:sz w:val="16"/>
      <w:szCs w:val="16"/>
    </w:rPr>
  </w:style>
  <w:style w:type="paragraph" w:customStyle="1" w:styleId="StyleCardBody11ptUnderline">
    <w:name w:val="Style Card Body + 11 pt Underline"/>
    <w:basedOn w:val="CardBody"/>
    <w:link w:val="StyleCardBody11ptUnderlineChar"/>
    <w:rsid w:val="003D2310"/>
    <w:rPr>
      <w:u w:val="single"/>
    </w:rPr>
  </w:style>
  <w:style w:type="character" w:customStyle="1" w:styleId="StyleCardBody11ptUnderlineChar">
    <w:name w:val="Style Card Body + 11 pt Underline Char"/>
    <w:link w:val="StyleCardBody11ptUnderline"/>
    <w:rsid w:val="003D2310"/>
    <w:rPr>
      <w:rFonts w:ascii="Calibri" w:eastAsia="Calibri" w:hAnsi="Calibri" w:cs="Calibri"/>
      <w:sz w:val="16"/>
      <w:u w:val="single"/>
    </w:rPr>
  </w:style>
  <w:style w:type="paragraph" w:customStyle="1" w:styleId="StyleStyle49pt4">
    <w:name w:val="Style Style4 + 9 pt4"/>
    <w:basedOn w:val="Style4"/>
    <w:link w:val="StyleStyle49pt4Char"/>
    <w:rsid w:val="003D2310"/>
    <w:pPr>
      <w:numPr>
        <w:numId w:val="0"/>
      </w:numPr>
    </w:pPr>
    <w:rPr>
      <w:lang w:eastAsia="zh-CN"/>
    </w:rPr>
  </w:style>
  <w:style w:type="character" w:customStyle="1" w:styleId="StyleStyle49pt4Char">
    <w:name w:val="Style Style4 + 9 pt4 Char"/>
    <w:basedOn w:val="Style4Char"/>
    <w:link w:val="StyleStyle49pt4"/>
    <w:rsid w:val="003D2310"/>
    <w:rPr>
      <w:rFonts w:ascii="Arial Narrow" w:hAnsi="Arial Narrow"/>
      <w:sz w:val="16"/>
      <w:u w:val="single"/>
      <w:lang w:eastAsia="zh-CN"/>
    </w:rPr>
  </w:style>
  <w:style w:type="paragraph" w:customStyle="1" w:styleId="StyleStyle49ptBold4">
    <w:name w:val="Style Style4 + 9 pt Bold4"/>
    <w:basedOn w:val="Style4"/>
    <w:link w:val="StyleStyle49ptBold4Char"/>
    <w:rsid w:val="003D2310"/>
    <w:pPr>
      <w:numPr>
        <w:numId w:val="0"/>
      </w:numPr>
    </w:pPr>
    <w:rPr>
      <w:b/>
      <w:bCs/>
    </w:rPr>
  </w:style>
  <w:style w:type="character" w:customStyle="1" w:styleId="StyleStyle49ptBold4Char">
    <w:name w:val="Style Style4 + 9 pt Bold4 Char"/>
    <w:link w:val="StyleStyle49ptBold4"/>
    <w:rsid w:val="003D2310"/>
    <w:rPr>
      <w:rFonts w:ascii="Arial Narrow" w:hAnsi="Arial Narrow"/>
      <w:b/>
      <w:bCs/>
      <w:sz w:val="16"/>
      <w:u w:val="single"/>
    </w:rPr>
  </w:style>
  <w:style w:type="character" w:customStyle="1" w:styleId="StyleUnderlineCharChar9pt2">
    <w:name w:val="Style Underline Char Char + 9 pt2"/>
    <w:basedOn w:val="DefaultParagraphFont"/>
    <w:rsid w:val="003D231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D231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D2310"/>
    <w:rPr>
      <w:b/>
      <w:bCs/>
      <w:sz w:val="20"/>
      <w:u w:val="single"/>
      <w:bdr w:val="single" w:sz="4" w:space="0" w:color="auto"/>
    </w:rPr>
  </w:style>
  <w:style w:type="character" w:customStyle="1" w:styleId="Style9ptUnderline7">
    <w:name w:val="Style 9 pt Underline7"/>
    <w:rsid w:val="003D2310"/>
    <w:rPr>
      <w:sz w:val="20"/>
      <w:u w:val="single"/>
    </w:rPr>
  </w:style>
  <w:style w:type="character" w:customStyle="1" w:styleId="Style9ptBoldUnderline3">
    <w:name w:val="Style 9 pt Bold Underline3"/>
    <w:rsid w:val="003D2310"/>
    <w:rPr>
      <w:b/>
      <w:bCs/>
      <w:sz w:val="20"/>
      <w:u w:val="single"/>
    </w:rPr>
  </w:style>
  <w:style w:type="character" w:customStyle="1" w:styleId="Style9ptUnderline8">
    <w:name w:val="Style 9 pt Underline8"/>
    <w:rsid w:val="003D2310"/>
    <w:rPr>
      <w:sz w:val="20"/>
      <w:u w:val="single"/>
    </w:rPr>
  </w:style>
  <w:style w:type="paragraph" w:customStyle="1" w:styleId="StyleStyle49pt5">
    <w:name w:val="Style Style4 + 9 pt5"/>
    <w:basedOn w:val="Style4"/>
    <w:link w:val="StyleStyle49pt5Char"/>
    <w:rsid w:val="003D2310"/>
    <w:pPr>
      <w:numPr>
        <w:numId w:val="0"/>
      </w:numPr>
    </w:pPr>
    <w:rPr>
      <w:lang w:eastAsia="zh-CN"/>
    </w:rPr>
  </w:style>
  <w:style w:type="character" w:customStyle="1" w:styleId="StyleStyle49pt5Char">
    <w:name w:val="Style Style4 + 9 pt5 Char"/>
    <w:basedOn w:val="Style4Char"/>
    <w:link w:val="StyleStyle49pt5"/>
    <w:rsid w:val="003D2310"/>
    <w:rPr>
      <w:rFonts w:ascii="Arial Narrow" w:hAnsi="Arial Narrow"/>
      <w:sz w:val="16"/>
      <w:u w:val="single"/>
      <w:lang w:eastAsia="zh-CN"/>
    </w:rPr>
  </w:style>
  <w:style w:type="paragraph" w:customStyle="1" w:styleId="StyleStyle49pt6">
    <w:name w:val="Style Style4 + 9 pt6"/>
    <w:basedOn w:val="Style4"/>
    <w:link w:val="StyleStyle49pt6Char"/>
    <w:qFormat/>
    <w:rsid w:val="003D2310"/>
    <w:pPr>
      <w:numPr>
        <w:numId w:val="0"/>
      </w:numPr>
    </w:pPr>
    <w:rPr>
      <w:lang w:eastAsia="zh-CN"/>
    </w:rPr>
  </w:style>
  <w:style w:type="character" w:customStyle="1" w:styleId="StyleStyle49pt6Char">
    <w:name w:val="Style Style4 + 9 pt6 Char"/>
    <w:basedOn w:val="Style4Char"/>
    <w:link w:val="StyleStyle49pt6"/>
    <w:rsid w:val="003D2310"/>
    <w:rPr>
      <w:rFonts w:ascii="Arial Narrow" w:hAnsi="Arial Narrow"/>
      <w:sz w:val="16"/>
      <w:u w:val="single"/>
      <w:lang w:eastAsia="zh-CN"/>
    </w:rPr>
  </w:style>
  <w:style w:type="character" w:customStyle="1" w:styleId="66">
    <w:name w:val="66"/>
    <w:rsid w:val="003D2310"/>
    <w:rPr>
      <w:rFonts w:cs="Arial"/>
      <w:bCs/>
      <w:sz w:val="20"/>
      <w:u w:val="single"/>
      <w:lang w:val="en-US" w:eastAsia="en-US" w:bidi="ar-SA"/>
    </w:rPr>
  </w:style>
  <w:style w:type="character" w:customStyle="1" w:styleId="Style9ptUnderline9">
    <w:name w:val="Style 9 pt Underline9"/>
    <w:rsid w:val="003D2310"/>
    <w:rPr>
      <w:sz w:val="20"/>
      <w:u w:val="single"/>
    </w:rPr>
  </w:style>
  <w:style w:type="paragraph" w:customStyle="1" w:styleId="StyleStyle49ptBold5">
    <w:name w:val="Style Style4 + 9 pt Bold5"/>
    <w:basedOn w:val="Style4"/>
    <w:link w:val="StyleStyle49ptBold5Char"/>
    <w:rsid w:val="003D2310"/>
    <w:pPr>
      <w:numPr>
        <w:numId w:val="0"/>
      </w:numPr>
    </w:pPr>
    <w:rPr>
      <w:b/>
      <w:bCs/>
    </w:rPr>
  </w:style>
  <w:style w:type="character" w:customStyle="1" w:styleId="StyleStyle49ptBold5Char">
    <w:name w:val="Style Style4 + 9 pt Bold5 Char"/>
    <w:link w:val="StyleStyle49ptBold5"/>
    <w:rsid w:val="003D2310"/>
    <w:rPr>
      <w:rFonts w:ascii="Arial Narrow" w:hAnsi="Arial Narrow"/>
      <w:b/>
      <w:bCs/>
      <w:sz w:val="16"/>
      <w:u w:val="single"/>
    </w:rPr>
  </w:style>
  <w:style w:type="character" w:customStyle="1" w:styleId="Style9ptBoldUnderline4">
    <w:name w:val="Style 9 pt Bold Underline4"/>
    <w:rsid w:val="003D2310"/>
    <w:rPr>
      <w:b/>
      <w:bCs/>
      <w:sz w:val="20"/>
      <w:u w:val="single"/>
    </w:rPr>
  </w:style>
  <w:style w:type="paragraph" w:customStyle="1" w:styleId="StyleStyle49pt7">
    <w:name w:val="Style Style4 + 9 pt7"/>
    <w:basedOn w:val="Style4"/>
    <w:link w:val="StyleStyle49pt7Char"/>
    <w:rsid w:val="003D2310"/>
    <w:pPr>
      <w:numPr>
        <w:numId w:val="0"/>
      </w:numPr>
    </w:pPr>
    <w:rPr>
      <w:lang w:eastAsia="zh-CN"/>
    </w:rPr>
  </w:style>
  <w:style w:type="character" w:customStyle="1" w:styleId="StyleStyle49pt7Char">
    <w:name w:val="Style Style4 + 9 pt7 Char"/>
    <w:basedOn w:val="Style4Char"/>
    <w:link w:val="StyleStyle49pt7"/>
    <w:rsid w:val="003D2310"/>
    <w:rPr>
      <w:rFonts w:ascii="Arial Narrow" w:hAnsi="Arial Narrow"/>
      <w:sz w:val="16"/>
      <w:u w:val="single"/>
      <w:lang w:eastAsia="zh-CN"/>
    </w:rPr>
  </w:style>
  <w:style w:type="character" w:customStyle="1" w:styleId="titleblue14">
    <w:name w:val="titleblue14"/>
    <w:basedOn w:val="DefaultParagraphFont"/>
    <w:rsid w:val="003D2310"/>
  </w:style>
  <w:style w:type="paragraph" w:customStyle="1" w:styleId="FONT7">
    <w:name w:val="FONT 7"/>
    <w:qFormat/>
    <w:rsid w:val="003D2310"/>
    <w:rPr>
      <w:rFonts w:ascii="Times New Roman" w:eastAsia="SimSun" w:hAnsi="Times New Roman" w:cs="Arial"/>
      <w:bCs/>
      <w:iCs/>
      <w:sz w:val="14"/>
      <w:szCs w:val="28"/>
    </w:rPr>
  </w:style>
  <w:style w:type="paragraph" w:customStyle="1" w:styleId="StyleStyle49pt8">
    <w:name w:val="Style Style4 + 9 pt8"/>
    <w:basedOn w:val="Style4"/>
    <w:rsid w:val="003D2310"/>
    <w:pPr>
      <w:numPr>
        <w:numId w:val="0"/>
      </w:numPr>
    </w:pPr>
  </w:style>
  <w:style w:type="paragraph" w:customStyle="1" w:styleId="StyleHeading2Underline">
    <w:name w:val="Style Heading 2 + Underline"/>
    <w:basedOn w:val="Heading2"/>
    <w:link w:val="StyleHeading2UnderlineChar"/>
    <w:rsid w:val="003D2310"/>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D2310"/>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3D2310"/>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3D2310"/>
    <w:rPr>
      <w:rFonts w:eastAsia="Calibri"/>
      <w:sz w:val="22"/>
      <w:u w:val="single"/>
    </w:rPr>
  </w:style>
  <w:style w:type="paragraph" w:customStyle="1" w:styleId="StyleCardText11ptBoldUnderline">
    <w:name w:val="Style Card Text + 11 pt Bold Underline"/>
    <w:link w:val="StyleCardText11ptBoldUnderlineChar"/>
    <w:rsid w:val="003D2310"/>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D2310"/>
    <w:rPr>
      <w:rFonts w:eastAsia="Calibri"/>
      <w:b/>
      <w:bCs/>
      <w:sz w:val="22"/>
      <w:u w:val="single"/>
    </w:rPr>
  </w:style>
  <w:style w:type="paragraph" w:customStyle="1" w:styleId="StyleStyle49ptBold6">
    <w:name w:val="Style Style4 + 9 pt Bold6"/>
    <w:basedOn w:val="Style4"/>
    <w:link w:val="StyleStyle49ptBold6Char"/>
    <w:rsid w:val="003D2310"/>
    <w:pPr>
      <w:numPr>
        <w:numId w:val="0"/>
      </w:numPr>
    </w:pPr>
    <w:rPr>
      <w:b/>
      <w:bCs/>
    </w:rPr>
  </w:style>
  <w:style w:type="character" w:customStyle="1" w:styleId="StyleStyle49ptBold6Char">
    <w:name w:val="Style Style4 + 9 pt Bold6 Char"/>
    <w:link w:val="StyleStyle49ptBold6"/>
    <w:rsid w:val="003D2310"/>
    <w:rPr>
      <w:rFonts w:ascii="Arial Narrow" w:hAnsi="Arial Narrow"/>
      <w:b/>
      <w:bCs/>
      <w:sz w:val="16"/>
      <w:u w:val="single"/>
    </w:rPr>
  </w:style>
  <w:style w:type="paragraph" w:customStyle="1" w:styleId="StyleUnderlined11pt">
    <w:name w:val="Style Underlined + 11 pt"/>
    <w:link w:val="StyleUnderlined11ptChar"/>
    <w:qFormat/>
    <w:rsid w:val="003D2310"/>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3D2310"/>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3D2310"/>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3D2310"/>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D2310"/>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3D2310"/>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3D2310"/>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3D2310"/>
    <w:rPr>
      <w:rFonts w:ascii="Times New Roman" w:eastAsia="Calibri" w:hAnsi="Times New Roman" w:cs="Times New Roman"/>
      <w:sz w:val="16"/>
      <w:szCs w:val="22"/>
    </w:rPr>
  </w:style>
  <w:style w:type="paragraph" w:customStyle="1" w:styleId="Underlinestyle1">
    <w:name w:val="Underline style"/>
    <w:basedOn w:val="Normal"/>
    <w:qFormat/>
    <w:rsid w:val="003D2310"/>
    <w:pPr>
      <w:spacing w:after="0" w:line="240" w:lineRule="auto"/>
    </w:pPr>
    <w:rPr>
      <w:rFonts w:eastAsia="Calibri"/>
      <w:u w:val="single"/>
    </w:rPr>
  </w:style>
  <w:style w:type="character" w:customStyle="1" w:styleId="Style11ptUnderline3">
    <w:name w:val="Style 11 pt Underline3"/>
    <w:rsid w:val="003D2310"/>
    <w:rPr>
      <w:sz w:val="20"/>
      <w:u w:val="single"/>
    </w:rPr>
  </w:style>
  <w:style w:type="character" w:customStyle="1" w:styleId="StyleUnderlineCharChar9pt3">
    <w:name w:val="Style Underline Char Char + 9 pt3"/>
    <w:basedOn w:val="DefaultParagraphFont"/>
    <w:rsid w:val="003D231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D2310"/>
    <w:rPr>
      <w:sz w:val="20"/>
      <w:u w:val="single"/>
    </w:rPr>
  </w:style>
  <w:style w:type="character" w:customStyle="1" w:styleId="Style9ptUnderline11">
    <w:name w:val="Style 9 pt Underline11"/>
    <w:rsid w:val="003D2310"/>
    <w:rPr>
      <w:sz w:val="20"/>
      <w:u w:val="single"/>
    </w:rPr>
  </w:style>
  <w:style w:type="character" w:customStyle="1" w:styleId="Style9ptBoldUnderline5">
    <w:name w:val="Style 9 pt Bold Underline5"/>
    <w:rsid w:val="003D2310"/>
    <w:rPr>
      <w:b/>
      <w:bCs/>
      <w:sz w:val="20"/>
      <w:u w:val="single"/>
    </w:rPr>
  </w:style>
  <w:style w:type="character" w:customStyle="1" w:styleId="UnderlineChar2CharChar">
    <w:name w:val="Underline Char2 Char Char"/>
    <w:rsid w:val="003D2310"/>
    <w:rPr>
      <w:szCs w:val="24"/>
      <w:u w:val="single"/>
      <w:lang w:val="en-US" w:eastAsia="en-US" w:bidi="ar-SA"/>
    </w:rPr>
  </w:style>
  <w:style w:type="character" w:customStyle="1" w:styleId="BoldandUnderlineChar2CharCharChar">
    <w:name w:val="Bold and Underline Char2 Char Char Char"/>
    <w:link w:val="BoldandUnderlineChar2CharChar"/>
    <w:rsid w:val="003D2310"/>
    <w:rPr>
      <w:b/>
      <w:u w:val="single"/>
    </w:rPr>
  </w:style>
  <w:style w:type="paragraph" w:customStyle="1" w:styleId="textboldChar">
    <w:name w:val="text bold Char"/>
    <w:basedOn w:val="Normal"/>
    <w:link w:val="textboldCharChar"/>
    <w:rsid w:val="003D2310"/>
    <w:pPr>
      <w:spacing w:after="0" w:line="240" w:lineRule="auto"/>
      <w:ind w:left="720"/>
    </w:pPr>
    <w:rPr>
      <w:rFonts w:eastAsia="Calibri"/>
      <w:b/>
      <w:sz w:val="24"/>
      <w:u w:val="thick"/>
    </w:rPr>
  </w:style>
  <w:style w:type="character" w:customStyle="1" w:styleId="textboldCharChar">
    <w:name w:val="text bold Char Char"/>
    <w:link w:val="textboldChar"/>
    <w:rsid w:val="003D2310"/>
    <w:rPr>
      <w:rFonts w:ascii="Calibri" w:eastAsia="Calibri" w:hAnsi="Calibri" w:cs="Calibri"/>
      <w:b/>
      <w:u w:val="thick"/>
    </w:rPr>
  </w:style>
  <w:style w:type="character" w:customStyle="1" w:styleId="snapnoshots">
    <w:name w:val="snap_noshots"/>
    <w:basedOn w:val="DefaultParagraphFont"/>
    <w:rsid w:val="003D2310"/>
  </w:style>
  <w:style w:type="character" w:customStyle="1" w:styleId="cnbcsbhdcomp">
    <w:name w:val="cnbc_sbhd_comp"/>
    <w:rsid w:val="003D2310"/>
  </w:style>
  <w:style w:type="character" w:customStyle="1" w:styleId="blox-headline">
    <w:name w:val="blox-headline"/>
    <w:rsid w:val="003D2310"/>
  </w:style>
  <w:style w:type="character" w:customStyle="1" w:styleId="Heading2CharCharCharCharCharChar1CharChar">
    <w:name w:val="Heading 2 Char Char Char Char Char Char1 Char Char"/>
    <w:basedOn w:val="DefaultParagraphFont"/>
    <w:uiPriority w:val="99"/>
    <w:rsid w:val="003D2310"/>
    <w:rPr>
      <w:rFonts w:cs="Arial"/>
      <w:b/>
      <w:bCs/>
      <w:iCs/>
      <w:sz w:val="28"/>
      <w:lang w:val="en-US" w:eastAsia="en-US"/>
    </w:rPr>
  </w:style>
  <w:style w:type="character" w:customStyle="1" w:styleId="postsubtitle">
    <w:name w:val="post_subtitle"/>
    <w:basedOn w:val="DefaultParagraphFont"/>
    <w:rsid w:val="003D2310"/>
  </w:style>
  <w:style w:type="character" w:customStyle="1" w:styleId="NoterefInText">
    <w:name w:val="_NoterefInText"/>
    <w:uiPriority w:val="99"/>
    <w:rsid w:val="003D2310"/>
    <w:rPr>
      <w:rFonts w:cs="New Baskerville"/>
      <w:color w:val="000000"/>
    </w:rPr>
  </w:style>
  <w:style w:type="character" w:customStyle="1" w:styleId="postauthor">
    <w:name w:val="postauthor"/>
    <w:basedOn w:val="DefaultParagraphFont"/>
    <w:rsid w:val="003D2310"/>
  </w:style>
  <w:style w:type="paragraph" w:customStyle="1" w:styleId="notes-source-hasnotes">
    <w:name w:val="notes-source-hasnotes"/>
    <w:basedOn w:val="Normal"/>
    <w:qFormat/>
    <w:rsid w:val="003D2310"/>
    <w:pPr>
      <w:spacing w:before="100" w:beforeAutospacing="1" w:after="100" w:afterAutospacing="1" w:line="240" w:lineRule="auto"/>
    </w:pPr>
    <w:rPr>
      <w:rFonts w:ascii="Times" w:hAnsi="Times"/>
      <w:szCs w:val="20"/>
    </w:rPr>
  </w:style>
  <w:style w:type="character" w:customStyle="1" w:styleId="span">
    <w:name w:val="span"/>
    <w:basedOn w:val="DefaultParagraphFont"/>
    <w:rsid w:val="003D2310"/>
  </w:style>
  <w:style w:type="character" w:customStyle="1" w:styleId="thirdparty-logo">
    <w:name w:val="thirdparty-logo"/>
    <w:basedOn w:val="DefaultParagraphFont"/>
    <w:rsid w:val="003D2310"/>
  </w:style>
  <w:style w:type="paragraph" w:customStyle="1" w:styleId="articlemeta">
    <w:name w:val="articlemeta"/>
    <w:basedOn w:val="Normal"/>
    <w:qFormat/>
    <w:rsid w:val="003D2310"/>
    <w:pPr>
      <w:spacing w:before="100" w:beforeAutospacing="1" w:after="100" w:afterAutospacing="1" w:line="240" w:lineRule="auto"/>
    </w:pPr>
    <w:rPr>
      <w:rFonts w:ascii="Times" w:hAnsi="Times"/>
      <w:szCs w:val="20"/>
    </w:rPr>
  </w:style>
  <w:style w:type="character" w:customStyle="1" w:styleId="vcard">
    <w:name w:val="vcard"/>
    <w:basedOn w:val="DefaultParagraphFont"/>
    <w:rsid w:val="003D2310"/>
  </w:style>
  <w:style w:type="character" w:customStyle="1" w:styleId="print-footnote">
    <w:name w:val="print-footnote"/>
    <w:basedOn w:val="DefaultParagraphFont"/>
    <w:rsid w:val="003D2310"/>
  </w:style>
  <w:style w:type="character" w:customStyle="1" w:styleId="datestring">
    <w:name w:val="datestring"/>
    <w:basedOn w:val="DefaultParagraphFont"/>
    <w:rsid w:val="003D2310"/>
  </w:style>
  <w:style w:type="paragraph" w:customStyle="1" w:styleId="left">
    <w:name w:val="left"/>
    <w:basedOn w:val="Normal"/>
    <w:qFormat/>
    <w:rsid w:val="003D2310"/>
    <w:pPr>
      <w:spacing w:before="100" w:beforeAutospacing="1" w:after="100" w:afterAutospacing="1" w:line="240" w:lineRule="auto"/>
    </w:pPr>
    <w:rPr>
      <w:rFonts w:ascii="Times" w:hAnsi="Times"/>
      <w:szCs w:val="20"/>
    </w:rPr>
  </w:style>
  <w:style w:type="paragraph" w:customStyle="1" w:styleId="right">
    <w:name w:val="right"/>
    <w:basedOn w:val="Normal"/>
    <w:qFormat/>
    <w:rsid w:val="003D2310"/>
    <w:pPr>
      <w:spacing w:before="100" w:beforeAutospacing="1" w:after="100" w:afterAutospacing="1" w:line="240" w:lineRule="auto"/>
    </w:pPr>
    <w:rPr>
      <w:rFonts w:ascii="Times" w:hAnsi="Times"/>
      <w:szCs w:val="20"/>
    </w:rPr>
  </w:style>
  <w:style w:type="character" w:customStyle="1" w:styleId="gptad">
    <w:name w:val="gptad"/>
    <w:basedOn w:val="DefaultParagraphFont"/>
    <w:rsid w:val="003D2310"/>
  </w:style>
  <w:style w:type="paragraph" w:customStyle="1" w:styleId="creditpostedmodified">
    <w:name w:val="credit_posted_modified"/>
    <w:basedOn w:val="Normal"/>
    <w:qFormat/>
    <w:rsid w:val="003D2310"/>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3D2310"/>
  </w:style>
  <w:style w:type="character" w:customStyle="1" w:styleId="grd">
    <w:name w:val="grd"/>
    <w:basedOn w:val="DefaultParagraphFont"/>
    <w:rsid w:val="003D2310"/>
  </w:style>
  <w:style w:type="paragraph" w:customStyle="1" w:styleId="hs-text-container">
    <w:name w:val="hs-text-container"/>
    <w:basedOn w:val="Normal"/>
    <w:qFormat/>
    <w:rsid w:val="003D2310"/>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3D2310"/>
  </w:style>
  <w:style w:type="character" w:customStyle="1" w:styleId="article-author-name">
    <w:name w:val="article-author-name"/>
    <w:basedOn w:val="DefaultParagraphFont"/>
    <w:rsid w:val="003D2310"/>
  </w:style>
  <w:style w:type="character" w:customStyle="1" w:styleId="bioexcerpt">
    <w:name w:val="bio_excerpt"/>
    <w:basedOn w:val="DefaultParagraphFont"/>
    <w:rsid w:val="003D2310"/>
  </w:style>
  <w:style w:type="character" w:customStyle="1" w:styleId="commentcount">
    <w:name w:val="comment_count"/>
    <w:basedOn w:val="DefaultParagraphFont"/>
    <w:rsid w:val="003D2310"/>
  </w:style>
  <w:style w:type="character" w:customStyle="1" w:styleId="searchtermshighlighted">
    <w:name w:val="searchtermshighlighted"/>
    <w:basedOn w:val="DefaultParagraphFont"/>
    <w:rsid w:val="003D2310"/>
  </w:style>
  <w:style w:type="character" w:customStyle="1" w:styleId="contributornametrigger">
    <w:name w:val="contributornametrigger"/>
    <w:basedOn w:val="DefaultParagraphFont"/>
    <w:rsid w:val="003D2310"/>
  </w:style>
  <w:style w:type="character" w:customStyle="1" w:styleId="bylinepipe">
    <w:name w:val="bylinepipe"/>
    <w:basedOn w:val="DefaultParagraphFont"/>
    <w:rsid w:val="003D2310"/>
  </w:style>
  <w:style w:type="character" w:customStyle="1" w:styleId="lucenesearchresulturlb">
    <w:name w:val="lucene_search_result_url_b"/>
    <w:basedOn w:val="DefaultParagraphFont"/>
    <w:rsid w:val="003D2310"/>
  </w:style>
  <w:style w:type="character" w:customStyle="1" w:styleId="faculty-title">
    <w:name w:val="faculty-title"/>
    <w:basedOn w:val="DefaultParagraphFont"/>
    <w:rsid w:val="003D2310"/>
  </w:style>
  <w:style w:type="character" w:customStyle="1" w:styleId="issue">
    <w:name w:val="issue"/>
    <w:basedOn w:val="DefaultParagraphFont"/>
    <w:rsid w:val="003D2310"/>
  </w:style>
  <w:style w:type="character" w:customStyle="1" w:styleId="pages">
    <w:name w:val="pages"/>
    <w:basedOn w:val="DefaultParagraphFont"/>
    <w:rsid w:val="003D2310"/>
  </w:style>
  <w:style w:type="character" w:customStyle="1" w:styleId="person">
    <w:name w:val="person"/>
    <w:basedOn w:val="DefaultParagraphFont"/>
    <w:rsid w:val="003D2310"/>
  </w:style>
  <w:style w:type="character" w:customStyle="1" w:styleId="corresponding">
    <w:name w:val="corresponding"/>
    <w:basedOn w:val="DefaultParagraphFont"/>
    <w:rsid w:val="003D2310"/>
  </w:style>
  <w:style w:type="paragraph" w:customStyle="1" w:styleId="entry-meta">
    <w:name w:val="entry-meta"/>
    <w:basedOn w:val="Normal"/>
    <w:qFormat/>
    <w:rsid w:val="003D2310"/>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3D2310"/>
  </w:style>
  <w:style w:type="character" w:customStyle="1" w:styleId="post-category">
    <w:name w:val="post-category"/>
    <w:basedOn w:val="DefaultParagraphFont"/>
    <w:rsid w:val="003D2310"/>
  </w:style>
  <w:style w:type="paragraph" w:customStyle="1" w:styleId="articledetails">
    <w:name w:val="articledetails"/>
    <w:basedOn w:val="Normal"/>
    <w:qFormat/>
    <w:rsid w:val="003D2310"/>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3D2310"/>
  </w:style>
  <w:style w:type="paragraph" w:customStyle="1" w:styleId="aff">
    <w:name w:val="aff"/>
    <w:basedOn w:val="Normal"/>
    <w:qFormat/>
    <w:rsid w:val="003D2310"/>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3D2310"/>
  </w:style>
  <w:style w:type="character" w:customStyle="1" w:styleId="entry-author-name">
    <w:name w:val="entry-author-name"/>
    <w:basedOn w:val="DefaultParagraphFont"/>
    <w:rsid w:val="003D2310"/>
  </w:style>
  <w:style w:type="character" w:customStyle="1" w:styleId="contrib-degrees">
    <w:name w:val="contrib-degrees"/>
    <w:basedOn w:val="DefaultParagraphFont"/>
    <w:rsid w:val="003D2310"/>
  </w:style>
  <w:style w:type="character" w:customStyle="1" w:styleId="contrib-on-behalf-of">
    <w:name w:val="contrib-on-behalf-of"/>
    <w:basedOn w:val="DefaultParagraphFont"/>
    <w:rsid w:val="003D2310"/>
  </w:style>
  <w:style w:type="character" w:customStyle="1" w:styleId="pubtime">
    <w:name w:val="pubtime"/>
    <w:basedOn w:val="DefaultParagraphFont"/>
    <w:rsid w:val="003D2310"/>
  </w:style>
  <w:style w:type="character" w:customStyle="1" w:styleId="fbcommentscount">
    <w:name w:val="fb_comments_count"/>
    <w:basedOn w:val="DefaultParagraphFont"/>
    <w:rsid w:val="003D2310"/>
  </w:style>
  <w:style w:type="character" w:customStyle="1" w:styleId="stsharethiscustom">
    <w:name w:val="st_sharethis_custom"/>
    <w:basedOn w:val="DefaultParagraphFont"/>
    <w:rsid w:val="003D2310"/>
  </w:style>
  <w:style w:type="paragraph" w:customStyle="1" w:styleId="permalinkable">
    <w:name w:val="permalinkable"/>
    <w:basedOn w:val="Normal"/>
    <w:qFormat/>
    <w:rsid w:val="003D2310"/>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3D2310"/>
  </w:style>
  <w:style w:type="character" w:customStyle="1" w:styleId="articleauthor0">
    <w:name w:val="article_author"/>
    <w:basedOn w:val="DefaultParagraphFont"/>
    <w:rsid w:val="003D2310"/>
  </w:style>
  <w:style w:type="character" w:customStyle="1" w:styleId="articleissue">
    <w:name w:val="article_issue"/>
    <w:basedOn w:val="DefaultParagraphFont"/>
    <w:rsid w:val="003D2310"/>
  </w:style>
  <w:style w:type="character" w:customStyle="1" w:styleId="a-size-large">
    <w:name w:val="a-size-large"/>
    <w:basedOn w:val="DefaultParagraphFont"/>
    <w:rsid w:val="003D2310"/>
  </w:style>
  <w:style w:type="character" w:customStyle="1" w:styleId="a-size-medium">
    <w:name w:val="a-size-medium"/>
    <w:basedOn w:val="DefaultParagraphFont"/>
    <w:rsid w:val="003D2310"/>
  </w:style>
  <w:style w:type="character" w:customStyle="1" w:styleId="contribution">
    <w:name w:val="contribution"/>
    <w:basedOn w:val="DefaultParagraphFont"/>
    <w:rsid w:val="003D2310"/>
  </w:style>
  <w:style w:type="character" w:customStyle="1" w:styleId="a-color-secondary">
    <w:name w:val="a-color-secondary"/>
    <w:basedOn w:val="DefaultParagraphFont"/>
    <w:rsid w:val="003D2310"/>
  </w:style>
  <w:style w:type="paragraph" w:customStyle="1" w:styleId="sbyline">
    <w:name w:val="sbyline"/>
    <w:basedOn w:val="Normal"/>
    <w:qFormat/>
    <w:rsid w:val="003D2310"/>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3D2310"/>
  </w:style>
  <w:style w:type="character" w:customStyle="1" w:styleId="ui-staffline">
    <w:name w:val="ui-staffline"/>
    <w:basedOn w:val="DefaultParagraphFont"/>
    <w:rsid w:val="003D2310"/>
  </w:style>
  <w:style w:type="paragraph" w:customStyle="1" w:styleId="promotion-tag-p">
    <w:name w:val="promotion-tag-p"/>
    <w:basedOn w:val="Normal"/>
    <w:qFormat/>
    <w:rsid w:val="003D2310"/>
    <w:pPr>
      <w:spacing w:before="100" w:beforeAutospacing="1" w:after="100" w:afterAutospacing="1" w:line="240" w:lineRule="auto"/>
    </w:pPr>
    <w:rPr>
      <w:rFonts w:ascii="Times" w:hAnsi="Times"/>
      <w:szCs w:val="20"/>
    </w:rPr>
  </w:style>
  <w:style w:type="character" w:customStyle="1" w:styleId="value">
    <w:name w:val="value"/>
    <w:basedOn w:val="DefaultParagraphFont"/>
    <w:rsid w:val="003D2310"/>
  </w:style>
  <w:style w:type="character" w:customStyle="1" w:styleId="specialissuelabel">
    <w:name w:val="specialissuelabel"/>
    <w:basedOn w:val="DefaultParagraphFont"/>
    <w:rsid w:val="003D2310"/>
  </w:style>
  <w:style w:type="character" w:customStyle="1" w:styleId="wp-smiley">
    <w:name w:val="wp-smiley"/>
    <w:basedOn w:val="DefaultParagraphFont"/>
    <w:rsid w:val="003D2310"/>
  </w:style>
  <w:style w:type="character" w:customStyle="1" w:styleId="artjournal">
    <w:name w:val="art_journal"/>
    <w:basedOn w:val="DefaultParagraphFont"/>
    <w:rsid w:val="003D2310"/>
  </w:style>
  <w:style w:type="character" w:customStyle="1" w:styleId="artdatevolumeissuepart">
    <w:name w:val="art_datevolumeissuepart"/>
    <w:basedOn w:val="DefaultParagraphFont"/>
    <w:rsid w:val="003D2310"/>
  </w:style>
  <w:style w:type="character" w:customStyle="1" w:styleId="artpages">
    <w:name w:val="art_pages"/>
    <w:basedOn w:val="DefaultParagraphFont"/>
    <w:rsid w:val="003D2310"/>
  </w:style>
  <w:style w:type="paragraph" w:customStyle="1" w:styleId="lede">
    <w:name w:val="lede"/>
    <w:basedOn w:val="Normal"/>
    <w:qFormat/>
    <w:rsid w:val="003D2310"/>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3D2310"/>
  </w:style>
  <w:style w:type="character" w:customStyle="1" w:styleId="degree">
    <w:name w:val="degree"/>
    <w:basedOn w:val="DefaultParagraphFont"/>
    <w:rsid w:val="003D2310"/>
  </w:style>
  <w:style w:type="character" w:customStyle="1" w:styleId="major">
    <w:name w:val="major"/>
    <w:basedOn w:val="DefaultParagraphFont"/>
    <w:rsid w:val="003D2310"/>
  </w:style>
  <w:style w:type="character" w:customStyle="1" w:styleId="views">
    <w:name w:val="views"/>
    <w:basedOn w:val="DefaultParagraphFont"/>
    <w:rsid w:val="003D2310"/>
  </w:style>
  <w:style w:type="character" w:customStyle="1" w:styleId="stmainservices">
    <w:name w:val="stmainservices"/>
    <w:basedOn w:val="DefaultParagraphFont"/>
    <w:rsid w:val="003D2310"/>
  </w:style>
  <w:style w:type="character" w:customStyle="1" w:styleId="stbubblehcount">
    <w:name w:val="stbubble_hcount"/>
    <w:basedOn w:val="DefaultParagraphFont"/>
    <w:rsid w:val="003D2310"/>
  </w:style>
  <w:style w:type="paragraph" w:customStyle="1" w:styleId="Document">
    <w:name w:val="_Document"/>
    <w:basedOn w:val="Default"/>
    <w:next w:val="Default"/>
    <w:uiPriority w:val="99"/>
    <w:qFormat/>
    <w:rsid w:val="003D2310"/>
    <w:rPr>
      <w:rFonts w:ascii="New Baskerville" w:eastAsiaTheme="minorEastAsia" w:hAnsi="New Baskerville"/>
      <w:color w:val="auto"/>
    </w:rPr>
  </w:style>
  <w:style w:type="paragraph" w:customStyle="1" w:styleId="SubHead1">
    <w:name w:val="_SubHead1"/>
    <w:basedOn w:val="Default"/>
    <w:next w:val="Default"/>
    <w:uiPriority w:val="99"/>
    <w:qFormat/>
    <w:rsid w:val="003D2310"/>
    <w:rPr>
      <w:rFonts w:ascii="New Baskerville" w:eastAsiaTheme="minorEastAsia" w:hAnsi="New Baskerville"/>
      <w:color w:val="auto"/>
    </w:rPr>
  </w:style>
  <w:style w:type="paragraph" w:customStyle="1" w:styleId="SubHead2">
    <w:name w:val="_SubHead2"/>
    <w:basedOn w:val="Default"/>
    <w:next w:val="Default"/>
    <w:uiPriority w:val="99"/>
    <w:qFormat/>
    <w:rsid w:val="003D2310"/>
    <w:rPr>
      <w:rFonts w:ascii="New Baskerville" w:eastAsiaTheme="minorEastAsia" w:hAnsi="New Baskerville"/>
      <w:color w:val="auto"/>
    </w:rPr>
  </w:style>
  <w:style w:type="paragraph" w:customStyle="1" w:styleId="collapsed-hide">
    <w:name w:val="collapsed-hide"/>
    <w:basedOn w:val="Normal"/>
    <w:qFormat/>
    <w:rsid w:val="003D2310"/>
    <w:pPr>
      <w:spacing w:before="100" w:beforeAutospacing="1" w:after="100" w:afterAutospacing="1" w:line="240" w:lineRule="auto"/>
    </w:pPr>
    <w:rPr>
      <w:rFonts w:ascii="Times" w:hAnsi="Times"/>
      <w:szCs w:val="20"/>
    </w:rPr>
  </w:style>
  <w:style w:type="paragraph" w:customStyle="1" w:styleId="odd">
    <w:name w:val="odd"/>
    <w:basedOn w:val="Normal"/>
    <w:qFormat/>
    <w:rsid w:val="003D2310"/>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3D2310"/>
  </w:style>
  <w:style w:type="character" w:customStyle="1" w:styleId="tolocaltime">
    <w:name w:val="tolocaltime"/>
    <w:basedOn w:val="DefaultParagraphFont"/>
    <w:rsid w:val="003D2310"/>
  </w:style>
  <w:style w:type="character" w:customStyle="1" w:styleId="pb-byline">
    <w:name w:val="pb-byline"/>
    <w:basedOn w:val="DefaultParagraphFont"/>
    <w:rsid w:val="003D2310"/>
  </w:style>
  <w:style w:type="character" w:customStyle="1" w:styleId="pb-timestamp">
    <w:name w:val="pb-timestamp"/>
    <w:basedOn w:val="DefaultParagraphFont"/>
    <w:rsid w:val="003D2310"/>
  </w:style>
  <w:style w:type="character" w:customStyle="1" w:styleId="posted-on">
    <w:name w:val="posted-on"/>
    <w:basedOn w:val="DefaultParagraphFont"/>
    <w:rsid w:val="003D2310"/>
  </w:style>
  <w:style w:type="character" w:customStyle="1" w:styleId="even">
    <w:name w:val="even"/>
    <w:basedOn w:val="DefaultParagraphFont"/>
    <w:rsid w:val="003D2310"/>
  </w:style>
  <w:style w:type="character" w:customStyle="1" w:styleId="foreground">
    <w:name w:val="foreground"/>
    <w:basedOn w:val="DefaultParagraphFont"/>
    <w:rsid w:val="003D2310"/>
  </w:style>
  <w:style w:type="paragraph" w:customStyle="1" w:styleId="volissue">
    <w:name w:val="volissue"/>
    <w:basedOn w:val="Normal"/>
    <w:qFormat/>
    <w:rsid w:val="003D2310"/>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3D2310"/>
  </w:style>
  <w:style w:type="character" w:customStyle="1" w:styleId="articledate">
    <w:name w:val="articledate"/>
    <w:basedOn w:val="DefaultParagraphFont"/>
    <w:rsid w:val="003D2310"/>
  </w:style>
  <w:style w:type="character" w:customStyle="1" w:styleId="post-byline">
    <w:name w:val="post-byline"/>
    <w:basedOn w:val="DefaultParagraphFont"/>
    <w:rsid w:val="003D2310"/>
  </w:style>
  <w:style w:type="character" w:customStyle="1" w:styleId="upper">
    <w:name w:val="upper"/>
    <w:basedOn w:val="DefaultParagraphFont"/>
    <w:rsid w:val="003D2310"/>
  </w:style>
  <w:style w:type="character" w:customStyle="1" w:styleId="metadate">
    <w:name w:val="meta_date"/>
    <w:basedOn w:val="DefaultParagraphFont"/>
    <w:rsid w:val="003D2310"/>
  </w:style>
  <w:style w:type="character" w:customStyle="1" w:styleId="fa">
    <w:name w:val="fa"/>
    <w:basedOn w:val="DefaultParagraphFont"/>
    <w:rsid w:val="003D2310"/>
  </w:style>
  <w:style w:type="character" w:customStyle="1" w:styleId="longname">
    <w:name w:val="longname"/>
    <w:basedOn w:val="DefaultParagraphFont"/>
    <w:rsid w:val="003D2310"/>
  </w:style>
  <w:style w:type="character" w:customStyle="1" w:styleId="echocontainer">
    <w:name w:val="echo_container"/>
    <w:basedOn w:val="DefaultParagraphFont"/>
    <w:rsid w:val="003D2310"/>
  </w:style>
  <w:style w:type="character" w:customStyle="1" w:styleId="comment-display">
    <w:name w:val="comment-display"/>
    <w:basedOn w:val="DefaultParagraphFont"/>
    <w:rsid w:val="003D2310"/>
  </w:style>
  <w:style w:type="paragraph" w:customStyle="1" w:styleId="comment-count-label">
    <w:name w:val="comment-count-label"/>
    <w:basedOn w:val="Normal"/>
    <w:rsid w:val="003D2310"/>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3D2310"/>
  </w:style>
  <w:style w:type="character" w:customStyle="1" w:styleId="discussion-policy">
    <w:name w:val="discussion-policy"/>
    <w:basedOn w:val="DefaultParagraphFont"/>
    <w:rsid w:val="003D2310"/>
  </w:style>
  <w:style w:type="character" w:customStyle="1" w:styleId="echo-apps-conversations-streamcaption">
    <w:name w:val="echo-apps-conversations-streamcaption"/>
    <w:basedOn w:val="DefaultParagraphFont"/>
    <w:rsid w:val="003D2310"/>
  </w:style>
  <w:style w:type="character" w:customStyle="1" w:styleId="echo-streamserver-controls-stream-item-text">
    <w:name w:val="echo-streamserver-controls-stream-item-text"/>
    <w:basedOn w:val="DefaultParagraphFont"/>
    <w:rsid w:val="003D2310"/>
  </w:style>
  <w:style w:type="character" w:customStyle="1" w:styleId="echo-streamserver-controls-facepile-more">
    <w:name w:val="echo-streamserver-controls-facepile-more"/>
    <w:basedOn w:val="DefaultParagraphFont"/>
    <w:rsid w:val="003D2310"/>
  </w:style>
  <w:style w:type="character" w:customStyle="1" w:styleId="echo-primaryfont">
    <w:name w:val="echo-primaryfont"/>
    <w:basedOn w:val="DefaultParagraphFont"/>
    <w:rsid w:val="003D2310"/>
  </w:style>
  <w:style w:type="character" w:customStyle="1" w:styleId="section">
    <w:name w:val="section"/>
    <w:basedOn w:val="DefaultParagraphFont"/>
    <w:rsid w:val="003D2310"/>
  </w:style>
  <w:style w:type="character" w:customStyle="1" w:styleId="wpsr-txt-headline">
    <w:name w:val="wpsr-txt-headline"/>
    <w:basedOn w:val="DefaultParagraphFont"/>
    <w:rsid w:val="003D2310"/>
  </w:style>
  <w:style w:type="character" w:customStyle="1" w:styleId="asset-metabar-author">
    <w:name w:val="asset-metabar-author"/>
    <w:basedOn w:val="DefaultParagraphFont"/>
    <w:rsid w:val="003D2310"/>
  </w:style>
  <w:style w:type="character" w:customStyle="1" w:styleId="asset-metabar-time">
    <w:name w:val="asset-metabar-time"/>
    <w:basedOn w:val="DefaultParagraphFont"/>
    <w:rsid w:val="003D2310"/>
  </w:style>
  <w:style w:type="character" w:customStyle="1" w:styleId="eza-dateline">
    <w:name w:val="eza-dateline"/>
    <w:basedOn w:val="DefaultParagraphFont"/>
    <w:rsid w:val="003D2310"/>
  </w:style>
  <w:style w:type="character" w:customStyle="1" w:styleId="eza-authors">
    <w:name w:val="eza-authors"/>
    <w:basedOn w:val="DefaultParagraphFont"/>
    <w:rsid w:val="003D2310"/>
  </w:style>
  <w:style w:type="character" w:customStyle="1" w:styleId="csmstaff">
    <w:name w:val="csm_staff"/>
    <w:basedOn w:val="DefaultParagraphFont"/>
    <w:rsid w:val="003D2310"/>
  </w:style>
  <w:style w:type="paragraph" w:customStyle="1" w:styleId="mol-para-with-font">
    <w:name w:val="mol-para-with-font"/>
    <w:basedOn w:val="Normal"/>
    <w:rsid w:val="003D2310"/>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3D2310"/>
  </w:style>
  <w:style w:type="character" w:customStyle="1" w:styleId="byline-text">
    <w:name w:val="byline-text"/>
    <w:basedOn w:val="DefaultParagraphFont"/>
    <w:rsid w:val="003D2310"/>
  </w:style>
  <w:style w:type="character" w:customStyle="1" w:styleId="itemauthor">
    <w:name w:val="itemauthor"/>
    <w:basedOn w:val="DefaultParagraphFont"/>
    <w:rsid w:val="003D2310"/>
  </w:style>
  <w:style w:type="character" w:customStyle="1" w:styleId="itemdatecreated">
    <w:name w:val="itemdatecreated"/>
    <w:basedOn w:val="DefaultParagraphFont"/>
    <w:rsid w:val="003D2310"/>
  </w:style>
  <w:style w:type="character" w:customStyle="1" w:styleId="slug-metadata-note">
    <w:name w:val="slug-metadata-note"/>
    <w:basedOn w:val="DefaultParagraphFont"/>
    <w:rsid w:val="003D2310"/>
  </w:style>
  <w:style w:type="character" w:customStyle="1" w:styleId="drop-capped">
    <w:name w:val="drop-capped"/>
    <w:basedOn w:val="DefaultParagraphFont"/>
    <w:rsid w:val="003D2310"/>
  </w:style>
  <w:style w:type="paragraph" w:customStyle="1" w:styleId="articleopinion-standfirst">
    <w:name w:val="articleopinion-standfirst"/>
    <w:basedOn w:val="Normal"/>
    <w:rsid w:val="003D2310"/>
    <w:pPr>
      <w:spacing w:before="100" w:beforeAutospacing="1" w:after="100" w:afterAutospacing="1" w:line="240" w:lineRule="auto"/>
    </w:pPr>
    <w:rPr>
      <w:rFonts w:ascii="Times" w:hAnsi="Times"/>
      <w:szCs w:val="20"/>
    </w:rPr>
  </w:style>
  <w:style w:type="paragraph" w:customStyle="1" w:styleId="snippet">
    <w:name w:val="snippet"/>
    <w:basedOn w:val="Normal"/>
    <w:rsid w:val="003D2310"/>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3D2310"/>
  </w:style>
  <w:style w:type="character" w:customStyle="1" w:styleId="view-count">
    <w:name w:val="view-count"/>
    <w:basedOn w:val="DefaultParagraphFont"/>
    <w:rsid w:val="003D2310"/>
  </w:style>
  <w:style w:type="character" w:customStyle="1" w:styleId="rupee">
    <w:name w:val="rupee"/>
    <w:basedOn w:val="DefaultParagraphFont"/>
    <w:rsid w:val="003D2310"/>
  </w:style>
  <w:style w:type="character" w:customStyle="1" w:styleId="grey1">
    <w:name w:val="grey1"/>
    <w:basedOn w:val="DefaultParagraphFont"/>
    <w:rsid w:val="003D2310"/>
  </w:style>
  <w:style w:type="paragraph" w:customStyle="1" w:styleId="Pa13">
    <w:name w:val="Pa13"/>
    <w:basedOn w:val="Default"/>
    <w:next w:val="Default"/>
    <w:uiPriority w:val="99"/>
    <w:rsid w:val="003D2310"/>
    <w:pPr>
      <w:spacing w:line="201" w:lineRule="atLeast"/>
    </w:pPr>
    <w:rPr>
      <w:rFonts w:eastAsiaTheme="minorEastAsia"/>
      <w:color w:val="auto"/>
    </w:rPr>
  </w:style>
  <w:style w:type="paragraph" w:customStyle="1" w:styleId="Pa14">
    <w:name w:val="Pa14"/>
    <w:basedOn w:val="Default"/>
    <w:next w:val="Default"/>
    <w:uiPriority w:val="99"/>
    <w:qFormat/>
    <w:rsid w:val="003D2310"/>
    <w:pPr>
      <w:spacing w:line="241" w:lineRule="atLeast"/>
    </w:pPr>
    <w:rPr>
      <w:rFonts w:eastAsiaTheme="minorEastAsia"/>
      <w:color w:val="auto"/>
    </w:rPr>
  </w:style>
  <w:style w:type="paragraph" w:customStyle="1" w:styleId="Pa9">
    <w:name w:val="Pa9"/>
    <w:basedOn w:val="Default"/>
    <w:next w:val="Default"/>
    <w:uiPriority w:val="99"/>
    <w:rsid w:val="003D2310"/>
    <w:pPr>
      <w:spacing w:line="241" w:lineRule="atLeast"/>
    </w:pPr>
    <w:rPr>
      <w:rFonts w:ascii="Gill Sans" w:eastAsiaTheme="minorEastAsia" w:hAnsi="Gill Sans"/>
      <w:color w:val="auto"/>
    </w:rPr>
  </w:style>
  <w:style w:type="character" w:customStyle="1" w:styleId="bureau">
    <w:name w:val="bureau"/>
    <w:basedOn w:val="DefaultParagraphFont"/>
    <w:rsid w:val="003D2310"/>
  </w:style>
  <w:style w:type="character" w:customStyle="1" w:styleId="reporttitle">
    <w:name w:val="report_title"/>
    <w:basedOn w:val="DefaultParagraphFont"/>
    <w:rsid w:val="003D2310"/>
  </w:style>
  <w:style w:type="character" w:customStyle="1" w:styleId="documenttype-longreleases">
    <w:name w:val="document_type_-_long_releases"/>
    <w:basedOn w:val="DefaultParagraphFont"/>
    <w:rsid w:val="003D2310"/>
  </w:style>
  <w:style w:type="character" w:customStyle="1" w:styleId="alt-date">
    <w:name w:val="alt-date"/>
    <w:basedOn w:val="DefaultParagraphFont"/>
    <w:rsid w:val="003D2310"/>
  </w:style>
  <w:style w:type="character" w:customStyle="1" w:styleId="entry-byline">
    <w:name w:val="entry-byline"/>
    <w:basedOn w:val="DefaultParagraphFont"/>
    <w:rsid w:val="003D2310"/>
  </w:style>
  <w:style w:type="character" w:customStyle="1" w:styleId="taglinecontrib">
    <w:name w:val="tagline_contrib"/>
    <w:basedOn w:val="DefaultParagraphFont"/>
    <w:rsid w:val="003D2310"/>
  </w:style>
  <w:style w:type="character" w:customStyle="1" w:styleId="articledate0">
    <w:name w:val="article_date"/>
    <w:basedOn w:val="DefaultParagraphFont"/>
    <w:rsid w:val="003D2310"/>
  </w:style>
  <w:style w:type="paragraph" w:customStyle="1" w:styleId="hg-daily">
    <w:name w:val="hg-daily"/>
    <w:basedOn w:val="Normal"/>
    <w:rsid w:val="003D2310"/>
    <w:pPr>
      <w:spacing w:before="100" w:beforeAutospacing="1" w:after="100" w:afterAutospacing="1" w:line="240" w:lineRule="auto"/>
    </w:pPr>
    <w:rPr>
      <w:rFonts w:ascii="Times" w:hAnsi="Times"/>
      <w:szCs w:val="20"/>
    </w:rPr>
  </w:style>
  <w:style w:type="paragraph" w:customStyle="1" w:styleId="buttonheading">
    <w:name w:val="buttonheading"/>
    <w:basedOn w:val="Normal"/>
    <w:rsid w:val="003D2310"/>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3D2310"/>
  </w:style>
  <w:style w:type="character" w:customStyle="1" w:styleId="text-label">
    <w:name w:val="text-label"/>
    <w:basedOn w:val="DefaultParagraphFont"/>
    <w:rsid w:val="003D2310"/>
  </w:style>
  <w:style w:type="character" w:customStyle="1" w:styleId="metad">
    <w:name w:val="metad"/>
    <w:rsid w:val="003D2310"/>
  </w:style>
  <w:style w:type="character" w:customStyle="1" w:styleId="justify1">
    <w:name w:val="justify1"/>
    <w:rsid w:val="003D2310"/>
  </w:style>
  <w:style w:type="paragraph" w:customStyle="1" w:styleId="TOC3Char">
    <w:name w:val="TOC 3 Char"/>
    <w:basedOn w:val="Normal"/>
    <w:next w:val="Normal"/>
    <w:rsid w:val="003D2310"/>
    <w:pPr>
      <w:spacing w:after="0" w:line="240" w:lineRule="auto"/>
    </w:pPr>
    <w:rPr>
      <w:rFonts w:eastAsia="Times New Roman"/>
      <w:sz w:val="24"/>
      <w:szCs w:val="20"/>
    </w:rPr>
  </w:style>
  <w:style w:type="paragraph" w:customStyle="1" w:styleId="TOC1Char">
    <w:name w:val="TOC 1 Char"/>
    <w:basedOn w:val="Normal"/>
    <w:next w:val="Normal"/>
    <w:rsid w:val="003D231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3D2310"/>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3D2310"/>
    <w:rPr>
      <w:color w:val="808080"/>
    </w:rPr>
  </w:style>
  <w:style w:type="paragraph" w:customStyle="1" w:styleId="PlaceholderText2">
    <w:name w:val="Placeholder Text2"/>
    <w:basedOn w:val="Normal"/>
    <w:uiPriority w:val="99"/>
    <w:rsid w:val="003D231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3D231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3D231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3D231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3D231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3D231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3D231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3D231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3D2310"/>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3D2310"/>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3D2310"/>
  </w:style>
  <w:style w:type="character" w:customStyle="1" w:styleId="s2">
    <w:name w:val="s2"/>
    <w:basedOn w:val="DefaultParagraphFont"/>
    <w:rsid w:val="003D2310"/>
  </w:style>
  <w:style w:type="character" w:customStyle="1" w:styleId="s1">
    <w:name w:val="s1"/>
    <w:basedOn w:val="DefaultParagraphFont"/>
    <w:rsid w:val="003D2310"/>
  </w:style>
  <w:style w:type="paragraph" w:customStyle="1" w:styleId="LanguageEditing">
    <w:name w:val="Language Editing"/>
    <w:basedOn w:val="Normal"/>
    <w:link w:val="LanguageEditingChar"/>
    <w:qFormat/>
    <w:rsid w:val="003D2310"/>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3D2310"/>
    <w:rPr>
      <w:rFonts w:ascii="Calibri" w:eastAsia="Times New Roman" w:hAnsi="Calibri" w:cs="Calibri"/>
      <w:strike/>
      <w:sz w:val="16"/>
    </w:rPr>
  </w:style>
  <w:style w:type="character" w:customStyle="1" w:styleId="action-menu-toggled-item">
    <w:name w:val="action-menu-toggled-item"/>
    <w:basedOn w:val="DefaultParagraphFont"/>
    <w:rsid w:val="003D2310"/>
    <w:rPr>
      <w:rFonts w:ascii="Times New Roman" w:hAnsi="Times New Roman"/>
    </w:rPr>
  </w:style>
  <w:style w:type="character" w:customStyle="1" w:styleId="1Tag">
    <w:name w:val="1) Tag"/>
    <w:rsid w:val="003D231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D231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D231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D231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D231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D2310"/>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3D2310"/>
    <w:rPr>
      <w:rFonts w:ascii="Calibri" w:eastAsia="Times New Roman" w:hAnsi="Calibri" w:cs="Calibri"/>
      <w:b/>
      <w:caps/>
      <w:sz w:val="40"/>
      <w:szCs w:val="40"/>
    </w:rPr>
  </w:style>
  <w:style w:type="paragraph" w:customStyle="1" w:styleId="Strikethrough0">
    <w:name w:val="Strikethrough"/>
    <w:basedOn w:val="Normal"/>
    <w:link w:val="StrikethroughChar"/>
    <w:qFormat/>
    <w:rsid w:val="003D2310"/>
    <w:pPr>
      <w:spacing w:after="0" w:line="240" w:lineRule="auto"/>
    </w:pPr>
    <w:rPr>
      <w:strike/>
    </w:rPr>
  </w:style>
  <w:style w:type="character" w:customStyle="1" w:styleId="StrikethroughChar">
    <w:name w:val="Strikethrough Char"/>
    <w:basedOn w:val="DefaultParagraphFont"/>
    <w:link w:val="Strikethrough0"/>
    <w:rsid w:val="003D2310"/>
    <w:rPr>
      <w:rFonts w:ascii="Calibri" w:hAnsi="Calibri" w:cs="Calibri"/>
      <w:strike/>
      <w:sz w:val="16"/>
    </w:rPr>
  </w:style>
  <w:style w:type="character" w:styleId="SubtleReference">
    <w:name w:val="Subtle Reference"/>
    <w:basedOn w:val="DefaultParagraphFont"/>
    <w:uiPriority w:val="31"/>
    <w:rsid w:val="003D231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D2310"/>
    <w:pPr>
      <w:spacing w:after="0" w:line="240" w:lineRule="auto"/>
    </w:pPr>
    <w:rPr>
      <w:rFonts w:asciiTheme="minorHAnsi" w:hAnsiTheme="minorHAnsi"/>
      <w:bCs/>
    </w:rPr>
  </w:style>
  <w:style w:type="character" w:customStyle="1" w:styleId="BoxBoldUnderline">
    <w:name w:val="Box Bold Underline"/>
    <w:rsid w:val="003D231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D2310"/>
    <w:pPr>
      <w:spacing w:after="0" w:line="240" w:lineRule="auto"/>
    </w:pPr>
    <w:rPr>
      <w:rFonts w:eastAsia="Times New Roman"/>
      <w:sz w:val="24"/>
    </w:rPr>
  </w:style>
  <w:style w:type="character" w:customStyle="1" w:styleId="NormalF6Char">
    <w:name w:val="Normal F6 Char"/>
    <w:link w:val="NormalF6"/>
    <w:rsid w:val="003D2310"/>
    <w:rPr>
      <w:rFonts w:ascii="Calibri" w:eastAsia="Times New Roman" w:hAnsi="Calibri" w:cs="Calibri"/>
    </w:rPr>
  </w:style>
  <w:style w:type="paragraph" w:customStyle="1" w:styleId="TagNew">
    <w:name w:val="Tag New"/>
    <w:qFormat/>
    <w:rsid w:val="003D2310"/>
    <w:rPr>
      <w:rFonts w:ascii="Times New Roman" w:hAnsi="Times New Roman" w:cs="Times New Roman"/>
      <w:b/>
      <w:szCs w:val="20"/>
    </w:rPr>
  </w:style>
  <w:style w:type="character" w:customStyle="1" w:styleId="Styleunderline11ptBoldBorderSinglesolidlineAuto">
    <w:name w:val="Style underline + 11 pt Bold Border: : (Single solid line Auto ..."/>
    <w:rsid w:val="003D2310"/>
    <w:rPr>
      <w:b/>
      <w:bCs/>
      <w:sz w:val="20"/>
      <w:u w:val="single"/>
      <w:bdr w:val="single" w:sz="4" w:space="0" w:color="auto"/>
    </w:rPr>
  </w:style>
  <w:style w:type="character" w:customStyle="1" w:styleId="postby">
    <w:name w:val="post_by"/>
    <w:rsid w:val="003D2310"/>
  </w:style>
  <w:style w:type="character" w:customStyle="1" w:styleId="postdate">
    <w:name w:val="post_date"/>
    <w:rsid w:val="003D2310"/>
  </w:style>
  <w:style w:type="character" w:customStyle="1" w:styleId="moretop">
    <w:name w:val="more_top"/>
    <w:rsid w:val="003D2310"/>
  </w:style>
  <w:style w:type="paragraph" w:customStyle="1" w:styleId="TagNew0">
    <w:name w:val="Tag_New"/>
    <w:qFormat/>
    <w:rsid w:val="003D2310"/>
    <w:rPr>
      <w:rFonts w:ascii="Times New Roman" w:eastAsia="Malgun Gothic" w:hAnsi="Times New Roman" w:cs="Times New Roman"/>
      <w:b/>
      <w:bCs/>
      <w:szCs w:val="26"/>
    </w:rPr>
  </w:style>
  <w:style w:type="paragraph" w:customStyle="1" w:styleId="TagNew1">
    <w:name w:val="Tag+New"/>
    <w:qFormat/>
    <w:rsid w:val="003D2310"/>
    <w:rPr>
      <w:rFonts w:ascii="Times New Roman" w:eastAsia="Calibri" w:hAnsi="Times New Roman" w:cs="Times New Roman"/>
      <w:b/>
      <w:szCs w:val="22"/>
    </w:rPr>
  </w:style>
  <w:style w:type="paragraph" w:customStyle="1" w:styleId="cnnstorypgraphtxt">
    <w:name w:val="cnn_storypgraphtxt"/>
    <w:basedOn w:val="Normal"/>
    <w:rsid w:val="003D2310"/>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3D2310"/>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3D2310"/>
    <w:rPr>
      <w:rFonts w:ascii="Times New Roman" w:hAnsi="Times New Roman"/>
      <w:sz w:val="20"/>
      <w:szCs w:val="20"/>
      <w:u w:val="single"/>
    </w:rPr>
  </w:style>
  <w:style w:type="character" w:customStyle="1" w:styleId="allocatoragentsleft">
    <w:name w:val="al_locatoragentsleft"/>
    <w:basedOn w:val="DefaultParagraphFont"/>
    <w:rsid w:val="003D2310"/>
  </w:style>
  <w:style w:type="character" w:customStyle="1" w:styleId="Style12ptBoldUnderline1">
    <w:name w:val="Style 12 pt Bold Underline1"/>
    <w:rsid w:val="003D2310"/>
    <w:rPr>
      <w:b/>
      <w:bCs/>
      <w:sz w:val="24"/>
      <w:u w:val="single"/>
    </w:rPr>
  </w:style>
  <w:style w:type="paragraph" w:customStyle="1" w:styleId="Carding">
    <w:name w:val="Carding"/>
    <w:basedOn w:val="Normal"/>
    <w:qFormat/>
    <w:rsid w:val="003D2310"/>
    <w:pPr>
      <w:spacing w:after="0" w:line="240" w:lineRule="auto"/>
    </w:pPr>
    <w:rPr>
      <w:rFonts w:eastAsia="Times New Roman"/>
      <w:sz w:val="18"/>
    </w:rPr>
  </w:style>
  <w:style w:type="character" w:customStyle="1" w:styleId="aunderline1">
    <w:name w:val="aunderline"/>
    <w:qFormat/>
    <w:rsid w:val="003D2310"/>
    <w:rPr>
      <w:rFonts w:ascii="Times New Roman" w:hAnsi="Times New Roman"/>
      <w:sz w:val="20"/>
      <w:szCs w:val="24"/>
      <w:u w:val="thick"/>
    </w:rPr>
  </w:style>
  <w:style w:type="character" w:customStyle="1" w:styleId="StyleStyle4CharTimesNewRoman11ptBold">
    <w:name w:val="Style Style4 Char + Times New Roman 11 pt Bold"/>
    <w:rsid w:val="003D2310"/>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3D2310"/>
  </w:style>
  <w:style w:type="character" w:customStyle="1" w:styleId="sensecontent">
    <w:name w:val="sense_content"/>
    <w:basedOn w:val="DefaultParagraphFont"/>
    <w:rsid w:val="003D2310"/>
  </w:style>
  <w:style w:type="character" w:customStyle="1" w:styleId="vi">
    <w:name w:val="vi"/>
    <w:basedOn w:val="DefaultParagraphFont"/>
    <w:rsid w:val="003D2310"/>
  </w:style>
  <w:style w:type="character" w:customStyle="1" w:styleId="pagetitle0">
    <w:name w:val="pagetitle"/>
    <w:basedOn w:val="DefaultParagraphFont"/>
    <w:rsid w:val="003D2310"/>
  </w:style>
  <w:style w:type="paragraph" w:customStyle="1" w:styleId="NormalWeb8">
    <w:name w:val="Normal (Web)8"/>
    <w:basedOn w:val="Normal"/>
    <w:qFormat/>
    <w:rsid w:val="003D2310"/>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3D2310"/>
    <w:rPr>
      <w:rFonts w:cs="Arial"/>
      <w:b/>
      <w:bCs/>
      <w:iCs/>
      <w:sz w:val="24"/>
      <w:szCs w:val="28"/>
      <w:lang w:val="en-US" w:eastAsia="en-US" w:bidi="ar-SA"/>
    </w:rPr>
  </w:style>
  <w:style w:type="character" w:customStyle="1" w:styleId="StyleUnderlineCharTimesBold">
    <w:name w:val="Style Underline Char + Times Bold"/>
    <w:rsid w:val="003D2310"/>
    <w:rPr>
      <w:rFonts w:ascii="Times" w:hAnsi="Times"/>
      <w:b w:val="0"/>
      <w:bCs/>
      <w:sz w:val="20"/>
      <w:u w:val="single"/>
    </w:rPr>
  </w:style>
  <w:style w:type="character" w:customStyle="1" w:styleId="blubigktbiz">
    <w:name w:val="blubigktbiz"/>
    <w:rsid w:val="003D2310"/>
  </w:style>
  <w:style w:type="character" w:customStyle="1" w:styleId="Style4CharChar">
    <w:name w:val="Style4 Char Char"/>
    <w:rsid w:val="003D2310"/>
    <w:rPr>
      <w:rFonts w:ascii="Arial Narrow" w:hAnsi="Arial Narrow"/>
      <w:noProof w:val="0"/>
      <w:szCs w:val="24"/>
      <w:u w:val="single"/>
      <w:lang w:val="en-US" w:eastAsia="en-US" w:bidi="ar-SA"/>
    </w:rPr>
  </w:style>
  <w:style w:type="character" w:customStyle="1" w:styleId="StyleEmphasisArial12ptBold">
    <w:name w:val="Style Emphasis + Arial 12 pt Bold"/>
    <w:rsid w:val="003D2310"/>
    <w:rPr>
      <w:rFonts w:ascii="Arial" w:hAnsi="Arial"/>
      <w:b/>
      <w:bCs/>
      <w:i/>
      <w:iCs/>
      <w:sz w:val="24"/>
    </w:rPr>
  </w:style>
  <w:style w:type="character" w:customStyle="1" w:styleId="super">
    <w:name w:val="super"/>
    <w:rsid w:val="003D2310"/>
  </w:style>
  <w:style w:type="character" w:customStyle="1" w:styleId="text30">
    <w:name w:val="text30"/>
    <w:rsid w:val="003D2310"/>
  </w:style>
  <w:style w:type="character" w:customStyle="1" w:styleId="uppercase">
    <w:name w:val="uppercase"/>
    <w:rsid w:val="003D2310"/>
  </w:style>
  <w:style w:type="character" w:customStyle="1" w:styleId="mainbody1">
    <w:name w:val="mainbody1"/>
    <w:rsid w:val="003D2310"/>
    <w:rPr>
      <w:rFonts w:ascii="Verdana" w:hAnsi="Verdana" w:hint="default"/>
      <w:color w:val="000000"/>
      <w:sz w:val="22"/>
      <w:szCs w:val="22"/>
    </w:rPr>
  </w:style>
  <w:style w:type="paragraph" w:customStyle="1" w:styleId="author-credentials">
    <w:name w:val="author-credentials"/>
    <w:basedOn w:val="Normal"/>
    <w:qFormat/>
    <w:rsid w:val="003D231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3D231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3D2310"/>
    <w:rPr>
      <w:b/>
      <w:bCs/>
      <w:u w:val="single"/>
    </w:rPr>
  </w:style>
  <w:style w:type="paragraph" w:customStyle="1" w:styleId="StyleUnderlined11ptBold">
    <w:name w:val="Style Underlined + 11 pt Bold"/>
    <w:basedOn w:val="underlined"/>
    <w:link w:val="StyleUnderlined11ptBoldChar"/>
    <w:qFormat/>
    <w:rsid w:val="003D2310"/>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3D231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3D2310"/>
    <w:rPr>
      <w:rFonts w:cs="Arial"/>
      <w:bCs/>
      <w:szCs w:val="26"/>
      <w:u w:val="single"/>
      <w:lang w:val="en-US" w:eastAsia="en-US" w:bidi="ar-SA"/>
    </w:rPr>
  </w:style>
  <w:style w:type="character" w:customStyle="1" w:styleId="StyleUnderlinePatternClearYellow">
    <w:name w:val="Style Underline Pattern: Clear (Yellow)"/>
    <w:basedOn w:val="DefaultParagraphFont"/>
    <w:rsid w:val="003D2310"/>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3D2310"/>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3D2310"/>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3D2310"/>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3D2310"/>
    <w:rPr>
      <w:b w:val="0"/>
      <w:bCs/>
      <w:u w:val="single"/>
    </w:rPr>
  </w:style>
  <w:style w:type="character" w:customStyle="1" w:styleId="formatp">
    <w:name w:val="formatp"/>
    <w:rsid w:val="003D2310"/>
  </w:style>
  <w:style w:type="character" w:customStyle="1" w:styleId="yshortcutscs4-ndcor">
    <w:name w:val="yshortcuts cs4-ndcor"/>
    <w:rsid w:val="003D2310"/>
  </w:style>
  <w:style w:type="character" w:customStyle="1" w:styleId="price">
    <w:name w:val="price"/>
    <w:rsid w:val="003D2310"/>
  </w:style>
  <w:style w:type="character" w:customStyle="1" w:styleId="price-change">
    <w:name w:val="price-change"/>
    <w:rsid w:val="003D2310"/>
  </w:style>
  <w:style w:type="character" w:customStyle="1" w:styleId="percent-change">
    <w:name w:val="percent-change"/>
    <w:rsid w:val="003D2310"/>
  </w:style>
  <w:style w:type="character" w:customStyle="1" w:styleId="bibfont">
    <w:name w:val="bibfont"/>
    <w:rsid w:val="003D2310"/>
    <w:rPr>
      <w:rFonts w:cs="Times New Roman"/>
    </w:rPr>
  </w:style>
  <w:style w:type="paragraph" w:customStyle="1" w:styleId="underlined1">
    <w:name w:val="underlined1"/>
    <w:next w:val="Normal"/>
    <w:autoRedefine/>
    <w:rsid w:val="003D2310"/>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D2310"/>
    <w:rPr>
      <w:rFonts w:eastAsia="Times New Roman"/>
      <w:b/>
      <w:sz w:val="24"/>
      <w:lang w:val="x-none" w:eastAsia="x-none"/>
    </w:rPr>
  </w:style>
  <w:style w:type="character" w:customStyle="1" w:styleId="SourceBoldedChar">
    <w:name w:val="Source Bolded Char"/>
    <w:link w:val="SourceBolded"/>
    <w:rsid w:val="003D2310"/>
    <w:rPr>
      <w:rFonts w:ascii="Calibri" w:eastAsia="Times New Roman" w:hAnsi="Calibri" w:cs="Calibri"/>
      <w:b/>
      <w:lang w:val="x-none" w:eastAsia="x-none"/>
    </w:rPr>
  </w:style>
  <w:style w:type="paragraph" w:customStyle="1" w:styleId="CardDownSize">
    <w:name w:val="CardDownSize"/>
    <w:basedOn w:val="Normal"/>
    <w:link w:val="CardDownSizeChar"/>
    <w:rsid w:val="003D2310"/>
    <w:pPr>
      <w:spacing w:after="0" w:line="240" w:lineRule="auto"/>
    </w:pPr>
    <w:rPr>
      <w:rFonts w:eastAsia="Calibri"/>
      <w:szCs w:val="20"/>
      <w:lang w:val="x-none" w:eastAsia="x-none"/>
    </w:rPr>
  </w:style>
  <w:style w:type="character" w:customStyle="1" w:styleId="CardDownSizeChar">
    <w:name w:val="CardDownSize Char"/>
    <w:link w:val="CardDownSize"/>
    <w:rsid w:val="003D2310"/>
    <w:rPr>
      <w:rFonts w:ascii="Calibri" w:eastAsia="Calibri" w:hAnsi="Calibri" w:cs="Calibri"/>
      <w:sz w:val="16"/>
      <w:szCs w:val="20"/>
      <w:lang w:val="x-none" w:eastAsia="x-none"/>
    </w:rPr>
  </w:style>
  <w:style w:type="paragraph" w:customStyle="1" w:styleId="Citation10">
    <w:name w:val="Citation1"/>
    <w:basedOn w:val="Normal"/>
    <w:link w:val="Citation1Char"/>
    <w:qFormat/>
    <w:rsid w:val="003D2310"/>
    <w:pPr>
      <w:spacing w:after="0" w:line="240" w:lineRule="auto"/>
    </w:pPr>
    <w:rPr>
      <w:rFonts w:eastAsia="Calibri"/>
      <w:b/>
      <w:sz w:val="24"/>
      <w:u w:val="single"/>
      <w:lang w:val="x-none" w:eastAsia="x-none"/>
    </w:rPr>
  </w:style>
  <w:style w:type="character" w:customStyle="1" w:styleId="Citation1Char">
    <w:name w:val="Citation1 Char"/>
    <w:link w:val="Citation10"/>
    <w:rsid w:val="003D2310"/>
    <w:rPr>
      <w:rFonts w:ascii="Calibri" w:eastAsia="Calibri" w:hAnsi="Calibri" w:cs="Calibri"/>
      <w:b/>
      <w:u w:val="single"/>
      <w:lang w:val="x-none" w:eastAsia="x-none"/>
    </w:rPr>
  </w:style>
  <w:style w:type="character" w:customStyle="1" w:styleId="TaglineChar">
    <w:name w:val="Tagline Char"/>
    <w:link w:val="Tagline0"/>
    <w:rsid w:val="003D2310"/>
    <w:rPr>
      <w:rFonts w:ascii="Calibri" w:hAnsi="Calibri" w:cs="Calibri"/>
      <w:b/>
      <w:sz w:val="26"/>
    </w:rPr>
  </w:style>
  <w:style w:type="character" w:customStyle="1" w:styleId="boldciteChar1">
    <w:name w:val="bold cite Char1"/>
    <w:rsid w:val="003D231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D2310"/>
  </w:style>
  <w:style w:type="character" w:customStyle="1" w:styleId="leveluptitle">
    <w:name w:val="leveluptitle"/>
    <w:basedOn w:val="DefaultParagraphFont"/>
    <w:rsid w:val="003D2310"/>
  </w:style>
  <w:style w:type="character" w:customStyle="1" w:styleId="Irrelevant6fontChar">
    <w:name w:val="Irrelevant (6 font) Char"/>
    <w:basedOn w:val="DefaultParagraphFont"/>
    <w:link w:val="Irrelevant6font"/>
    <w:rsid w:val="003D2310"/>
    <w:rPr>
      <w:rFonts w:ascii="Calibri" w:eastAsia="Calibri" w:hAnsi="Calibri" w:cs="Calibri"/>
      <w:sz w:val="12"/>
      <w:szCs w:val="12"/>
    </w:rPr>
  </w:style>
  <w:style w:type="numbering" w:customStyle="1" w:styleId="NoList11111">
    <w:name w:val="No List11111"/>
    <w:next w:val="NoList"/>
    <w:uiPriority w:val="99"/>
    <w:semiHidden/>
    <w:unhideWhenUsed/>
    <w:rsid w:val="003D2310"/>
  </w:style>
  <w:style w:type="paragraph" w:customStyle="1" w:styleId="Non-NavPanelTag">
    <w:name w:val="Non-Nav Panel Tag"/>
    <w:basedOn w:val="Normal"/>
    <w:qFormat/>
    <w:rsid w:val="003D2310"/>
    <w:pPr>
      <w:spacing w:after="0" w:line="240" w:lineRule="auto"/>
    </w:pPr>
    <w:rPr>
      <w:b/>
      <w:sz w:val="26"/>
    </w:rPr>
  </w:style>
  <w:style w:type="character" w:customStyle="1" w:styleId="Hyperlink3">
    <w:name w:val="Hyperlink.3"/>
    <w:basedOn w:val="DefaultParagraphFont"/>
    <w:rsid w:val="003D2310"/>
    <w:rPr>
      <w:sz w:val="18"/>
      <w:szCs w:val="18"/>
    </w:rPr>
  </w:style>
  <w:style w:type="character" w:customStyle="1" w:styleId="Hyperlink40">
    <w:name w:val="Hyperlink.4"/>
    <w:basedOn w:val="DefaultParagraphFont"/>
    <w:rsid w:val="003D2310"/>
    <w:rPr>
      <w:sz w:val="18"/>
      <w:szCs w:val="18"/>
    </w:rPr>
  </w:style>
  <w:style w:type="character" w:customStyle="1" w:styleId="SmallCharChar">
    <w:name w:val="Small Char Char"/>
    <w:basedOn w:val="DefaultParagraphFont"/>
    <w:rsid w:val="003D2310"/>
    <w:rPr>
      <w:sz w:val="17"/>
      <w:szCs w:val="24"/>
      <w:lang w:val="en-US" w:eastAsia="en-US" w:bidi="ar-SA"/>
    </w:rPr>
  </w:style>
  <w:style w:type="paragraph" w:customStyle="1" w:styleId="TagsFutura">
    <w:name w:val="TagsFutura"/>
    <w:basedOn w:val="Normal"/>
    <w:next w:val="Cites"/>
    <w:rsid w:val="003D2310"/>
    <w:pPr>
      <w:spacing w:after="0" w:line="240" w:lineRule="auto"/>
    </w:pPr>
    <w:rPr>
      <w:rFonts w:ascii="Futura" w:eastAsia="Times" w:hAnsi="Futura"/>
      <w:b/>
      <w:caps/>
      <w:sz w:val="18"/>
      <w:szCs w:val="20"/>
    </w:rPr>
  </w:style>
  <w:style w:type="paragraph" w:customStyle="1" w:styleId="DebateTag0">
    <w:name w:val="DebateTag"/>
    <w:basedOn w:val="Normal"/>
    <w:qFormat/>
    <w:rsid w:val="003D2310"/>
    <w:pPr>
      <w:spacing w:after="0" w:line="240" w:lineRule="auto"/>
    </w:pPr>
    <w:rPr>
      <w:rFonts w:eastAsia="Calibri"/>
      <w:b/>
    </w:rPr>
  </w:style>
  <w:style w:type="character" w:customStyle="1" w:styleId="Intemphasis">
    <w:name w:val="Intemphasis"/>
    <w:uiPriority w:val="1"/>
    <w:qFormat/>
    <w:rsid w:val="003D2310"/>
    <w:rPr>
      <w:rFonts w:ascii="Cambria" w:hAnsi="Cambria"/>
      <w:b/>
      <w:sz w:val="20"/>
      <w:u w:val="single"/>
      <w:bdr w:val="single" w:sz="4" w:space="0" w:color="auto"/>
      <w:shd w:val="pct25" w:color="auto" w:fill="auto"/>
    </w:rPr>
  </w:style>
  <w:style w:type="paragraph" w:customStyle="1" w:styleId="Heading42">
    <w:name w:val="Heading 42"/>
    <w:basedOn w:val="Normal"/>
    <w:qFormat/>
    <w:rsid w:val="003D2310"/>
    <w:pPr>
      <w:spacing w:after="0" w:line="240" w:lineRule="auto"/>
    </w:pPr>
    <w:rPr>
      <w:rFonts w:eastAsia="Times New Roman"/>
    </w:rPr>
  </w:style>
  <w:style w:type="paragraph" w:customStyle="1" w:styleId="DebateNormal">
    <w:name w:val="DebateNormal"/>
    <w:basedOn w:val="Normal"/>
    <w:link w:val="DebateNormalChar"/>
    <w:qFormat/>
    <w:rsid w:val="003D2310"/>
    <w:pPr>
      <w:spacing w:after="0" w:line="276" w:lineRule="auto"/>
    </w:pPr>
    <w:rPr>
      <w:rFonts w:eastAsia="Calibri"/>
      <w:szCs w:val="20"/>
    </w:rPr>
  </w:style>
  <w:style w:type="character" w:customStyle="1" w:styleId="DebateNormalChar">
    <w:name w:val="DebateNormal Char"/>
    <w:basedOn w:val="DefaultParagraphFont"/>
    <w:link w:val="DebateNormal"/>
    <w:rsid w:val="003D2310"/>
    <w:rPr>
      <w:rFonts w:ascii="Calibri" w:eastAsia="Calibri" w:hAnsi="Calibri" w:cs="Calibri"/>
      <w:sz w:val="16"/>
      <w:szCs w:val="20"/>
    </w:rPr>
  </w:style>
  <w:style w:type="paragraph" w:customStyle="1" w:styleId="DebateEmphasis">
    <w:name w:val="DebateEmphasis"/>
    <w:basedOn w:val="Normal"/>
    <w:link w:val="DebateEmphasisChar"/>
    <w:qFormat/>
    <w:rsid w:val="003D2310"/>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3D2310"/>
    <w:rPr>
      <w:rFonts w:ascii="Calibri" w:eastAsia="Calibri" w:hAnsi="Calibri" w:cs="Calibri"/>
      <w:b/>
      <w:sz w:val="16"/>
      <w:szCs w:val="20"/>
      <w:u w:val="single"/>
    </w:rPr>
  </w:style>
  <w:style w:type="paragraph" w:customStyle="1" w:styleId="NormalCite">
    <w:name w:val="NormalCite"/>
    <w:link w:val="NormalCiteChar"/>
    <w:qFormat/>
    <w:rsid w:val="003D231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D2310"/>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3D2310"/>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3D2310"/>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3D2310"/>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D2310"/>
    <w:rPr>
      <w:rFonts w:eastAsia="Times New Roman" w:cs="Calibri"/>
      <w:sz w:val="22"/>
      <w:u w:val="single"/>
      <w:bdr w:val="single" w:sz="4" w:space="0" w:color="auto"/>
    </w:rPr>
  </w:style>
  <w:style w:type="character" w:customStyle="1" w:styleId="Style9pt">
    <w:name w:val="Style 9 pt"/>
    <w:basedOn w:val="DefaultParagraphFont"/>
    <w:rsid w:val="003D2310"/>
    <w:rPr>
      <w:rFonts w:ascii="Times New Roman" w:hAnsi="Times New Roman"/>
      <w:sz w:val="20"/>
    </w:rPr>
  </w:style>
  <w:style w:type="character" w:customStyle="1" w:styleId="StyleunderlineArialNarrow9ptBold">
    <w:name w:val="Style underline + Arial Narrow 9 pt Bold"/>
    <w:basedOn w:val="underline"/>
    <w:rsid w:val="003D2310"/>
    <w:rPr>
      <w:u w:val="single"/>
      <w:lang w:val="en-US" w:eastAsia="en-US" w:bidi="ar-SA"/>
    </w:rPr>
  </w:style>
  <w:style w:type="paragraph" w:customStyle="1" w:styleId="StylecardCharCharArialNarrow9pt">
    <w:name w:val="Style card Char Char + Arial Narrow 9 pt"/>
    <w:link w:val="StylecardCharCharArialNarrow9ptChar"/>
    <w:qFormat/>
    <w:rsid w:val="003D2310"/>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3D2310"/>
    <w:rPr>
      <w:rFonts w:eastAsia="Times New Roman"/>
      <w:sz w:val="22"/>
      <w:szCs w:val="20"/>
    </w:rPr>
  </w:style>
  <w:style w:type="paragraph" w:customStyle="1" w:styleId="StyleCardTextArialNarrow9pt">
    <w:name w:val="Style Card Text + Arial Narrow 9 pt"/>
    <w:link w:val="StyleCardTextArialNarrow9ptChar"/>
    <w:qFormat/>
    <w:rsid w:val="003D2310"/>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3D2310"/>
    <w:rPr>
      <w:rFonts w:eastAsia="Times New Roman"/>
      <w:sz w:val="22"/>
    </w:rPr>
  </w:style>
  <w:style w:type="character" w:customStyle="1" w:styleId="StyleBoldandUnderlineCharCharCharChar9pt">
    <w:name w:val="Style Bold and Underline Char Char Char Char + 9 pt"/>
    <w:basedOn w:val="DefaultParagraphFont"/>
    <w:rsid w:val="003D231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D231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D231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D2310"/>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3D2310"/>
    <w:rPr>
      <w:rFonts w:eastAsia="Times New Roman"/>
      <w:sz w:val="22"/>
    </w:rPr>
  </w:style>
  <w:style w:type="paragraph" w:customStyle="1" w:styleId="StyleMinimizedTextArialNarrow9pt">
    <w:name w:val="Style Minimized Text + Arial Narrow 9 pt"/>
    <w:basedOn w:val="Normal"/>
    <w:link w:val="StyleMinimizedTextArialNarrow9ptChar"/>
    <w:qFormat/>
    <w:rsid w:val="003D2310"/>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3D2310"/>
    <w:rPr>
      <w:rFonts w:ascii="Calibri" w:eastAsia="Times New Roman" w:hAnsi="Calibri" w:cs="Calibri"/>
      <w:sz w:val="16"/>
    </w:rPr>
  </w:style>
  <w:style w:type="paragraph" w:customStyle="1" w:styleId="StyleBoldandUnderlineChar11ptNotBold">
    <w:name w:val="Style Bold and Underline Char + 11 pt Not Bold"/>
    <w:link w:val="StyleBoldandUnderlineChar11ptNotBoldChar"/>
    <w:qFormat/>
    <w:rsid w:val="003D2310"/>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D2310"/>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3D2310"/>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3D2310"/>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3D2310"/>
    <w:rPr>
      <w:rFonts w:ascii="Calibri" w:eastAsia="SimSun" w:hAnsi="Calibri" w:cs="Calibri"/>
      <w:sz w:val="16"/>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3D2310"/>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D2310"/>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3D2310"/>
    <w:rPr>
      <w:rFonts w:cs="Arial"/>
      <w:bCs/>
      <w:szCs w:val="26"/>
      <w:u w:val="single"/>
      <w:lang w:val="en-US" w:eastAsia="en-US" w:bidi="ar-SA"/>
    </w:rPr>
  </w:style>
  <w:style w:type="character" w:customStyle="1" w:styleId="AUnterdline">
    <w:name w:val="AUnterdline"/>
    <w:qFormat/>
    <w:rsid w:val="003D2310"/>
    <w:rPr>
      <w:rFonts w:ascii="Times New Roman" w:hAnsi="Times New Roman"/>
      <w:sz w:val="20"/>
      <w:u w:val="single"/>
    </w:rPr>
  </w:style>
  <w:style w:type="character" w:customStyle="1" w:styleId="DontRead">
    <w:name w:val="Don't Read"/>
    <w:qFormat/>
    <w:rsid w:val="003D2310"/>
    <w:rPr>
      <w:rFonts w:ascii="Times New Roman" w:hAnsi="Times New Roman"/>
      <w:sz w:val="16"/>
    </w:rPr>
  </w:style>
  <w:style w:type="character" w:customStyle="1" w:styleId="CharChar113">
    <w:name w:val="Char Char113"/>
    <w:basedOn w:val="DefaultParagraphFont"/>
    <w:rsid w:val="003D2310"/>
    <w:rPr>
      <w:rFonts w:cs="Arial"/>
      <w:bCs/>
      <w:szCs w:val="26"/>
      <w:u w:val="single"/>
      <w:lang w:val="en-US" w:eastAsia="en-US" w:bidi="ar-SA"/>
    </w:rPr>
  </w:style>
  <w:style w:type="character" w:customStyle="1" w:styleId="StyleunderlineBold0">
    <w:name w:val="Style underline + Bold"/>
    <w:basedOn w:val="underline"/>
    <w:rsid w:val="003D2310"/>
    <w:rPr>
      <w:u w:val="single"/>
      <w:lang w:val="en-US" w:eastAsia="en-US" w:bidi="ar-SA"/>
    </w:rPr>
  </w:style>
  <w:style w:type="character" w:customStyle="1" w:styleId="StyleunderlineCharNotBold">
    <w:name w:val="Style underline Char + Not Bold"/>
    <w:basedOn w:val="underlineChar0"/>
    <w:rsid w:val="003D2310"/>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3D2310"/>
    <w:pPr>
      <w:spacing w:after="0" w:line="240" w:lineRule="auto"/>
    </w:pPr>
    <w:rPr>
      <w:rFonts w:eastAsia="Times New Roman"/>
      <w:b/>
      <w:u w:val="single"/>
    </w:rPr>
  </w:style>
  <w:style w:type="character" w:customStyle="1" w:styleId="UnderlineChar5Char">
    <w:name w:val="Underline Char5 Char"/>
    <w:basedOn w:val="DefaultParagraphFont"/>
    <w:rsid w:val="003D2310"/>
    <w:rPr>
      <w:szCs w:val="24"/>
      <w:u w:val="single"/>
      <w:lang w:val="en-US" w:eastAsia="en-US" w:bidi="ar-SA"/>
    </w:rPr>
  </w:style>
  <w:style w:type="paragraph" w:customStyle="1" w:styleId="UnderlineChar4">
    <w:name w:val="Underline Char4"/>
    <w:basedOn w:val="Normal"/>
    <w:link w:val="UnderlineChar4Char"/>
    <w:qFormat/>
    <w:rsid w:val="003D2310"/>
    <w:pPr>
      <w:spacing w:after="0" w:line="240"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3D2310"/>
    <w:pPr>
      <w:spacing w:after="0" w:line="240" w:lineRule="auto"/>
    </w:pPr>
    <w:rPr>
      <w:rFonts w:asciiTheme="minorHAnsi" w:hAnsiTheme="minorHAnsi" w:cstheme="minorBidi"/>
      <w:b/>
      <w:sz w:val="24"/>
      <w:u w:val="single"/>
    </w:rPr>
  </w:style>
  <w:style w:type="paragraph" w:customStyle="1" w:styleId="UnderlineChar30">
    <w:name w:val="Underline Char3"/>
    <w:basedOn w:val="Normal"/>
    <w:link w:val="UnderlineChar3Char"/>
    <w:qFormat/>
    <w:rsid w:val="003D2310"/>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3D2310"/>
    <w:rPr>
      <w:rFonts w:ascii="Calibri" w:eastAsia="Times New Roman" w:hAnsi="Calibri" w:cs="Calibri"/>
      <w:sz w:val="16"/>
      <w:u w:val="single"/>
    </w:rPr>
  </w:style>
  <w:style w:type="paragraph" w:customStyle="1" w:styleId="BoldandUnderlineChar3Char">
    <w:name w:val="Bold and Underline Char3 Char"/>
    <w:basedOn w:val="Normal"/>
    <w:link w:val="BoldandUnderlineChar3CharChar"/>
    <w:qFormat/>
    <w:rsid w:val="003D2310"/>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3D2310"/>
    <w:rPr>
      <w:rFonts w:ascii="Calibri" w:eastAsia="Times New Roman" w:hAnsi="Calibri" w:cs="Calibri"/>
      <w:b/>
      <w:sz w:val="16"/>
      <w:u w:val="single"/>
    </w:rPr>
  </w:style>
  <w:style w:type="character" w:customStyle="1" w:styleId="base">
    <w:name w:val="base"/>
    <w:basedOn w:val="DefaultParagraphFont"/>
    <w:rsid w:val="003D2310"/>
  </w:style>
  <w:style w:type="character" w:customStyle="1" w:styleId="part-of-speech">
    <w:name w:val="part-of-speech"/>
    <w:basedOn w:val="DefaultParagraphFont"/>
    <w:rsid w:val="003D2310"/>
  </w:style>
  <w:style w:type="paragraph" w:customStyle="1" w:styleId="UnderlineBoldIndent">
    <w:name w:val="Underline + Bold Indent"/>
    <w:basedOn w:val="Normal"/>
    <w:link w:val="UnderlineBoldIndentCharChar"/>
    <w:qFormat/>
    <w:rsid w:val="003D231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D2310"/>
    <w:rPr>
      <w:rFonts w:ascii="Calibri" w:eastAsia="Times New Roman" w:hAnsi="Calibri" w:cs="Calibri"/>
      <w:sz w:val="16"/>
      <w:szCs w:val="20"/>
      <w:u w:val="thick"/>
    </w:rPr>
  </w:style>
  <w:style w:type="paragraph" w:customStyle="1" w:styleId="StyleUnderlineBoldIndent11pt">
    <w:name w:val="Style Underline + Bold Indent + 11 pt"/>
    <w:basedOn w:val="UnderlineBoldIndent"/>
    <w:link w:val="StyleUnderlineBoldIndent11ptChar"/>
    <w:qFormat/>
    <w:rsid w:val="003D2310"/>
    <w:rPr>
      <w:u w:val="single"/>
    </w:rPr>
  </w:style>
  <w:style w:type="character" w:customStyle="1" w:styleId="StyleUnderlineBoldIndent11ptChar">
    <w:name w:val="Style Underline + Bold Indent + 11 pt Char"/>
    <w:link w:val="StyleUnderlineBoldIndent11pt"/>
    <w:rsid w:val="003D2310"/>
    <w:rPr>
      <w:rFonts w:ascii="Calibri" w:eastAsia="Times New Roman" w:hAnsi="Calibri" w:cs="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3D2310"/>
    <w:rPr>
      <w:b/>
      <w:bCs/>
      <w:u w:val="single"/>
    </w:rPr>
  </w:style>
  <w:style w:type="character" w:customStyle="1" w:styleId="StyleUnderlineBoldIndent11ptBoldChar">
    <w:name w:val="Style Underline + Bold Indent + 11 pt Bold Char"/>
    <w:link w:val="StyleUnderlineBoldIndent11ptBold"/>
    <w:rsid w:val="003D2310"/>
    <w:rPr>
      <w:rFonts w:ascii="Calibri" w:eastAsia="Times New Roman" w:hAnsi="Calibri" w:cs="Calibri"/>
      <w:b/>
      <w:bCs/>
      <w:sz w:val="16"/>
      <w:szCs w:val="20"/>
      <w:u w:val="single"/>
    </w:rPr>
  </w:style>
  <w:style w:type="character" w:customStyle="1" w:styleId="FontStyle177">
    <w:name w:val="Font Style177"/>
    <w:basedOn w:val="DefaultParagraphFont"/>
    <w:uiPriority w:val="99"/>
    <w:rsid w:val="003D2310"/>
    <w:rPr>
      <w:rFonts w:ascii="Times New Roman" w:hAnsi="Times New Roman" w:cs="Times New Roman"/>
      <w:sz w:val="20"/>
      <w:szCs w:val="20"/>
    </w:rPr>
  </w:style>
  <w:style w:type="character" w:customStyle="1" w:styleId="FontStyle173">
    <w:name w:val="Font Style173"/>
    <w:basedOn w:val="DefaultParagraphFont"/>
    <w:uiPriority w:val="99"/>
    <w:rsid w:val="003D2310"/>
    <w:rPr>
      <w:rFonts w:ascii="Times New Roman" w:hAnsi="Times New Roman" w:cs="Times New Roman"/>
      <w:sz w:val="14"/>
      <w:szCs w:val="14"/>
    </w:rPr>
  </w:style>
  <w:style w:type="character" w:customStyle="1" w:styleId="FontStyle151">
    <w:name w:val="Font Style151"/>
    <w:basedOn w:val="DefaultParagraphFont"/>
    <w:uiPriority w:val="99"/>
    <w:rsid w:val="003D2310"/>
    <w:rPr>
      <w:rFonts w:ascii="Arial Narrow" w:hAnsi="Arial Narrow" w:cs="Arial Narrow"/>
      <w:b/>
      <w:bCs/>
      <w:sz w:val="12"/>
      <w:szCs w:val="12"/>
    </w:rPr>
  </w:style>
  <w:style w:type="character" w:customStyle="1" w:styleId="FontStyle156">
    <w:name w:val="Font Style156"/>
    <w:basedOn w:val="DefaultParagraphFont"/>
    <w:uiPriority w:val="99"/>
    <w:rsid w:val="003D2310"/>
    <w:rPr>
      <w:rFonts w:ascii="Arial Narrow" w:hAnsi="Arial Narrow" w:cs="Arial Narrow"/>
      <w:sz w:val="8"/>
      <w:szCs w:val="8"/>
    </w:rPr>
  </w:style>
  <w:style w:type="character" w:customStyle="1" w:styleId="FontStyle160">
    <w:name w:val="Font Style160"/>
    <w:basedOn w:val="DefaultParagraphFont"/>
    <w:uiPriority w:val="99"/>
    <w:rsid w:val="003D2310"/>
    <w:rPr>
      <w:rFonts w:ascii="Times New Roman" w:hAnsi="Times New Roman" w:cs="Times New Roman"/>
      <w:b/>
      <w:bCs/>
      <w:sz w:val="20"/>
      <w:szCs w:val="20"/>
    </w:rPr>
  </w:style>
  <w:style w:type="character" w:customStyle="1" w:styleId="FontStyle178">
    <w:name w:val="Font Style178"/>
    <w:basedOn w:val="DefaultParagraphFont"/>
    <w:uiPriority w:val="99"/>
    <w:rsid w:val="003D2310"/>
    <w:rPr>
      <w:rFonts w:ascii="Times New Roman" w:hAnsi="Times New Roman" w:cs="Times New Roman"/>
      <w:sz w:val="18"/>
      <w:szCs w:val="18"/>
    </w:rPr>
  </w:style>
  <w:style w:type="paragraph" w:customStyle="1" w:styleId="Style140">
    <w:name w:val="Style14"/>
    <w:basedOn w:val="Normal"/>
    <w:uiPriority w:val="99"/>
    <w:qFormat/>
    <w:rsid w:val="003D231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3D2310"/>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3D2310"/>
    <w:rPr>
      <w:rFonts w:ascii="Times New Roman" w:hAnsi="Times New Roman" w:cs="Times New Roman"/>
      <w:sz w:val="12"/>
      <w:szCs w:val="12"/>
    </w:rPr>
  </w:style>
  <w:style w:type="paragraph" w:customStyle="1" w:styleId="Style90">
    <w:name w:val="Style9"/>
    <w:basedOn w:val="Normal"/>
    <w:uiPriority w:val="99"/>
    <w:qFormat/>
    <w:rsid w:val="003D231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3D231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3D2310"/>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3D2310"/>
    <w:rPr>
      <w:rFonts w:ascii="Times New Roman" w:hAnsi="Times New Roman" w:cs="Times New Roman"/>
      <w:sz w:val="16"/>
      <w:szCs w:val="16"/>
    </w:rPr>
  </w:style>
  <w:style w:type="paragraph" w:customStyle="1" w:styleId="Stylecard11pt">
    <w:name w:val="Style card + 11 pt"/>
    <w:basedOn w:val="Normal"/>
    <w:link w:val="Stylecard11ptChar"/>
    <w:qFormat/>
    <w:rsid w:val="003D2310"/>
    <w:pPr>
      <w:spacing w:after="0" w:line="240" w:lineRule="auto"/>
      <w:ind w:left="288" w:right="288"/>
    </w:pPr>
    <w:rPr>
      <w:rFonts w:eastAsia="SimSun"/>
      <w:lang w:eastAsia="zh-CN"/>
    </w:rPr>
  </w:style>
  <w:style w:type="character" w:customStyle="1" w:styleId="Stylecard11ptChar">
    <w:name w:val="Style card + 11 pt Char"/>
    <w:link w:val="Stylecard11pt"/>
    <w:rsid w:val="003D2310"/>
    <w:rPr>
      <w:rFonts w:ascii="Calibri" w:eastAsia="SimSun" w:hAnsi="Calibri" w:cs="Calibri"/>
      <w:sz w:val="16"/>
      <w:lang w:eastAsia="zh-CN"/>
    </w:rPr>
  </w:style>
  <w:style w:type="character" w:customStyle="1" w:styleId="globalcontentbody">
    <w:name w:val="globalcontentbody"/>
    <w:basedOn w:val="DefaultParagraphFont"/>
    <w:rsid w:val="003D2310"/>
  </w:style>
  <w:style w:type="character" w:customStyle="1" w:styleId="authorbio">
    <w:name w:val="authorbio"/>
    <w:basedOn w:val="DefaultParagraphFont"/>
    <w:rsid w:val="003D2310"/>
  </w:style>
  <w:style w:type="character" w:customStyle="1" w:styleId="StyleBoldandUnderlineCharChar11pt">
    <w:name w:val="Style Bold and Underline Char Char + 11 pt"/>
    <w:basedOn w:val="DefaultParagraphFont"/>
    <w:rsid w:val="003D2310"/>
    <w:rPr>
      <w:b/>
      <w:bCs/>
      <w:noProof w:val="0"/>
      <w:sz w:val="20"/>
      <w:u w:val="single"/>
      <w:lang w:val="en-US" w:eastAsia="en-US" w:bidi="ar-SA"/>
    </w:rPr>
  </w:style>
  <w:style w:type="character" w:customStyle="1" w:styleId="Hyperlink23">
    <w:name w:val="Hyperlink23"/>
    <w:basedOn w:val="DefaultParagraphFont"/>
    <w:rsid w:val="003D2310"/>
    <w:rPr>
      <w:color w:val="3300CC"/>
      <w:u w:val="single"/>
    </w:rPr>
  </w:style>
  <w:style w:type="character" w:customStyle="1" w:styleId="CharChar114">
    <w:name w:val="Char Char114"/>
    <w:basedOn w:val="DefaultParagraphFont"/>
    <w:rsid w:val="003D2310"/>
    <w:rPr>
      <w:rFonts w:cs="Arial"/>
      <w:bCs/>
      <w:szCs w:val="26"/>
      <w:u w:val="single"/>
      <w:lang w:val="en-US" w:eastAsia="en-US" w:bidi="ar-SA"/>
    </w:rPr>
  </w:style>
  <w:style w:type="character" w:customStyle="1" w:styleId="CharChar112">
    <w:name w:val="Char Char112"/>
    <w:basedOn w:val="DefaultParagraphFont"/>
    <w:rsid w:val="003D2310"/>
    <w:rPr>
      <w:rFonts w:cs="Arial"/>
      <w:bCs/>
      <w:szCs w:val="26"/>
      <w:u w:val="single"/>
      <w:lang w:val="en-US" w:eastAsia="en-US" w:bidi="ar-SA"/>
    </w:rPr>
  </w:style>
  <w:style w:type="paragraph" w:customStyle="1" w:styleId="WW-Default1">
    <w:name w:val="WW-Default1"/>
    <w:basedOn w:val="Normal"/>
    <w:qFormat/>
    <w:rsid w:val="003D2310"/>
    <w:pPr>
      <w:suppressAutoHyphens/>
      <w:spacing w:after="0" w:line="240" w:lineRule="auto"/>
    </w:pPr>
    <w:rPr>
      <w:rFonts w:eastAsia="Times New Roman"/>
      <w:b/>
      <w:bCs/>
      <w:szCs w:val="20"/>
      <w:lang w:eastAsia="ar-SA"/>
    </w:rPr>
  </w:style>
  <w:style w:type="character" w:customStyle="1" w:styleId="zoomme">
    <w:name w:val="zoomme"/>
    <w:basedOn w:val="DefaultParagraphFont"/>
    <w:rsid w:val="003D2310"/>
  </w:style>
  <w:style w:type="character" w:customStyle="1" w:styleId="classauthor">
    <w:name w:val="class=&quot;author&quot;"/>
    <w:basedOn w:val="DefaultParagraphFont"/>
    <w:rsid w:val="003D2310"/>
  </w:style>
  <w:style w:type="paragraph" w:customStyle="1" w:styleId="Stylecard11ptUnderline">
    <w:name w:val="Style card + 11 pt Underline"/>
    <w:basedOn w:val="Normal"/>
    <w:link w:val="Stylecard11ptUnderlineChar"/>
    <w:qFormat/>
    <w:rsid w:val="003D2310"/>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3D2310"/>
    <w:rPr>
      <w:rFonts w:ascii="Times New Roman" w:eastAsia="SimSun" w:hAnsi="Times New Roman" w:cs="Times New Roman"/>
      <w:sz w:val="16"/>
      <w:u w:val="single"/>
      <w:lang w:eastAsia="zh-CN"/>
    </w:rPr>
  </w:style>
  <w:style w:type="character" w:customStyle="1" w:styleId="officialstitle-">
    <w:name w:val="official_s_title-"/>
    <w:basedOn w:val="DefaultParagraphFont"/>
    <w:rsid w:val="003D2310"/>
  </w:style>
  <w:style w:type="character" w:customStyle="1" w:styleId="officialsbureau">
    <w:name w:val="official_s_bureau"/>
    <w:basedOn w:val="DefaultParagraphFont"/>
    <w:rsid w:val="003D231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D2310"/>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D2310"/>
    <w:rPr>
      <w:rFonts w:ascii="Calibri" w:eastAsia="Times New Roman" w:hAnsi="Calibri" w:cs="Arial"/>
      <w:b/>
      <w:szCs w:val="28"/>
    </w:rPr>
  </w:style>
  <w:style w:type="character" w:customStyle="1" w:styleId="gray">
    <w:name w:val="gray"/>
    <w:basedOn w:val="DefaultParagraphFont"/>
    <w:rsid w:val="003D2310"/>
  </w:style>
  <w:style w:type="character" w:customStyle="1" w:styleId="Styleunderline11ptBorderSinglesolidlineAuto05p">
    <w:name w:val="Style underline + 11 pt Border: : (Single solid line Auto  0.5 p..."/>
    <w:rsid w:val="003D2310"/>
    <w:rPr>
      <w:sz w:val="20"/>
      <w:u w:val="single"/>
      <w:bdr w:val="single" w:sz="4" w:space="0" w:color="auto"/>
    </w:rPr>
  </w:style>
  <w:style w:type="character" w:customStyle="1" w:styleId="Citation-CompleteChar">
    <w:name w:val="Citation - Complete Char"/>
    <w:basedOn w:val="DefaultParagraphFont"/>
    <w:link w:val="Citation-Complete"/>
    <w:locked/>
    <w:rsid w:val="003D2310"/>
    <w:rPr>
      <w:rFonts w:ascii="Calibri" w:hAnsi="Calibri" w:cs="Calibri"/>
      <w:sz w:val="16"/>
    </w:rPr>
  </w:style>
  <w:style w:type="paragraph" w:customStyle="1" w:styleId="StyleStyle49ptBoldItalic">
    <w:name w:val="Style Style4 + 9 pt Bold Italic"/>
    <w:basedOn w:val="Normal"/>
    <w:link w:val="StyleStyle49ptBoldItalicChar"/>
    <w:qFormat/>
    <w:rsid w:val="003D2310"/>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D2310"/>
    <w:rPr>
      <w:rFonts w:ascii="Calibri" w:eastAsia="Times New Roman" w:hAnsi="Calibri" w:cs="Calibri"/>
      <w:b/>
      <w:bCs/>
      <w:i/>
      <w:iCs/>
      <w:sz w:val="16"/>
      <w:u w:val="single"/>
    </w:rPr>
  </w:style>
  <w:style w:type="character" w:customStyle="1" w:styleId="newscontent">
    <w:name w:val="newscontent"/>
    <w:rsid w:val="003D2310"/>
  </w:style>
  <w:style w:type="character" w:customStyle="1" w:styleId="FontStyle172">
    <w:name w:val="Font Style172"/>
    <w:basedOn w:val="DefaultParagraphFont"/>
    <w:uiPriority w:val="99"/>
    <w:rsid w:val="003D2310"/>
    <w:rPr>
      <w:rFonts w:ascii="Times New Roman" w:hAnsi="Times New Roman" w:cs="Times New Roman"/>
      <w:b/>
      <w:bCs/>
      <w:sz w:val="16"/>
      <w:szCs w:val="16"/>
    </w:rPr>
  </w:style>
  <w:style w:type="paragraph" w:customStyle="1" w:styleId="Style180">
    <w:name w:val="Style18"/>
    <w:basedOn w:val="Normal"/>
    <w:uiPriority w:val="99"/>
    <w:qFormat/>
    <w:rsid w:val="003D2310"/>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3D2310"/>
    <w:rPr>
      <w:rFonts w:ascii="Times New Roman" w:hAnsi="Times New Roman" w:cs="Times New Roman"/>
      <w:i/>
      <w:iCs/>
      <w:sz w:val="16"/>
      <w:szCs w:val="16"/>
    </w:rPr>
  </w:style>
  <w:style w:type="character" w:customStyle="1" w:styleId="FontStyle162">
    <w:name w:val="Font Style162"/>
    <w:basedOn w:val="DefaultParagraphFont"/>
    <w:uiPriority w:val="99"/>
    <w:rsid w:val="003D2310"/>
    <w:rPr>
      <w:rFonts w:ascii="Times New Roman" w:hAnsi="Times New Roman" w:cs="Times New Roman"/>
      <w:b/>
      <w:bCs/>
      <w:sz w:val="18"/>
      <w:szCs w:val="18"/>
    </w:rPr>
  </w:style>
  <w:style w:type="character" w:customStyle="1" w:styleId="FontStyle167">
    <w:name w:val="Font Style167"/>
    <w:basedOn w:val="DefaultParagraphFont"/>
    <w:uiPriority w:val="99"/>
    <w:rsid w:val="003D2310"/>
    <w:rPr>
      <w:rFonts w:ascii="Times New Roman" w:hAnsi="Times New Roman" w:cs="Times New Roman"/>
      <w:sz w:val="10"/>
      <w:szCs w:val="10"/>
    </w:rPr>
  </w:style>
  <w:style w:type="character" w:customStyle="1" w:styleId="FontStyle174">
    <w:name w:val="Font Style174"/>
    <w:basedOn w:val="DefaultParagraphFont"/>
    <w:uiPriority w:val="99"/>
    <w:rsid w:val="003D2310"/>
    <w:rPr>
      <w:rFonts w:ascii="Arial Narrow" w:hAnsi="Arial Narrow" w:cs="Arial Narrow"/>
      <w:b/>
      <w:bCs/>
      <w:sz w:val="18"/>
      <w:szCs w:val="18"/>
    </w:rPr>
  </w:style>
  <w:style w:type="paragraph" w:customStyle="1" w:styleId="Style47">
    <w:name w:val="Style47"/>
    <w:basedOn w:val="Normal"/>
    <w:uiPriority w:val="99"/>
    <w:qFormat/>
    <w:rsid w:val="003D2310"/>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3D2310"/>
    <w:rPr>
      <w:rFonts w:ascii="Times New Roman" w:hAnsi="Times New Roman" w:cs="Times New Roman"/>
      <w:sz w:val="12"/>
      <w:szCs w:val="12"/>
    </w:rPr>
  </w:style>
  <w:style w:type="paragraph" w:customStyle="1" w:styleId="Style24">
    <w:name w:val="Style24"/>
    <w:basedOn w:val="Normal"/>
    <w:uiPriority w:val="99"/>
    <w:qFormat/>
    <w:rsid w:val="003D231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3D231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3D2310"/>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3D2310"/>
    <w:rPr>
      <w:rFonts w:ascii="Times New Roman" w:hAnsi="Times New Roman" w:cs="Times New Roman"/>
      <w:b/>
      <w:bCs/>
      <w:sz w:val="18"/>
      <w:szCs w:val="18"/>
    </w:rPr>
  </w:style>
  <w:style w:type="paragraph" w:customStyle="1" w:styleId="Style210">
    <w:name w:val="Style21"/>
    <w:basedOn w:val="Normal"/>
    <w:uiPriority w:val="99"/>
    <w:qFormat/>
    <w:rsid w:val="003D231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3D2310"/>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3D2310"/>
    <w:pPr>
      <w:spacing w:before="200" w:line="240" w:lineRule="auto"/>
    </w:pPr>
    <w:rPr>
      <w:bCs w:val="0"/>
    </w:rPr>
  </w:style>
  <w:style w:type="paragraph" w:customStyle="1" w:styleId="Aa">
    <w:name w:val="A"/>
    <w:basedOn w:val="Default"/>
    <w:next w:val="Default"/>
    <w:rsid w:val="003D2310"/>
    <w:rPr>
      <w:rFonts w:eastAsia="Times New Roman"/>
      <w:color w:val="auto"/>
      <w:lang w:bidi="en-US"/>
    </w:rPr>
  </w:style>
  <w:style w:type="character" w:customStyle="1" w:styleId="ac">
    <w:name w:val="••••"/>
    <w:rsid w:val="003D2310"/>
    <w:rPr>
      <w:color w:val="000000"/>
    </w:rPr>
  </w:style>
  <w:style w:type="character" w:customStyle="1" w:styleId="UL-Bold">
    <w:name w:val="UL-Bold"/>
    <w:basedOn w:val="DefaultParagraphFont"/>
    <w:rsid w:val="003D2310"/>
    <w:rPr>
      <w:u w:val="thick"/>
    </w:rPr>
  </w:style>
  <w:style w:type="character" w:customStyle="1" w:styleId="UL-None">
    <w:name w:val="UL-None"/>
    <w:basedOn w:val="DefaultParagraphFont"/>
    <w:rsid w:val="003D2310"/>
    <w:rPr>
      <w:u w:val="none"/>
    </w:rPr>
  </w:style>
  <w:style w:type="character" w:customStyle="1" w:styleId="styletimesnewroman12ptbold0">
    <w:name w:val="styletimesnewroman12ptbold"/>
    <w:basedOn w:val="DefaultParagraphFont"/>
    <w:rsid w:val="003D2310"/>
  </w:style>
  <w:style w:type="character" w:customStyle="1" w:styleId="FontStyle19">
    <w:name w:val="Font Style19"/>
    <w:basedOn w:val="DefaultParagraphFont"/>
    <w:uiPriority w:val="99"/>
    <w:rsid w:val="003D2310"/>
    <w:rPr>
      <w:rFonts w:ascii="Times New Roman" w:hAnsi="Times New Roman" w:cs="Times New Roman"/>
      <w:sz w:val="18"/>
      <w:szCs w:val="18"/>
    </w:rPr>
  </w:style>
  <w:style w:type="character" w:customStyle="1" w:styleId="UnderlineBox">
    <w:name w:val="Underline + Box"/>
    <w:uiPriority w:val="1"/>
    <w:qFormat/>
    <w:rsid w:val="003D2310"/>
    <w:rPr>
      <w:rFonts w:ascii="Georgia" w:hAnsi="Georgia"/>
      <w:b w:val="0"/>
      <w:sz w:val="22"/>
      <w:u w:val="single"/>
      <w:bdr w:val="single" w:sz="4" w:space="0" w:color="auto"/>
    </w:rPr>
  </w:style>
  <w:style w:type="character" w:customStyle="1" w:styleId="10ptnotbold">
    <w:name w:val="10ptnotbold"/>
    <w:basedOn w:val="DefaultParagraphFont"/>
    <w:rsid w:val="003D2310"/>
    <w:rPr>
      <w:sz w:val="20"/>
    </w:rPr>
  </w:style>
  <w:style w:type="paragraph" w:customStyle="1" w:styleId="ALLCAPS">
    <w:name w:val="ALL CAPS"/>
    <w:basedOn w:val="Normal"/>
    <w:link w:val="ALLCAPSChar"/>
    <w:qFormat/>
    <w:rsid w:val="003D2310"/>
    <w:pPr>
      <w:spacing w:after="0" w:line="240" w:lineRule="auto"/>
    </w:pPr>
    <w:rPr>
      <w:rFonts w:eastAsia="Times New Roman"/>
      <w:b/>
      <w:caps/>
      <w:szCs w:val="20"/>
    </w:rPr>
  </w:style>
  <w:style w:type="character" w:customStyle="1" w:styleId="kn">
    <w:name w:val="kn"/>
    <w:basedOn w:val="DefaultParagraphFont"/>
    <w:rsid w:val="003D2310"/>
  </w:style>
  <w:style w:type="paragraph" w:customStyle="1" w:styleId="StyleCardworksLinespacingsingle">
    <w:name w:val="Style Card works + Line spacing:  single"/>
    <w:basedOn w:val="Normal"/>
    <w:link w:val="StyleCardworksLinespacingsingleChar"/>
    <w:qFormat/>
    <w:rsid w:val="003D2310"/>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D2310"/>
    <w:rPr>
      <w:rFonts w:ascii="Calibri" w:eastAsia="Times New Roman" w:hAnsi="Calibri" w:cs="Calibri"/>
      <w:spacing w:val="-3"/>
      <w:sz w:val="16"/>
      <w:szCs w:val="20"/>
    </w:rPr>
  </w:style>
  <w:style w:type="paragraph" w:customStyle="1" w:styleId="BriefTitleWorks">
    <w:name w:val="Brief Title Works"/>
    <w:basedOn w:val="Heading1"/>
    <w:link w:val="BriefTitleWorksChar"/>
    <w:qFormat/>
    <w:rsid w:val="003D231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D2310"/>
    <w:rPr>
      <w:rFonts w:ascii="Calibri" w:eastAsia="Times New Roman" w:hAnsi="Calibri" w:cs="Arial"/>
      <w:b/>
      <w:bCs/>
      <w:kern w:val="32"/>
      <w:szCs w:val="32"/>
      <w:u w:val="single"/>
    </w:rPr>
  </w:style>
  <w:style w:type="character" w:customStyle="1" w:styleId="twelptblackblack1">
    <w:name w:val="twelptblackblack1"/>
    <w:basedOn w:val="DefaultParagraphFont"/>
    <w:rsid w:val="003D2310"/>
    <w:rPr>
      <w:rFonts w:ascii="Verdana" w:hAnsi="Verdana" w:hint="default"/>
      <w:color w:val="000000"/>
      <w:sz w:val="16"/>
      <w:szCs w:val="16"/>
    </w:rPr>
  </w:style>
  <w:style w:type="character" w:customStyle="1" w:styleId="TagCharCharCharChar0">
    <w:name w:val="Tag Char Char Char Char"/>
    <w:basedOn w:val="DefaultParagraphFont"/>
    <w:rsid w:val="003D2310"/>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3D2310"/>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3D2310"/>
    <w:rPr>
      <w:sz w:val="30"/>
      <w:szCs w:val="30"/>
    </w:rPr>
  </w:style>
  <w:style w:type="character" w:customStyle="1" w:styleId="CharacterStyle13">
    <w:name w:val="Character Style 13"/>
    <w:rsid w:val="003D2310"/>
    <w:rPr>
      <w:i/>
      <w:iCs/>
      <w:sz w:val="17"/>
      <w:szCs w:val="17"/>
    </w:rPr>
  </w:style>
  <w:style w:type="character" w:customStyle="1" w:styleId="CardsNotUnderlined">
    <w:name w:val="Cards Not Underlined"/>
    <w:rsid w:val="003D2310"/>
    <w:rPr>
      <w:rFonts w:ascii="Times New Roman" w:hAnsi="Times New Roman"/>
      <w:sz w:val="16"/>
    </w:rPr>
  </w:style>
  <w:style w:type="character" w:customStyle="1" w:styleId="a13">
    <w:name w:val="a1"/>
    <w:rsid w:val="003D2310"/>
    <w:rPr>
      <w:color w:val="008000"/>
    </w:rPr>
  </w:style>
  <w:style w:type="paragraph" w:customStyle="1" w:styleId="Fifth">
    <w:name w:val="Fifth"/>
    <w:basedOn w:val="Normal"/>
    <w:link w:val="FifthChar"/>
    <w:qFormat/>
    <w:rsid w:val="003D2310"/>
    <w:pPr>
      <w:spacing w:after="0" w:line="240" w:lineRule="auto"/>
    </w:pPr>
    <w:rPr>
      <w:rFonts w:eastAsia="Times New Roman"/>
      <w:lang w:val="x-none" w:eastAsia="x-none"/>
    </w:rPr>
  </w:style>
  <w:style w:type="character" w:customStyle="1" w:styleId="FifthChar">
    <w:name w:val="Fifth Char"/>
    <w:link w:val="Fifth"/>
    <w:rsid w:val="003D2310"/>
    <w:rPr>
      <w:rFonts w:ascii="Calibri" w:eastAsia="Times New Roman" w:hAnsi="Calibri" w:cs="Calibri"/>
      <w:sz w:val="16"/>
      <w:lang w:val="x-none" w:eastAsia="x-none"/>
    </w:rPr>
  </w:style>
  <w:style w:type="paragraph" w:customStyle="1" w:styleId="Repeatblockheading0">
    <w:name w:val="Repeat block heading"/>
    <w:basedOn w:val="Normal"/>
    <w:rsid w:val="003D2310"/>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3D2310"/>
  </w:style>
  <w:style w:type="character" w:customStyle="1" w:styleId="imgcreditcaption">
    <w:name w:val="imgcreditcaption"/>
    <w:rsid w:val="003D2310"/>
  </w:style>
  <w:style w:type="character" w:customStyle="1" w:styleId="current-article">
    <w:name w:val="current-article"/>
    <w:rsid w:val="003D2310"/>
  </w:style>
  <w:style w:type="character" w:customStyle="1" w:styleId="hps">
    <w:name w:val="hps"/>
    <w:rsid w:val="003D2310"/>
  </w:style>
  <w:style w:type="paragraph" w:customStyle="1" w:styleId="introduction">
    <w:name w:val="introduction"/>
    <w:basedOn w:val="Normal"/>
    <w:qFormat/>
    <w:rsid w:val="003D231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3D2310"/>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3D2310"/>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3D2310"/>
    <w:rPr>
      <w:rFonts w:cs="Calibri"/>
    </w:rPr>
  </w:style>
  <w:style w:type="paragraph" w:customStyle="1" w:styleId="CitationCharCharCharCharCharCharChar">
    <w:name w:val="Citation Char Char Char Char Char Char Char"/>
    <w:basedOn w:val="Normal"/>
    <w:link w:val="CitationCharCharCharCharCharCharCharChar"/>
    <w:rsid w:val="003D2310"/>
    <w:pPr>
      <w:spacing w:after="0" w:line="240" w:lineRule="auto"/>
      <w:ind w:left="1440" w:right="1440"/>
    </w:pPr>
    <w:rPr>
      <w:rFonts w:asciiTheme="minorHAnsi" w:hAnsiTheme="minorHAnsi"/>
      <w:sz w:val="24"/>
    </w:rPr>
  </w:style>
  <w:style w:type="paragraph" w:customStyle="1" w:styleId="pagpag1">
    <w:name w:val="pagpag1"/>
    <w:basedOn w:val="Normal"/>
    <w:uiPriority w:val="99"/>
    <w:qFormat/>
    <w:rsid w:val="003D231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3D2310"/>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3D2310"/>
  </w:style>
  <w:style w:type="paragraph" w:customStyle="1" w:styleId="BodyText311">
    <w:name w:val="Body Text 31"/>
    <w:basedOn w:val="Normal"/>
    <w:next w:val="BodyText3"/>
    <w:unhideWhenUsed/>
    <w:rsid w:val="003D2310"/>
    <w:pPr>
      <w:spacing w:after="120" w:line="240" w:lineRule="auto"/>
    </w:pPr>
    <w:rPr>
      <w:bCs/>
      <w:color w:val="000000"/>
    </w:rPr>
  </w:style>
  <w:style w:type="paragraph" w:customStyle="1" w:styleId="BodyText210">
    <w:name w:val="Body Text 21"/>
    <w:basedOn w:val="Normal"/>
    <w:next w:val="BodyText2"/>
    <w:unhideWhenUsed/>
    <w:rsid w:val="003D2310"/>
    <w:pPr>
      <w:spacing w:after="120" w:line="480" w:lineRule="auto"/>
    </w:pPr>
    <w:rPr>
      <w:sz w:val="12"/>
    </w:rPr>
  </w:style>
  <w:style w:type="paragraph" w:customStyle="1" w:styleId="BodyTextIndent1">
    <w:name w:val="Body Text Indent1"/>
    <w:basedOn w:val="Normal"/>
    <w:next w:val="BodyTextIndent"/>
    <w:unhideWhenUsed/>
    <w:rsid w:val="003D2310"/>
    <w:pPr>
      <w:spacing w:after="120" w:line="240" w:lineRule="auto"/>
      <w:ind w:left="360"/>
    </w:pPr>
  </w:style>
  <w:style w:type="paragraph" w:customStyle="1" w:styleId="BodyTextIndent31">
    <w:name w:val="Body Text Indent 31"/>
    <w:basedOn w:val="Normal"/>
    <w:next w:val="BodyTextIndent3"/>
    <w:semiHidden/>
    <w:unhideWhenUsed/>
    <w:rsid w:val="003D2310"/>
    <w:pPr>
      <w:spacing w:after="120" w:line="240" w:lineRule="auto"/>
      <w:ind w:left="360"/>
    </w:pPr>
    <w:rPr>
      <w:sz w:val="14"/>
    </w:rPr>
  </w:style>
  <w:style w:type="paragraph" w:customStyle="1" w:styleId="BodyTextIndent21">
    <w:name w:val="Body Text Indent 21"/>
    <w:basedOn w:val="Normal"/>
    <w:next w:val="BodyTextIndent2"/>
    <w:unhideWhenUsed/>
    <w:rsid w:val="003D2310"/>
    <w:pPr>
      <w:spacing w:after="120" w:line="480" w:lineRule="auto"/>
      <w:ind w:left="360"/>
    </w:pPr>
  </w:style>
  <w:style w:type="character" w:customStyle="1" w:styleId="Caption11">
    <w:name w:val="Caption11"/>
    <w:rsid w:val="003D2310"/>
  </w:style>
  <w:style w:type="paragraph" w:customStyle="1" w:styleId="z-BottomofForm1">
    <w:name w:val="z-Bottom of Form1"/>
    <w:basedOn w:val="Normal"/>
    <w:next w:val="Normal"/>
    <w:hidden/>
    <w:unhideWhenUsed/>
    <w:rsid w:val="003D231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3D231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3D231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3D231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3D2310"/>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3D2310"/>
  </w:style>
  <w:style w:type="character" w:customStyle="1" w:styleId="StyleStyleunderlineBold11pt">
    <w:name w:val="Style Style underline + Bold + 11 pt"/>
    <w:rsid w:val="003D2310"/>
    <w:rPr>
      <w:bCs/>
      <w:sz w:val="20"/>
      <w:u w:val="single"/>
    </w:rPr>
  </w:style>
  <w:style w:type="character" w:customStyle="1" w:styleId="StyleunderlineAsianTimesNewRomanBold">
    <w:name w:val="Style underline + (Asian) Times New Roman Bold"/>
    <w:rsid w:val="003D2310"/>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3D2310"/>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3D2310"/>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3D2310"/>
    <w:rPr>
      <w:rFonts w:ascii="Times New Roman" w:eastAsia="Times New Roman" w:hAnsi="Times New Roman" w:cs="Calibri"/>
      <w:b/>
      <w:sz w:val="16"/>
      <w:u w:val="single"/>
      <w:lang w:val="x-none" w:eastAsia="x-none"/>
    </w:rPr>
  </w:style>
  <w:style w:type="character" w:customStyle="1" w:styleId="Style11ptBoldUnderlineBorderSinglesolidlineAuto1">
    <w:name w:val="Style 11 pt Bold Underline Border: : (Single solid line Auto  ...1"/>
    <w:rsid w:val="003D2310"/>
    <w:rPr>
      <w:b/>
      <w:bCs/>
      <w:sz w:val="20"/>
      <w:u w:val="single"/>
      <w:bdr w:val="single" w:sz="4" w:space="0" w:color="auto"/>
    </w:rPr>
  </w:style>
  <w:style w:type="paragraph" w:customStyle="1" w:styleId="emactive">
    <w:name w:val="emactive"/>
    <w:basedOn w:val="Normal"/>
    <w:uiPriority w:val="99"/>
    <w:qFormat/>
    <w:rsid w:val="003D231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3D231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3D2310"/>
    <w:rPr>
      <w:rFonts w:cs="Calibri"/>
      <w:u w:val="single"/>
      <w:shd w:val="clear" w:color="auto" w:fill="66FFFF"/>
    </w:rPr>
  </w:style>
  <w:style w:type="paragraph" w:customStyle="1" w:styleId="CardHighlight">
    <w:name w:val="Card Highlight"/>
    <w:basedOn w:val="Normal"/>
    <w:link w:val="CardHighlightChar"/>
    <w:qFormat/>
    <w:rsid w:val="003D2310"/>
    <w:pPr>
      <w:shd w:val="clear" w:color="auto" w:fill="66FFFF"/>
      <w:spacing w:after="0" w:line="240" w:lineRule="auto"/>
    </w:pPr>
    <w:rPr>
      <w:rFonts w:asciiTheme="minorHAnsi" w:hAnsiTheme="minorHAnsi"/>
      <w:sz w:val="24"/>
      <w:u w:val="single"/>
    </w:rPr>
  </w:style>
  <w:style w:type="paragraph" w:customStyle="1" w:styleId="norma">
    <w:name w:val="norma"/>
    <w:basedOn w:val="Heading3"/>
    <w:uiPriority w:val="99"/>
    <w:qFormat/>
    <w:rsid w:val="003D2310"/>
    <w:pPr>
      <w:spacing w:before="200" w:line="240" w:lineRule="auto"/>
    </w:pPr>
    <w:rPr>
      <w:rFonts w:eastAsia="MS Gothic" w:cs="Arial"/>
      <w:bCs w:val="0"/>
      <w:sz w:val="24"/>
      <w:lang w:eastAsia="zh-CN"/>
    </w:rPr>
  </w:style>
  <w:style w:type="character" w:customStyle="1" w:styleId="metaorigin">
    <w:name w:val="meta_origin"/>
    <w:rsid w:val="003D2310"/>
  </w:style>
  <w:style w:type="character" w:customStyle="1" w:styleId="eminfo">
    <w:name w:val="eminfo"/>
    <w:rsid w:val="003D2310"/>
  </w:style>
  <w:style w:type="character" w:customStyle="1" w:styleId="emhighlight">
    <w:name w:val="emhighlight"/>
    <w:rsid w:val="003D2310"/>
  </w:style>
  <w:style w:type="character" w:customStyle="1" w:styleId="last">
    <w:name w:val="last"/>
    <w:rsid w:val="003D2310"/>
  </w:style>
  <w:style w:type="character" w:customStyle="1" w:styleId="institution">
    <w:name w:val="institution"/>
    <w:rsid w:val="003D2310"/>
  </w:style>
  <w:style w:type="character" w:customStyle="1" w:styleId="NormalCard">
    <w:name w:val="Normal Card"/>
    <w:uiPriority w:val="1"/>
    <w:qFormat/>
    <w:rsid w:val="003D2310"/>
    <w:rPr>
      <w:rFonts w:ascii="Times New Roman" w:hAnsi="Times New Roman" w:cs="Times New Roman" w:hint="default"/>
      <w:sz w:val="24"/>
    </w:rPr>
  </w:style>
  <w:style w:type="character" w:customStyle="1" w:styleId="timebox">
    <w:name w:val="timebox"/>
    <w:rsid w:val="003D2310"/>
  </w:style>
  <w:style w:type="character" w:customStyle="1" w:styleId="Heading2Subtext">
    <w:name w:val="Heading 2 Subtext"/>
    <w:rsid w:val="003D2310"/>
    <w:rPr>
      <w:rFonts w:ascii="Times New Roman" w:hAnsi="Times New Roman" w:cs="Times New Roman" w:hint="default"/>
      <w:sz w:val="16"/>
    </w:rPr>
  </w:style>
  <w:style w:type="table" w:styleId="MediumGrid1">
    <w:name w:val="Medium Grid 1"/>
    <w:basedOn w:val="TableNormal"/>
    <w:uiPriority w:val="67"/>
    <w:rsid w:val="003D231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3D231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3D231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3D231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3D2310"/>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3D2310"/>
    <w:rPr>
      <w:rFonts w:ascii="Calibri" w:hAnsi="Calibri" w:cs="Calibri"/>
      <w:b/>
      <w:sz w:val="16"/>
    </w:rPr>
  </w:style>
  <w:style w:type="character" w:customStyle="1" w:styleId="caps-label">
    <w:name w:val="caps-label"/>
    <w:rsid w:val="003D2310"/>
  </w:style>
  <w:style w:type="paragraph" w:customStyle="1" w:styleId="firstletter">
    <w:name w:val="firstletter"/>
    <w:basedOn w:val="Normal"/>
    <w:qFormat/>
    <w:rsid w:val="003D2310"/>
    <w:pPr>
      <w:spacing w:before="100" w:beforeAutospacing="1" w:after="100" w:afterAutospacing="1" w:line="240" w:lineRule="auto"/>
    </w:pPr>
    <w:rPr>
      <w:rFonts w:eastAsia="Times New Roman"/>
      <w:sz w:val="24"/>
    </w:rPr>
  </w:style>
  <w:style w:type="paragraph" w:customStyle="1" w:styleId="more">
    <w:name w:val="more"/>
    <w:basedOn w:val="Normal"/>
    <w:qFormat/>
    <w:rsid w:val="003D2310"/>
    <w:pPr>
      <w:spacing w:before="100" w:beforeAutospacing="1" w:after="100" w:afterAutospacing="1" w:line="240" w:lineRule="auto"/>
    </w:pPr>
    <w:rPr>
      <w:rFonts w:eastAsia="Times New Roman"/>
      <w:sz w:val="24"/>
    </w:rPr>
  </w:style>
  <w:style w:type="character" w:customStyle="1" w:styleId="cardshighlight0">
    <w:name w:val="cardshighlight"/>
    <w:rsid w:val="003D2310"/>
  </w:style>
  <w:style w:type="character" w:customStyle="1" w:styleId="cardsfont12pt1">
    <w:name w:val="cardsfont12pt"/>
    <w:rsid w:val="003D2310"/>
  </w:style>
  <w:style w:type="paragraph" w:customStyle="1" w:styleId="H1numbered">
    <w:name w:val="H1 numbered"/>
    <w:basedOn w:val="Normal"/>
    <w:qFormat/>
    <w:rsid w:val="003D2310"/>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D2310"/>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D2310"/>
  </w:style>
  <w:style w:type="character" w:customStyle="1" w:styleId="backcontent">
    <w:name w:val="backcontent"/>
    <w:rsid w:val="003D2310"/>
  </w:style>
  <w:style w:type="character" w:customStyle="1" w:styleId="daystmp">
    <w:name w:val="daystmp"/>
    <w:rsid w:val="003D2310"/>
  </w:style>
  <w:style w:type="paragraph" w:customStyle="1" w:styleId="in">
    <w:name w:val="in"/>
    <w:basedOn w:val="Normal"/>
    <w:qFormat/>
    <w:rsid w:val="003D2310"/>
    <w:pPr>
      <w:spacing w:before="100" w:beforeAutospacing="1" w:after="100" w:afterAutospacing="1" w:line="240" w:lineRule="auto"/>
    </w:pPr>
    <w:rPr>
      <w:rFonts w:eastAsia="Times New Roman"/>
      <w:sz w:val="24"/>
    </w:rPr>
  </w:style>
  <w:style w:type="character" w:customStyle="1" w:styleId="cardsfont12ptchar">
    <w:name w:val="cardsfont12ptchar"/>
    <w:rsid w:val="003D2310"/>
  </w:style>
  <w:style w:type="character" w:customStyle="1" w:styleId="gal">
    <w:name w:val="gal"/>
    <w:rsid w:val="003D2310"/>
  </w:style>
  <w:style w:type="paragraph" w:customStyle="1" w:styleId="imagecontain">
    <w:name w:val="imagecontain"/>
    <w:basedOn w:val="Normal"/>
    <w:qFormat/>
    <w:rsid w:val="003D2310"/>
    <w:pPr>
      <w:spacing w:before="100" w:beforeAutospacing="1" w:after="100" w:afterAutospacing="1" w:line="240" w:lineRule="auto"/>
    </w:pPr>
    <w:rPr>
      <w:rFonts w:eastAsia="Times New Roman"/>
      <w:sz w:val="24"/>
    </w:rPr>
  </w:style>
  <w:style w:type="character" w:customStyle="1" w:styleId="imagedateline">
    <w:name w:val="image_dateline"/>
    <w:rsid w:val="003D2310"/>
  </w:style>
  <w:style w:type="character" w:customStyle="1" w:styleId="authordatecharchar">
    <w:name w:val="authordatecharchar"/>
    <w:rsid w:val="003D2310"/>
  </w:style>
  <w:style w:type="character" w:customStyle="1" w:styleId="style1char0">
    <w:name w:val="style1char"/>
    <w:rsid w:val="003D2310"/>
  </w:style>
  <w:style w:type="character" w:customStyle="1" w:styleId="tagcharchar0">
    <w:name w:val="tagcharchar"/>
    <w:rsid w:val="003D2310"/>
  </w:style>
  <w:style w:type="character" w:customStyle="1" w:styleId="underlinedcharchar2">
    <w:name w:val="underlinedcharchar"/>
    <w:rsid w:val="003D2310"/>
  </w:style>
  <w:style w:type="paragraph" w:customStyle="1" w:styleId="CM62">
    <w:name w:val="CM62"/>
    <w:basedOn w:val="Normal"/>
    <w:next w:val="Normal"/>
    <w:qFormat/>
    <w:rsid w:val="003D231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3D231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3D2310"/>
    <w:pPr>
      <w:spacing w:after="63"/>
    </w:pPr>
    <w:rPr>
      <w:rFonts w:ascii="Arial" w:eastAsia="Times New Roman" w:hAnsi="Arial"/>
      <w:color w:val="auto"/>
      <w:lang w:eastAsia="zh-CN"/>
    </w:rPr>
  </w:style>
  <w:style w:type="paragraph" w:customStyle="1" w:styleId="CM35">
    <w:name w:val="CM35"/>
    <w:basedOn w:val="Default"/>
    <w:next w:val="Default"/>
    <w:qFormat/>
    <w:rsid w:val="003D231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3D2310"/>
    <w:pPr>
      <w:spacing w:line="228" w:lineRule="atLeast"/>
    </w:pPr>
    <w:rPr>
      <w:rFonts w:ascii="Showcard Gothic" w:eastAsia="Times New Roman" w:hAnsi="Showcard Gothic"/>
      <w:color w:val="auto"/>
      <w:lang w:eastAsia="zh-CN"/>
    </w:rPr>
  </w:style>
  <w:style w:type="character" w:customStyle="1" w:styleId="BoxedChar">
    <w:name w:val="Boxed Char"/>
    <w:rsid w:val="003D2310"/>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3D2310"/>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3D2310"/>
    <w:rPr>
      <w:rFonts w:ascii="Calibri" w:eastAsia="Times New Roman" w:hAnsi="Calibri" w:cs="Times New Roman"/>
      <w:sz w:val="22"/>
      <w:szCs w:val="22"/>
    </w:rPr>
  </w:style>
  <w:style w:type="paragraph" w:customStyle="1" w:styleId="StyleCards11pt">
    <w:name w:val="Style Cards + 11 pt"/>
    <w:basedOn w:val="Cards"/>
    <w:link w:val="StyleCards11ptChar"/>
    <w:qFormat/>
    <w:rsid w:val="003D2310"/>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3D2310"/>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3D231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3D2310"/>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D231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3D2310"/>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D2310"/>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D2310"/>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3D2310"/>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3D2310"/>
    <w:rPr>
      <w:lang w:val="en-US" w:eastAsia="en-US" w:bidi="ar-SA"/>
    </w:rPr>
  </w:style>
  <w:style w:type="character" w:customStyle="1" w:styleId="StylecardCharChar11ptChar">
    <w:name w:val="Style card Char Char + 11 pt Char"/>
    <w:link w:val="StylecardCharChar11pt"/>
    <w:rsid w:val="003D2310"/>
    <w:rPr>
      <w:rFonts w:eastAsia="Times New Roman"/>
      <w:sz w:val="20"/>
      <w:szCs w:val="20"/>
      <w:lang w:val="x-none" w:eastAsia="x-none"/>
    </w:rPr>
  </w:style>
  <w:style w:type="paragraph" w:customStyle="1" w:styleId="NormalFont">
    <w:name w:val="Normal Font"/>
    <w:link w:val="NormalFontChar"/>
    <w:qFormat/>
    <w:rsid w:val="003D2310"/>
    <w:rPr>
      <w:rFonts w:ascii="Times New Roman" w:eastAsia="Times New Roman" w:hAnsi="Times New Roman" w:cs="Times New Roman"/>
      <w:sz w:val="20"/>
      <w:szCs w:val="20"/>
    </w:rPr>
  </w:style>
  <w:style w:type="paragraph" w:customStyle="1" w:styleId="StyleSmall11pt">
    <w:name w:val="Style Small + 11 pt"/>
    <w:qFormat/>
    <w:rsid w:val="003D2310"/>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3D2310"/>
    <w:rPr>
      <w:sz w:val="20"/>
      <w:u w:val="thick"/>
    </w:rPr>
  </w:style>
  <w:style w:type="character" w:customStyle="1" w:styleId="Style11ptBoldThickunderline">
    <w:name w:val="Style 11 pt Bold Thick underline"/>
    <w:rsid w:val="003D2310"/>
    <w:rPr>
      <w:b/>
      <w:bCs/>
      <w:sz w:val="20"/>
      <w:u w:val="thick"/>
    </w:rPr>
  </w:style>
  <w:style w:type="paragraph" w:customStyle="1" w:styleId="StyleNormalFont11ptUnderline">
    <w:name w:val="Style Normal Font + 11 pt Underline"/>
    <w:basedOn w:val="NormalFont"/>
    <w:link w:val="StyleNormalFont11ptUnderlineChar"/>
    <w:qFormat/>
    <w:rsid w:val="003D2310"/>
    <w:rPr>
      <w:u w:val="single"/>
      <w:lang w:val="x-none" w:eastAsia="x-none"/>
    </w:rPr>
  </w:style>
  <w:style w:type="character" w:customStyle="1" w:styleId="NormalFontChar">
    <w:name w:val="Normal Font Char"/>
    <w:link w:val="NormalFont"/>
    <w:rsid w:val="003D231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D231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D2310"/>
    <w:rPr>
      <w:b/>
      <w:bCs/>
      <w:u w:val="single"/>
      <w:lang w:val="x-none" w:eastAsia="x-none"/>
    </w:rPr>
  </w:style>
  <w:style w:type="character" w:customStyle="1" w:styleId="StyleNormalFont11ptBoldUnderlineChar">
    <w:name w:val="Style Normal Font + 11 pt Bold Underline Char"/>
    <w:link w:val="StyleNormalFont11ptBoldUnderline"/>
    <w:rsid w:val="003D2310"/>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3D2310"/>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3D2310"/>
    <w:pPr>
      <w:spacing w:after="0" w:line="240" w:lineRule="auto"/>
    </w:pPr>
    <w:rPr>
      <w:rFonts w:eastAsia="Times New Roman"/>
      <w:sz w:val="15"/>
    </w:rPr>
  </w:style>
  <w:style w:type="character" w:customStyle="1" w:styleId="authors1">
    <w:name w:val="authors1"/>
    <w:rsid w:val="003D2310"/>
    <w:rPr>
      <w:rFonts w:ascii="Verdana" w:hAnsi="Verdana" w:hint="default"/>
      <w:b/>
      <w:bCs/>
      <w:color w:val="006699"/>
      <w:sz w:val="20"/>
      <w:szCs w:val="20"/>
    </w:rPr>
  </w:style>
  <w:style w:type="character" w:customStyle="1" w:styleId="headlinesectionlarge">
    <w:name w:val="headline_section_large"/>
    <w:rsid w:val="003D2310"/>
  </w:style>
  <w:style w:type="paragraph" w:customStyle="1" w:styleId="formatvorlage2">
    <w:name w:val="formatvorlage2"/>
    <w:basedOn w:val="Normal"/>
    <w:qFormat/>
    <w:rsid w:val="003D2310"/>
    <w:pPr>
      <w:spacing w:before="100" w:beforeAutospacing="1" w:after="100" w:afterAutospacing="1" w:line="240" w:lineRule="auto"/>
    </w:pPr>
    <w:rPr>
      <w:sz w:val="24"/>
    </w:rPr>
  </w:style>
  <w:style w:type="character" w:customStyle="1" w:styleId="Styleunderline11ptBlack">
    <w:name w:val="Style underline + 11 pt Black"/>
    <w:rsid w:val="003D2310"/>
    <w:rPr>
      <w:color w:val="000000"/>
      <w:sz w:val="20"/>
      <w:u w:val="single"/>
    </w:rPr>
  </w:style>
  <w:style w:type="character" w:customStyle="1" w:styleId="Styleunderline11ptBoldBlack">
    <w:name w:val="Style underline + 11 pt Bold Black"/>
    <w:rsid w:val="003D2310"/>
    <w:rPr>
      <w:b/>
      <w:bCs/>
      <w:color w:val="000000"/>
      <w:sz w:val="20"/>
      <w:u w:val="single"/>
    </w:rPr>
  </w:style>
  <w:style w:type="paragraph" w:customStyle="1" w:styleId="StyleTitle11ptNotBold">
    <w:name w:val="Style Title + 11 pt Not Bold"/>
    <w:basedOn w:val="Title"/>
    <w:link w:val="StyleTitle11ptNotBoldChar"/>
    <w:qFormat/>
    <w:rsid w:val="003D2310"/>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3D2310"/>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D2310"/>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3D2310"/>
    <w:rPr>
      <w:rFonts w:ascii="Georgia" w:eastAsia="Times New Roman" w:hAnsi="Georgia"/>
      <w:u w:val="single"/>
      <w:lang w:val="x-none" w:eastAsia="x-none"/>
    </w:rPr>
  </w:style>
  <w:style w:type="character" w:customStyle="1" w:styleId="Style11ptBoldBlackUnderline">
    <w:name w:val="Style 11 pt Bold Black Underline"/>
    <w:rsid w:val="003D2310"/>
    <w:rPr>
      <w:b/>
      <w:bCs/>
      <w:color w:val="000000"/>
      <w:sz w:val="20"/>
      <w:u w:val="single"/>
    </w:rPr>
  </w:style>
  <w:style w:type="character" w:customStyle="1" w:styleId="Style11ptBoldBlackUnderlineBorderSinglesolidline">
    <w:name w:val="Style 11 pt Bold Black Underline Border: : (Single solid line ..."/>
    <w:rsid w:val="003D2310"/>
    <w:rPr>
      <w:b/>
      <w:bCs/>
      <w:color w:val="000000"/>
      <w:sz w:val="20"/>
      <w:u w:val="single"/>
      <w:bdr w:val="single" w:sz="4" w:space="0" w:color="auto"/>
    </w:rPr>
  </w:style>
  <w:style w:type="character" w:customStyle="1" w:styleId="StyleLatinMeridien-Italic11ptItalicUnderline">
    <w:name w:val="Style (Latin) Meridien-Italic 11 pt Italic Underline"/>
    <w:rsid w:val="003D2310"/>
    <w:rPr>
      <w:rFonts w:ascii="Meridien-Italic" w:hAnsi="Meridien-Italic"/>
      <w:i/>
      <w:iCs/>
      <w:sz w:val="20"/>
      <w:u w:val="single"/>
    </w:rPr>
  </w:style>
  <w:style w:type="character" w:customStyle="1" w:styleId="underlinestylechar0">
    <w:name w:val="underlinestylechar"/>
    <w:rsid w:val="003D2310"/>
  </w:style>
  <w:style w:type="character" w:customStyle="1" w:styleId="StyleCards12ptThickunderlineChar1">
    <w:name w:val="Style Cards + 12 pt Thick underline Char1"/>
    <w:rsid w:val="003D2310"/>
    <w:rPr>
      <w:sz w:val="24"/>
      <w:szCs w:val="24"/>
      <w:u w:val="thick"/>
    </w:rPr>
  </w:style>
  <w:style w:type="character" w:customStyle="1" w:styleId="BodyTextIndentChar2">
    <w:name w:val="Body Text Indent Char2"/>
    <w:basedOn w:val="DefaultParagraphFont"/>
    <w:uiPriority w:val="99"/>
    <w:semiHidden/>
    <w:rsid w:val="003D2310"/>
    <w:rPr>
      <w:rFonts w:ascii="Georgia" w:hAnsi="Georgia"/>
      <w:sz w:val="22"/>
      <w:szCs w:val="22"/>
    </w:rPr>
  </w:style>
  <w:style w:type="character" w:customStyle="1" w:styleId="BodyText2Char2">
    <w:name w:val="Body Text 2 Char2"/>
    <w:basedOn w:val="DefaultParagraphFont"/>
    <w:uiPriority w:val="99"/>
    <w:semiHidden/>
    <w:rsid w:val="003D2310"/>
    <w:rPr>
      <w:rFonts w:ascii="Georgia" w:hAnsi="Georgia"/>
      <w:sz w:val="22"/>
      <w:szCs w:val="22"/>
    </w:rPr>
  </w:style>
  <w:style w:type="character" w:customStyle="1" w:styleId="BodyText3Char2">
    <w:name w:val="Body Text 3 Char2"/>
    <w:basedOn w:val="DefaultParagraphFont"/>
    <w:uiPriority w:val="99"/>
    <w:semiHidden/>
    <w:rsid w:val="003D2310"/>
    <w:rPr>
      <w:rFonts w:ascii="Georgia" w:hAnsi="Georgia"/>
      <w:sz w:val="16"/>
      <w:szCs w:val="16"/>
    </w:rPr>
  </w:style>
  <w:style w:type="character" w:customStyle="1" w:styleId="BodyTextIndent2Char2">
    <w:name w:val="Body Text Indent 2 Char2"/>
    <w:basedOn w:val="DefaultParagraphFont"/>
    <w:uiPriority w:val="99"/>
    <w:semiHidden/>
    <w:rsid w:val="003D2310"/>
    <w:rPr>
      <w:rFonts w:ascii="Georgia" w:hAnsi="Georgia"/>
      <w:sz w:val="22"/>
      <w:szCs w:val="22"/>
    </w:rPr>
  </w:style>
  <w:style w:type="character" w:customStyle="1" w:styleId="BodyTextIndent3Char2">
    <w:name w:val="Body Text Indent 3 Char2"/>
    <w:basedOn w:val="DefaultParagraphFont"/>
    <w:uiPriority w:val="99"/>
    <w:semiHidden/>
    <w:rsid w:val="003D2310"/>
    <w:rPr>
      <w:rFonts w:ascii="Georgia" w:hAnsi="Georgia"/>
      <w:sz w:val="16"/>
      <w:szCs w:val="16"/>
    </w:rPr>
  </w:style>
  <w:style w:type="character" w:customStyle="1" w:styleId="z-BottomofFormChar2">
    <w:name w:val="z-Bottom of Form Char2"/>
    <w:basedOn w:val="DefaultParagraphFont"/>
    <w:uiPriority w:val="99"/>
    <w:semiHidden/>
    <w:rsid w:val="003D2310"/>
    <w:rPr>
      <w:rFonts w:ascii="Arial" w:hAnsi="Arial" w:cs="Arial"/>
      <w:vanish/>
      <w:sz w:val="16"/>
      <w:szCs w:val="16"/>
    </w:rPr>
  </w:style>
  <w:style w:type="paragraph" w:customStyle="1" w:styleId="BodyA">
    <w:name w:val="Body A"/>
    <w:autoRedefine/>
    <w:qFormat/>
    <w:rsid w:val="003D2310"/>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3D2310"/>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3D2310"/>
    <w:rPr>
      <w:rFonts w:ascii="Garamond" w:eastAsia="Cambria" w:hAnsi="Garamond" w:cs="Times New Roman"/>
      <w:sz w:val="16"/>
    </w:rPr>
  </w:style>
  <w:style w:type="paragraph" w:customStyle="1" w:styleId="StyleHotRouteLatinGaramond10ptUnderline">
    <w:name w:val="Style Hot Route + (Latin) Garamond 10 pt Underline"/>
    <w:basedOn w:val="HotRoute0"/>
    <w:link w:val="StyleHotRouteLatinGaramond10ptUnderlineChar"/>
    <w:rsid w:val="003D2310"/>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3D2310"/>
    <w:rPr>
      <w:rFonts w:ascii="Garamond" w:eastAsia="Cambria" w:hAnsi="Garamond" w:cs="Times New Roman"/>
      <w:sz w:val="16"/>
      <w:u w:val="single"/>
    </w:rPr>
  </w:style>
  <w:style w:type="character" w:customStyle="1" w:styleId="m5686307894942199640gmail-style13ptbold">
    <w:name w:val="m_5686307894942199640gmail-style13ptbold"/>
    <w:basedOn w:val="DefaultParagraphFont"/>
    <w:rsid w:val="003D2310"/>
  </w:style>
  <w:style w:type="character" w:customStyle="1" w:styleId="m5686307894942199640gmail-styleunderline">
    <w:name w:val="m_5686307894942199640gmail-styleunderline"/>
    <w:basedOn w:val="DefaultParagraphFont"/>
    <w:rsid w:val="003D2310"/>
  </w:style>
  <w:style w:type="character" w:customStyle="1" w:styleId="UnderlineCharCharChar">
    <w:name w:val="Underline Char Char Char"/>
    <w:rsid w:val="003D2310"/>
    <w:rPr>
      <w:noProof w:val="0"/>
      <w:u w:val="single"/>
      <w:lang w:val="en-US" w:eastAsia="en-US" w:bidi="ar-SA"/>
    </w:rPr>
  </w:style>
  <w:style w:type="paragraph" w:customStyle="1" w:styleId="PageHeading">
    <w:name w:val="Page Heading"/>
    <w:basedOn w:val="Heading2"/>
    <w:qFormat/>
    <w:rsid w:val="003D231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3D231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3D2310"/>
    <w:pPr>
      <w:spacing w:after="0" w:line="240" w:lineRule="auto"/>
    </w:pPr>
    <w:rPr>
      <w:rFonts w:eastAsia="Calibri"/>
      <w:color w:val="00B0F0"/>
      <w:u w:val="single" w:color="00B0F0"/>
    </w:rPr>
  </w:style>
  <w:style w:type="character" w:customStyle="1" w:styleId="messagecontent">
    <w:name w:val="message_content"/>
    <w:rsid w:val="003D2310"/>
  </w:style>
  <w:style w:type="paragraph" w:customStyle="1" w:styleId="UnderlineCharCharCharCharCharCharCharCharChar">
    <w:name w:val="Underline Char Char Char Char Char Char Char Char Char"/>
    <w:link w:val="UnderlineCharCharCharCharCharCharCharCharCharChar"/>
    <w:rsid w:val="003D2310"/>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D2310"/>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D2310"/>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D2310"/>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3D231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D2310"/>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3D2310"/>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3D2310"/>
  </w:style>
  <w:style w:type="character" w:customStyle="1" w:styleId="CitationChar">
    <w:name w:val="Citation Char"/>
    <w:rsid w:val="003D2310"/>
    <w:rPr>
      <w:bCs/>
      <w:u w:val="single"/>
    </w:rPr>
  </w:style>
  <w:style w:type="paragraph" w:customStyle="1" w:styleId="Style31">
    <w:name w:val="Style31"/>
    <w:basedOn w:val="Normal"/>
    <w:uiPriority w:val="99"/>
    <w:qFormat/>
    <w:rsid w:val="003D2310"/>
    <w:pPr>
      <w:spacing w:after="0" w:line="197" w:lineRule="exact"/>
      <w:jc w:val="both"/>
    </w:pPr>
  </w:style>
  <w:style w:type="paragraph" w:customStyle="1" w:styleId="Style42">
    <w:name w:val="Style42"/>
    <w:basedOn w:val="Normal"/>
    <w:uiPriority w:val="99"/>
    <w:qFormat/>
    <w:rsid w:val="003D2310"/>
    <w:pPr>
      <w:spacing w:after="0" w:line="202" w:lineRule="exact"/>
      <w:jc w:val="both"/>
    </w:pPr>
  </w:style>
  <w:style w:type="paragraph" w:customStyle="1" w:styleId="Style51">
    <w:name w:val="Style51"/>
    <w:basedOn w:val="Normal"/>
    <w:uiPriority w:val="99"/>
    <w:qFormat/>
    <w:rsid w:val="003D2310"/>
    <w:pPr>
      <w:spacing w:after="0" w:line="200" w:lineRule="exact"/>
      <w:jc w:val="both"/>
    </w:pPr>
  </w:style>
  <w:style w:type="character" w:customStyle="1" w:styleId="FontStyle72">
    <w:name w:val="Font Style72"/>
    <w:rsid w:val="003D2310"/>
    <w:rPr>
      <w:rFonts w:ascii="Times New Roman" w:hAnsi="Times New Roman" w:cs="Times New Roman" w:hint="default"/>
      <w:sz w:val="16"/>
      <w:szCs w:val="16"/>
    </w:rPr>
  </w:style>
  <w:style w:type="character" w:customStyle="1" w:styleId="FontStyle73">
    <w:name w:val="Font Style73"/>
    <w:uiPriority w:val="99"/>
    <w:rsid w:val="003D2310"/>
    <w:rPr>
      <w:rFonts w:ascii="Times New Roman" w:hAnsi="Times New Roman" w:cs="Times New Roman" w:hint="default"/>
      <w:i/>
      <w:iCs/>
      <w:sz w:val="16"/>
      <w:szCs w:val="16"/>
    </w:rPr>
  </w:style>
  <w:style w:type="character" w:customStyle="1" w:styleId="UnderlinestyleChar20">
    <w:name w:val="Underline style Char2"/>
    <w:rsid w:val="003D2310"/>
    <w:rPr>
      <w:sz w:val="22"/>
      <w:szCs w:val="24"/>
      <w:u w:val="single"/>
      <w:lang w:val="en-US" w:eastAsia="en-US" w:bidi="ar-SA"/>
    </w:rPr>
  </w:style>
  <w:style w:type="character" w:customStyle="1" w:styleId="FontStyle49">
    <w:name w:val="Font Style49"/>
    <w:uiPriority w:val="99"/>
    <w:rsid w:val="003D2310"/>
    <w:rPr>
      <w:rFonts w:ascii="Times New Roman" w:hAnsi="Times New Roman" w:cs="Times New Roman"/>
      <w:sz w:val="20"/>
      <w:szCs w:val="20"/>
    </w:rPr>
  </w:style>
  <w:style w:type="character" w:customStyle="1" w:styleId="FontStyle50">
    <w:name w:val="Font Style50"/>
    <w:uiPriority w:val="99"/>
    <w:rsid w:val="003D2310"/>
    <w:rPr>
      <w:rFonts w:ascii="Times New Roman" w:hAnsi="Times New Roman" w:cs="Times New Roman"/>
      <w:b/>
      <w:bCs/>
      <w:sz w:val="20"/>
      <w:szCs w:val="20"/>
    </w:rPr>
  </w:style>
  <w:style w:type="character" w:customStyle="1" w:styleId="ListBulletChar">
    <w:name w:val="List Bullet Char"/>
    <w:link w:val="ListBullet"/>
    <w:locked/>
    <w:rsid w:val="003D2310"/>
    <w:rPr>
      <w:rFonts w:ascii="Calibri" w:hAnsi="Calibri" w:cs="Calibri"/>
      <w:sz w:val="16"/>
    </w:rPr>
  </w:style>
  <w:style w:type="character" w:customStyle="1" w:styleId="BoldUnderlineChar2Char">
    <w:name w:val="BoldUnderline Char2 Char"/>
    <w:link w:val="BoldUnderlineChar20"/>
    <w:locked/>
    <w:rsid w:val="003D231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D2310"/>
    <w:rPr>
      <w:rFonts w:ascii="Times New Roman" w:eastAsia="Times New Roman" w:hAnsi="Times New Roman" w:cs="Times New Roman"/>
      <w:b/>
      <w:sz w:val="20"/>
      <w:u w:val="single"/>
    </w:rPr>
  </w:style>
  <w:style w:type="paragraph" w:customStyle="1" w:styleId="document0">
    <w:name w:val="document"/>
    <w:basedOn w:val="Normal"/>
    <w:uiPriority w:val="99"/>
    <w:qFormat/>
    <w:rsid w:val="003D2310"/>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3D2310"/>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3D2310"/>
    <w:rPr>
      <w:rFonts w:eastAsia="Times New Roman"/>
      <w:u w:val="single"/>
      <w:lang w:val="en-GB"/>
    </w:rPr>
  </w:style>
  <w:style w:type="paragraph" w:customStyle="1" w:styleId="StyleUnderlining11pt">
    <w:name w:val="Style Underlining + 11 pt"/>
    <w:basedOn w:val="Normal"/>
    <w:link w:val="StyleUnderlining11ptChar"/>
    <w:qFormat/>
    <w:rsid w:val="003D2310"/>
    <w:pPr>
      <w:spacing w:after="0"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3D2310"/>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3D2310"/>
    <w:pPr>
      <w:spacing w:after="0"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3D2310"/>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3D2310"/>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3D2310"/>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3D2310"/>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3D2310"/>
    <w:pPr>
      <w:spacing w:line="256" w:lineRule="auto"/>
    </w:pPr>
    <w:rPr>
      <w:rFonts w:ascii="Georgia" w:hAnsi="Georgia" w:cstheme="minorBidi"/>
      <w:b/>
    </w:rPr>
  </w:style>
  <w:style w:type="paragraph" w:customStyle="1" w:styleId="Normal20pt">
    <w:name w:val="Normal  + 20 pt"/>
    <w:basedOn w:val="Normal"/>
    <w:uiPriority w:val="6"/>
    <w:qFormat/>
    <w:rsid w:val="003D2310"/>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3D2310"/>
    <w:rPr>
      <w:rFonts w:eastAsia="Calibri"/>
      <w:u w:val="single"/>
    </w:rPr>
  </w:style>
  <w:style w:type="paragraph" w:customStyle="1" w:styleId="StyleNormalWeb11ptUnderline">
    <w:name w:val="Style Normal (Web) + 11 pt Underline"/>
    <w:basedOn w:val="NormalWeb"/>
    <w:link w:val="StyleNormalWeb11ptUnderlineChar"/>
    <w:qFormat/>
    <w:rsid w:val="003D2310"/>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3D231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D231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D2310"/>
    <w:pPr>
      <w:spacing w:after="0"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D231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D231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D2310"/>
    <w:pPr>
      <w:spacing w:after="0"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D231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D2310"/>
    <w:pPr>
      <w:spacing w:after="0"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3D2310"/>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D231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D2310"/>
    <w:pPr>
      <w:spacing w:after="0"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D231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D231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D2310"/>
    <w:rPr>
      <w:rFonts w:eastAsia="Times New Roman"/>
      <w:u w:val="single"/>
    </w:rPr>
  </w:style>
  <w:style w:type="paragraph" w:customStyle="1" w:styleId="StyleStyle4ArialNarrow9pt">
    <w:name w:val="Style Style4 + Arial Narrow 9 pt"/>
    <w:basedOn w:val="Normal"/>
    <w:link w:val="StyleStyle4ArialNarrow9ptChar"/>
    <w:qFormat/>
    <w:rsid w:val="003D2310"/>
    <w:pPr>
      <w:spacing w:after="0"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D231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D2310"/>
    <w:pPr>
      <w:spacing w:after="0"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D2310"/>
    <w:rPr>
      <w:rFonts w:eastAsia="Times New Roman"/>
      <w:b/>
      <w:smallCaps/>
      <w:sz w:val="24"/>
      <w:szCs w:val="24"/>
      <w:u w:val="single"/>
    </w:rPr>
  </w:style>
  <w:style w:type="character" w:customStyle="1" w:styleId="HiddenBlockHeaderChar">
    <w:name w:val="Hidden Block Header Char"/>
    <w:link w:val="HiddenBlockHeader"/>
    <w:locked/>
    <w:rsid w:val="003D2310"/>
    <w:rPr>
      <w:rFonts w:ascii="Calibri" w:hAnsi="Calibri" w:cs="Calibri"/>
      <w:sz w:val="16"/>
    </w:rPr>
  </w:style>
  <w:style w:type="character" w:customStyle="1" w:styleId="ThirdChar">
    <w:name w:val="Third Char"/>
    <w:link w:val="Third"/>
    <w:locked/>
    <w:rsid w:val="003D2310"/>
    <w:rPr>
      <w:rFonts w:eastAsia="Times New Roman"/>
      <w:b/>
      <w:u w:val="single"/>
      <w:lang w:val="x-none" w:eastAsia="x-none"/>
    </w:rPr>
  </w:style>
  <w:style w:type="paragraph" w:customStyle="1" w:styleId="Third">
    <w:name w:val="Third"/>
    <w:basedOn w:val="Normal"/>
    <w:link w:val="ThirdChar"/>
    <w:qFormat/>
    <w:rsid w:val="003D2310"/>
    <w:pPr>
      <w:spacing w:after="0"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D2310"/>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D2310"/>
    <w:rPr>
      <w:rFonts w:eastAsia="Times New Roman"/>
      <w:b/>
      <w:szCs w:val="24"/>
      <w:u w:val="thick"/>
    </w:rPr>
  </w:style>
  <w:style w:type="paragraph" w:customStyle="1" w:styleId="SynergyTag">
    <w:name w:val="SynergyTag"/>
    <w:basedOn w:val="Normal"/>
    <w:uiPriority w:val="99"/>
    <w:qFormat/>
    <w:rsid w:val="003D2310"/>
    <w:pPr>
      <w:spacing w:after="0" w:line="256" w:lineRule="auto"/>
    </w:pPr>
    <w:rPr>
      <w:b/>
    </w:rPr>
  </w:style>
  <w:style w:type="paragraph" w:customStyle="1" w:styleId="CiteSmallText">
    <w:name w:val="Cite Small Text"/>
    <w:basedOn w:val="Normal"/>
    <w:uiPriority w:val="99"/>
    <w:qFormat/>
    <w:rsid w:val="003D231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D2310"/>
    <w:rPr>
      <w:lang w:val="x-none"/>
    </w:rPr>
  </w:style>
  <w:style w:type="paragraph" w:customStyle="1" w:styleId="Cards1CharChar">
    <w:name w:val="Cards1 Char Char"/>
    <w:basedOn w:val="Normal"/>
    <w:link w:val="Cards1CharCharChar"/>
    <w:qFormat/>
    <w:rsid w:val="003D2310"/>
    <w:pPr>
      <w:autoSpaceDE w:val="0"/>
      <w:autoSpaceDN w:val="0"/>
      <w:adjustRightInd w:val="0"/>
      <w:spacing w:after="0"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D2310"/>
    <w:rPr>
      <w:color w:val="0000FF"/>
      <w:sz w:val="12"/>
      <w:u w:val="single"/>
    </w:rPr>
  </w:style>
  <w:style w:type="paragraph" w:customStyle="1" w:styleId="Swag">
    <w:name w:val="Swag"/>
    <w:basedOn w:val="Normal"/>
    <w:link w:val="SwagChar"/>
    <w:qFormat/>
    <w:rsid w:val="003D2310"/>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D231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D231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D231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D231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D231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D231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D2310"/>
    <w:rPr>
      <w:rFonts w:eastAsia="Times New Roman"/>
      <w:b/>
      <w:bCs/>
      <w:u w:val="single"/>
    </w:rPr>
  </w:style>
  <w:style w:type="paragraph" w:customStyle="1" w:styleId="StyleUnderlineChar11ptBold2">
    <w:name w:val="Style Underline Char + 11 pt Bold2"/>
    <w:basedOn w:val="Normal"/>
    <w:link w:val="StyleUnderlineChar11ptBold2Char"/>
    <w:qFormat/>
    <w:rsid w:val="003D2310"/>
    <w:pPr>
      <w:spacing w:after="0"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D231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D2310"/>
    <w:pPr>
      <w:spacing w:after="0"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D231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D2310"/>
    <w:pPr>
      <w:spacing w:after="0"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D231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D2310"/>
  </w:style>
  <w:style w:type="paragraph" w:customStyle="1" w:styleId="NothingCharCharChar">
    <w:name w:val="Nothing Char Char Char"/>
    <w:link w:val="NothingCharChar"/>
    <w:qFormat/>
    <w:rsid w:val="003D2310"/>
    <w:pPr>
      <w:jc w:val="both"/>
    </w:pPr>
  </w:style>
  <w:style w:type="paragraph" w:customStyle="1" w:styleId="StyleLeft021">
    <w:name w:val="Style Left:  0.2&quot;1"/>
    <w:basedOn w:val="Normal"/>
    <w:uiPriority w:val="99"/>
    <w:qFormat/>
    <w:rsid w:val="003D2310"/>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D231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D231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D231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D231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D2310"/>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D2310"/>
    <w:pPr>
      <w:spacing w:after="0" w:line="256" w:lineRule="auto"/>
    </w:pPr>
    <w:rPr>
      <w:b/>
    </w:rPr>
  </w:style>
  <w:style w:type="paragraph" w:customStyle="1" w:styleId="CM27">
    <w:name w:val="CM27"/>
    <w:basedOn w:val="Normal"/>
    <w:next w:val="Normal"/>
    <w:uiPriority w:val="99"/>
    <w:qFormat/>
    <w:rsid w:val="003D2310"/>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3D2310"/>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D2310"/>
    <w:rPr>
      <w:szCs w:val="24"/>
      <w:u w:val="single"/>
      <w:lang w:val="en-US" w:eastAsia="en-US" w:bidi="ar-SA"/>
    </w:rPr>
  </w:style>
  <w:style w:type="character" w:customStyle="1" w:styleId="BoldUnderlineCharChar3">
    <w:name w:val="BoldUnderline Char Char3"/>
    <w:rsid w:val="003D2310"/>
    <w:rPr>
      <w:b/>
      <w:bCs w:val="0"/>
      <w:szCs w:val="24"/>
      <w:u w:val="single"/>
      <w:lang w:val="en-US" w:eastAsia="en-US" w:bidi="ar-SA"/>
    </w:rPr>
  </w:style>
  <w:style w:type="character" w:customStyle="1" w:styleId="UnderlineCharChar3">
    <w:name w:val="Underline Char Char3"/>
    <w:rsid w:val="003D2310"/>
    <w:rPr>
      <w:szCs w:val="24"/>
      <w:u w:val="single"/>
      <w:lang w:val="en-US" w:eastAsia="en-US" w:bidi="ar-SA"/>
    </w:rPr>
  </w:style>
  <w:style w:type="character" w:customStyle="1" w:styleId="BoldUnderlineCharChar2">
    <w:name w:val="BoldUnderline Char Char2"/>
    <w:rsid w:val="003D2310"/>
    <w:rPr>
      <w:b/>
      <w:bCs w:val="0"/>
      <w:szCs w:val="24"/>
      <w:u w:val="single"/>
      <w:lang w:val="en-US" w:eastAsia="en-US" w:bidi="ar-SA"/>
    </w:rPr>
  </w:style>
  <w:style w:type="character" w:customStyle="1" w:styleId="volume-issue">
    <w:name w:val="volume-issue"/>
    <w:rsid w:val="003D2310"/>
    <w:rPr>
      <w:rFonts w:ascii="Times New Roman" w:hAnsi="Times New Roman" w:cs="Times New Roman" w:hint="default"/>
    </w:rPr>
  </w:style>
  <w:style w:type="character" w:customStyle="1" w:styleId="boldness1">
    <w:name w:val="boldness1"/>
    <w:rsid w:val="003D2310"/>
  </w:style>
  <w:style w:type="character" w:customStyle="1" w:styleId="story-author">
    <w:name w:val="story-author"/>
    <w:basedOn w:val="DefaultParagraphFont"/>
    <w:rsid w:val="003D2310"/>
  </w:style>
  <w:style w:type="character" w:customStyle="1" w:styleId="Heading3CharCharCharChar">
    <w:name w:val="Heading 3 Char Char Char Char"/>
    <w:basedOn w:val="DefaultParagraphFont"/>
    <w:rsid w:val="003D231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3D231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D2310"/>
  </w:style>
  <w:style w:type="character" w:customStyle="1" w:styleId="StyleStyle4CharTimesNewRoman11ptItalic">
    <w:name w:val="Style Style4 Char + Times New Roman 11 pt Italic"/>
    <w:basedOn w:val="DefaultParagraphFont"/>
    <w:rsid w:val="003D231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D2310"/>
  </w:style>
  <w:style w:type="character" w:customStyle="1" w:styleId="ad">
    <w:name w:val="_"/>
    <w:basedOn w:val="DefaultParagraphFont"/>
    <w:rsid w:val="003D2310"/>
  </w:style>
  <w:style w:type="character" w:customStyle="1" w:styleId="Heading3CharCharCharChar1">
    <w:name w:val="Heading 3 Char Char Char Char1"/>
    <w:rsid w:val="003D2310"/>
    <w:rPr>
      <w:rFonts w:ascii="Arial" w:hAnsi="Arial" w:cs="Arial" w:hint="default"/>
      <w:bCs/>
      <w:szCs w:val="26"/>
      <w:u w:val="single"/>
      <w:lang w:val="en-US" w:eastAsia="en-US" w:bidi="ar-SA"/>
    </w:rPr>
  </w:style>
  <w:style w:type="character" w:customStyle="1" w:styleId="comment-body">
    <w:name w:val="comment-body"/>
    <w:rsid w:val="003D2310"/>
  </w:style>
  <w:style w:type="character" w:customStyle="1" w:styleId="UnderlineCharCharChar1">
    <w:name w:val="Underline Char Char Char1"/>
    <w:rsid w:val="003D2310"/>
    <w:rPr>
      <w:u w:val="single"/>
      <w:lang w:val="en-US" w:eastAsia="en-US" w:bidi="ar-SA"/>
    </w:rPr>
  </w:style>
  <w:style w:type="character" w:customStyle="1" w:styleId="reality">
    <w:name w:val="reality"/>
    <w:rsid w:val="003D2310"/>
  </w:style>
  <w:style w:type="character" w:customStyle="1" w:styleId="UnderlineChar1Char">
    <w:name w:val="Underline Char1 Char"/>
    <w:rsid w:val="003D2310"/>
    <w:rPr>
      <w:rFonts w:ascii="Calibri" w:eastAsia="MS Mincho" w:hAnsi="Calibri" w:cs="Calibri" w:hint="default"/>
      <w:szCs w:val="20"/>
      <w:u w:val="single"/>
    </w:rPr>
  </w:style>
  <w:style w:type="character" w:customStyle="1" w:styleId="StyleBoldandUnderlineCharChar29pt">
    <w:name w:val="Style Bold and Underline Char Char2 + 9 pt"/>
    <w:rsid w:val="003D2310"/>
    <w:rPr>
      <w:rFonts w:ascii="Times New Roman" w:hAnsi="Times New Roman" w:cs="Times New Roman" w:hint="default"/>
      <w:b/>
      <w:bCs/>
      <w:noProof w:val="0"/>
      <w:sz w:val="20"/>
      <w:u w:val="single"/>
    </w:rPr>
  </w:style>
  <w:style w:type="character" w:customStyle="1" w:styleId="StyleUnderlineCharChar19pt">
    <w:name w:val="Style Underline Char Char1 + 9 pt"/>
    <w:rsid w:val="003D231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D231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3D231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3D2310"/>
    <w:rPr>
      <w:rFonts w:ascii="Times New Roman" w:hAnsi="Times New Roman" w:cs="Times New Roman" w:hint="default"/>
      <w:sz w:val="20"/>
      <w:u w:val="dottedHeavy"/>
    </w:rPr>
  </w:style>
  <w:style w:type="character" w:customStyle="1" w:styleId="article-record-publication-volume-issue">
    <w:name w:val="article-record-publication-volume-issue"/>
    <w:rsid w:val="003D2310"/>
  </w:style>
  <w:style w:type="character" w:customStyle="1" w:styleId="resultbodyblack">
    <w:name w:val="resultbodyblack"/>
    <w:rsid w:val="003D2310"/>
    <w:rPr>
      <w:rFonts w:ascii="Times New Roman" w:hAnsi="Times New Roman" w:cs="Times New Roman" w:hint="default"/>
    </w:rPr>
  </w:style>
  <w:style w:type="character" w:customStyle="1" w:styleId="quotechar0">
    <w:name w:val="quotechar"/>
    <w:rsid w:val="003D2310"/>
  </w:style>
  <w:style w:type="character" w:customStyle="1" w:styleId="3TagCite">
    <w:name w:val="3 Tag/Cite"/>
    <w:rsid w:val="003D2310"/>
    <w:rPr>
      <w:rFonts w:ascii="Times New Roman" w:hAnsi="Times New Roman" w:cs="Times New Roman" w:hint="default"/>
      <w:b/>
      <w:bCs w:val="0"/>
    </w:rPr>
  </w:style>
  <w:style w:type="character" w:customStyle="1" w:styleId="4Qualifications">
    <w:name w:val="4 Qualifications"/>
    <w:rsid w:val="003D2310"/>
    <w:rPr>
      <w:rFonts w:ascii="Times New Roman" w:hAnsi="Times New Roman" w:cs="Times New Roman" w:hint="default"/>
      <w:sz w:val="19"/>
    </w:rPr>
  </w:style>
  <w:style w:type="character" w:customStyle="1" w:styleId="6Underlined">
    <w:name w:val="6 Underlined"/>
    <w:rsid w:val="003D2310"/>
    <w:rPr>
      <w:rFonts w:ascii="Times New Roman" w:hAnsi="Times New Roman" w:cs="Times New Roman" w:hint="default"/>
      <w:b/>
      <w:bCs w:val="0"/>
      <w:sz w:val="21"/>
      <w:u w:val="single"/>
    </w:rPr>
  </w:style>
  <w:style w:type="character" w:customStyle="1" w:styleId="nohighlighting">
    <w:name w:val="no highlighting"/>
    <w:rsid w:val="003D2310"/>
    <w:rPr>
      <w:rFonts w:ascii="Times New Roman" w:hAnsi="Times New Roman" w:cs="Times New Roman" w:hint="default"/>
      <w:color w:val="auto"/>
      <w:sz w:val="20"/>
      <w:u w:val="thick"/>
      <w:bdr w:val="none" w:sz="0" w:space="0" w:color="auto" w:frame="1"/>
    </w:rPr>
  </w:style>
  <w:style w:type="character" w:customStyle="1" w:styleId="CharChar61">
    <w:name w:val="Char Char61"/>
    <w:rsid w:val="003D2310"/>
    <w:rPr>
      <w:rFonts w:ascii="Arial" w:hAnsi="Arial" w:cs="Arial" w:hint="default"/>
      <w:bCs/>
      <w:sz w:val="16"/>
      <w:szCs w:val="26"/>
      <w:lang w:val="en-US" w:eastAsia="en-US" w:bidi="ar-SA"/>
    </w:rPr>
  </w:style>
  <w:style w:type="character" w:customStyle="1" w:styleId="styledate">
    <w:name w:val="styledate"/>
    <w:rsid w:val="003D2310"/>
  </w:style>
  <w:style w:type="character" w:customStyle="1" w:styleId="StyleUnderlineChar9ptChar">
    <w:name w:val="Style Underline Char + 9 pt Char"/>
    <w:rsid w:val="003D231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D231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D2310"/>
    <w:rPr>
      <w:b/>
      <w:bCs w:val="0"/>
      <w:szCs w:val="24"/>
      <w:u w:val="single"/>
      <w:lang w:val="en-US" w:eastAsia="en-US" w:bidi="ar-SA"/>
    </w:rPr>
  </w:style>
  <w:style w:type="character" w:customStyle="1" w:styleId="BoldandUnderlineChar1Char2">
    <w:name w:val="Bold and Underline Char1 Char2"/>
    <w:rsid w:val="003D2310"/>
    <w:rPr>
      <w:b/>
      <w:bCs w:val="0"/>
      <w:szCs w:val="24"/>
      <w:u w:val="single"/>
      <w:lang w:val="en-US" w:eastAsia="en-US" w:bidi="ar-SA"/>
    </w:rPr>
  </w:style>
  <w:style w:type="character" w:customStyle="1" w:styleId="BoldandUnderlineCharChar1">
    <w:name w:val="Bold and Underline Char Char1"/>
    <w:rsid w:val="003D2310"/>
    <w:rPr>
      <w:b/>
      <w:bCs w:val="0"/>
      <w:szCs w:val="24"/>
      <w:u w:val="single"/>
      <w:lang w:val="en-US" w:eastAsia="en-US" w:bidi="ar-SA"/>
    </w:rPr>
  </w:style>
  <w:style w:type="character" w:customStyle="1" w:styleId="authoraffil">
    <w:name w:val="authoraffil"/>
    <w:rsid w:val="003D2310"/>
  </w:style>
  <w:style w:type="character" w:customStyle="1" w:styleId="CharChar8">
    <w:name w:val="Char Char8"/>
    <w:rsid w:val="003D2310"/>
    <w:rPr>
      <w:rFonts w:ascii="Georgia" w:eastAsia="Times New Roman" w:hAnsi="Georgia" w:hint="default"/>
      <w:b/>
      <w:bCs/>
      <w:sz w:val="30"/>
      <w:szCs w:val="28"/>
      <w:u w:val="single"/>
    </w:rPr>
  </w:style>
  <w:style w:type="character" w:customStyle="1" w:styleId="StyleArial6ptBold">
    <w:name w:val="Style Arial 6 pt Bold"/>
    <w:rsid w:val="003D2310"/>
    <w:rPr>
      <w:rFonts w:ascii="Arial" w:hAnsi="Arial" w:cs="Arial" w:hint="default"/>
      <w:bCs/>
      <w:sz w:val="12"/>
    </w:rPr>
  </w:style>
  <w:style w:type="character" w:customStyle="1" w:styleId="Heading2Char5">
    <w:name w:val="Heading 2 Char5"/>
    <w:rsid w:val="003D2310"/>
    <w:rPr>
      <w:rFonts w:ascii="Garamond" w:hAnsi="Garamond" w:cs="Arial" w:hint="default"/>
      <w:b/>
      <w:bCs/>
      <w:iCs/>
      <w:sz w:val="24"/>
      <w:szCs w:val="28"/>
      <w:lang w:val="en-US" w:eastAsia="en-US" w:bidi="ar-SA"/>
    </w:rPr>
  </w:style>
  <w:style w:type="character" w:customStyle="1" w:styleId="boldcitationChar">
    <w:name w:val="bold citation Char"/>
    <w:rsid w:val="003D2310"/>
    <w:rPr>
      <w:rFonts w:ascii="Arial" w:hAnsi="Arial" w:cs="Arial" w:hint="default"/>
      <w:b/>
      <w:bCs w:val="0"/>
      <w:sz w:val="28"/>
      <w:szCs w:val="24"/>
      <w:u w:val="thick"/>
      <w:lang w:val="en-US" w:eastAsia="en-US" w:bidi="ar-SA"/>
    </w:rPr>
  </w:style>
  <w:style w:type="character" w:customStyle="1" w:styleId="BoldunderlineChar4">
    <w:name w:val="Bold/underline Char"/>
    <w:rsid w:val="003D231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D2310"/>
  </w:style>
  <w:style w:type="character" w:customStyle="1" w:styleId="tagCharCharChar1">
    <w:name w:val="tag Char Char Char1"/>
    <w:rsid w:val="003D2310"/>
    <w:rPr>
      <w:b/>
      <w:bCs w:val="0"/>
      <w:sz w:val="24"/>
      <w:lang w:val="en-US" w:eastAsia="en-US" w:bidi="ar-SA"/>
    </w:rPr>
  </w:style>
  <w:style w:type="character" w:customStyle="1" w:styleId="bylines">
    <w:name w:val="bylines"/>
    <w:basedOn w:val="DefaultParagraphFont"/>
    <w:rsid w:val="003D2310"/>
  </w:style>
  <w:style w:type="character" w:customStyle="1" w:styleId="StyleStyleBoldUnderlineUnderlineIntenseEmphasis1apple-style-2">
    <w:name w:val="Style Style Bold UnderlineUnderlineIntense Emphasis1apple-style-...2"/>
    <w:basedOn w:val="DefaultParagraphFont"/>
    <w:rsid w:val="003D2310"/>
    <w:rPr>
      <w:b w:val="0"/>
      <w:bCs/>
      <w:sz w:val="22"/>
      <w:u w:val="single"/>
    </w:rPr>
  </w:style>
  <w:style w:type="character" w:customStyle="1" w:styleId="FontStyle57">
    <w:name w:val="Font Style57"/>
    <w:rsid w:val="003D2310"/>
    <w:rPr>
      <w:rFonts w:ascii="Georgia" w:hAnsi="Georgia" w:cs="Georgia" w:hint="default"/>
      <w:b/>
      <w:bCs/>
      <w:sz w:val="14"/>
      <w:szCs w:val="14"/>
    </w:rPr>
  </w:style>
  <w:style w:type="character" w:customStyle="1" w:styleId="FontStyle89">
    <w:name w:val="Font Style89"/>
    <w:rsid w:val="003D2310"/>
    <w:rPr>
      <w:rFonts w:ascii="Times New Roman" w:hAnsi="Times New Roman" w:cs="Times New Roman" w:hint="default"/>
      <w:b/>
      <w:bCs/>
      <w:smallCaps/>
      <w:spacing w:val="40"/>
      <w:sz w:val="16"/>
      <w:szCs w:val="16"/>
    </w:rPr>
  </w:style>
  <w:style w:type="character" w:customStyle="1" w:styleId="hvr">
    <w:name w:val="hvr"/>
    <w:basedOn w:val="DefaultParagraphFont"/>
    <w:rsid w:val="003D2310"/>
  </w:style>
  <w:style w:type="paragraph" w:customStyle="1" w:styleId="svarticle">
    <w:name w:val="svarticle"/>
    <w:basedOn w:val="Normal"/>
    <w:uiPriority w:val="99"/>
    <w:qFormat/>
    <w:rsid w:val="003D2310"/>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3D2310"/>
    <w:rPr>
      <w:rFonts w:ascii="Times New Roman" w:hAnsi="Times New Roman" w:cs="Calibri"/>
      <w:szCs w:val="20"/>
    </w:rPr>
  </w:style>
  <w:style w:type="paragraph" w:customStyle="1" w:styleId="Pol">
    <w:name w:val="Pol"/>
    <w:basedOn w:val="Heading2"/>
    <w:uiPriority w:val="99"/>
    <w:qFormat/>
    <w:rsid w:val="003D2310"/>
    <w:pPr>
      <w:spacing w:before="480" w:line="240" w:lineRule="auto"/>
    </w:pPr>
    <w:rPr>
      <w:bCs w:val="0"/>
      <w:caps/>
    </w:rPr>
  </w:style>
  <w:style w:type="paragraph" w:customStyle="1" w:styleId="Style70">
    <w:name w:val="Style7"/>
    <w:basedOn w:val="Normal"/>
    <w:uiPriority w:val="99"/>
    <w:qFormat/>
    <w:rsid w:val="003D2310"/>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3D2310"/>
  </w:style>
  <w:style w:type="character" w:customStyle="1" w:styleId="Footnote2Char">
    <w:name w:val="Footnote2 Char"/>
    <w:link w:val="Footnote2"/>
    <w:locked/>
    <w:rsid w:val="003D2310"/>
  </w:style>
  <w:style w:type="paragraph" w:customStyle="1" w:styleId="Footnote2">
    <w:name w:val="Footnote2"/>
    <w:basedOn w:val="Normal"/>
    <w:next w:val="Normal"/>
    <w:link w:val="Footnote2Char"/>
    <w:autoRedefine/>
    <w:qFormat/>
    <w:rsid w:val="003D2310"/>
    <w:pPr>
      <w:spacing w:after="120" w:line="480" w:lineRule="auto"/>
    </w:pPr>
    <w:rPr>
      <w:rFonts w:asciiTheme="minorHAnsi" w:hAnsiTheme="minorHAnsi" w:cstheme="minorBidi"/>
      <w:sz w:val="24"/>
    </w:rPr>
  </w:style>
  <w:style w:type="paragraph" w:customStyle="1" w:styleId="xhead">
    <w:name w:val="xhead"/>
    <w:basedOn w:val="Normal"/>
    <w:uiPriority w:val="99"/>
    <w:qFormat/>
    <w:rsid w:val="003D2310"/>
    <w:pPr>
      <w:spacing w:before="100" w:beforeAutospacing="1" w:after="100" w:afterAutospacing="1" w:line="240" w:lineRule="auto"/>
    </w:pPr>
  </w:style>
  <w:style w:type="character" w:customStyle="1" w:styleId="Heading5Char1">
    <w:name w:val="Heading 5 Char1"/>
    <w:aliases w:val="Text Char1"/>
    <w:basedOn w:val="DefaultParagraphFont"/>
    <w:semiHidden/>
    <w:rsid w:val="003D2310"/>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3D231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3D231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D231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D231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D231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D231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3D2310"/>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3D2310"/>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3D2310"/>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3D2310"/>
    <w:pPr>
      <w:spacing w:after="0" w:line="240" w:lineRule="auto"/>
    </w:pPr>
    <w:rPr>
      <w:rFonts w:ascii="Lucida Grande" w:eastAsia="Cambria" w:hAnsi="Lucida Grande"/>
    </w:rPr>
  </w:style>
  <w:style w:type="paragraph" w:customStyle="1" w:styleId="Pa16">
    <w:name w:val="Pa16"/>
    <w:basedOn w:val="Default"/>
    <w:next w:val="Default"/>
    <w:uiPriority w:val="99"/>
    <w:qFormat/>
    <w:rsid w:val="003D231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3D2310"/>
    <w:pPr>
      <w:spacing w:before="100" w:beforeAutospacing="1" w:after="100" w:afterAutospacing="1" w:line="240" w:lineRule="auto"/>
    </w:pPr>
  </w:style>
  <w:style w:type="paragraph" w:customStyle="1" w:styleId="Pa22">
    <w:name w:val="Pa2+2"/>
    <w:basedOn w:val="Default"/>
    <w:next w:val="Default"/>
    <w:uiPriority w:val="99"/>
    <w:qFormat/>
    <w:rsid w:val="003D231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3D231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3D2310"/>
    <w:pPr>
      <w:spacing w:before="100" w:beforeAutospacing="1" w:after="100" w:afterAutospacing="1" w:line="240" w:lineRule="auto"/>
    </w:pPr>
  </w:style>
  <w:style w:type="paragraph" w:customStyle="1" w:styleId="Number">
    <w:name w:val="Number"/>
    <w:basedOn w:val="Heading2"/>
    <w:qFormat/>
    <w:rsid w:val="003D2310"/>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3D2310"/>
    <w:rPr>
      <w:rFonts w:ascii="Calibri" w:eastAsia="Times New Roman" w:hAnsi="Calibri" w:cs="Arial"/>
      <w:iCs/>
      <w:sz w:val="20"/>
      <w:szCs w:val="20"/>
    </w:rPr>
  </w:style>
  <w:style w:type="paragraph" w:customStyle="1" w:styleId="CITEF3">
    <w:name w:val="CITE F3"/>
    <w:uiPriority w:val="99"/>
    <w:qFormat/>
    <w:rsid w:val="003D2310"/>
    <w:rPr>
      <w:rFonts w:ascii="Palatino" w:eastAsia="SimSun" w:hAnsi="Palatino" w:cs="Times New Roman"/>
      <w:b/>
      <w:sz w:val="22"/>
      <w:lang w:eastAsia="zh-CN"/>
    </w:rPr>
  </w:style>
  <w:style w:type="character" w:customStyle="1" w:styleId="viewstorydateline">
    <w:name w:val="viewstorydateline"/>
    <w:basedOn w:val="DefaultParagraphFont"/>
    <w:rsid w:val="003D2310"/>
  </w:style>
  <w:style w:type="character" w:customStyle="1" w:styleId="meta-sep">
    <w:name w:val="meta-sep"/>
    <w:basedOn w:val="DefaultParagraphFont"/>
    <w:rsid w:val="003D2310"/>
  </w:style>
  <w:style w:type="character" w:customStyle="1" w:styleId="A19">
    <w:name w:val="A19"/>
    <w:uiPriority w:val="99"/>
    <w:rsid w:val="003D2310"/>
    <w:rPr>
      <w:rFonts w:ascii="Georgia" w:hAnsi="Georgia" w:cs="Georgia" w:hint="default"/>
      <w:color w:val="000000"/>
      <w:sz w:val="20"/>
      <w:szCs w:val="20"/>
      <w:u w:val="single"/>
    </w:rPr>
  </w:style>
  <w:style w:type="character" w:customStyle="1" w:styleId="A130">
    <w:name w:val="A13"/>
    <w:rsid w:val="003D2310"/>
    <w:rPr>
      <w:rFonts w:ascii="Georgia" w:hAnsi="Georgia" w:cs="Georgia" w:hint="default"/>
      <w:color w:val="000000"/>
      <w:sz w:val="11"/>
      <w:szCs w:val="11"/>
    </w:rPr>
  </w:style>
  <w:style w:type="character" w:customStyle="1" w:styleId="ontext">
    <w:name w:val="ontext"/>
    <w:basedOn w:val="DefaultParagraphFont"/>
    <w:rsid w:val="003D2310"/>
  </w:style>
  <w:style w:type="character" w:customStyle="1" w:styleId="archive-title">
    <w:name w:val="archive-title"/>
    <w:basedOn w:val="DefaultParagraphFont"/>
    <w:rsid w:val="003D2310"/>
  </w:style>
  <w:style w:type="character" w:customStyle="1" w:styleId="imgleft">
    <w:name w:val="imgleft"/>
    <w:basedOn w:val="DefaultParagraphFont"/>
    <w:rsid w:val="003D2310"/>
  </w:style>
  <w:style w:type="character" w:customStyle="1" w:styleId="imgcenter">
    <w:name w:val="imgcenter"/>
    <w:basedOn w:val="DefaultParagraphFont"/>
    <w:rsid w:val="003D2310"/>
  </w:style>
  <w:style w:type="character" w:customStyle="1" w:styleId="A42">
    <w:name w:val="A4+2"/>
    <w:uiPriority w:val="99"/>
    <w:rsid w:val="003D2310"/>
    <w:rPr>
      <w:rFonts w:ascii="Helvetica LT Std" w:hAnsi="Helvetica LT Std" w:cs="Helvetica LT Std" w:hint="default"/>
      <w:color w:val="000000"/>
      <w:sz w:val="11"/>
      <w:szCs w:val="11"/>
    </w:rPr>
  </w:style>
  <w:style w:type="character" w:customStyle="1" w:styleId="fstitle">
    <w:name w:val="fs_title"/>
    <w:basedOn w:val="DefaultParagraphFont"/>
    <w:rsid w:val="003D2310"/>
  </w:style>
  <w:style w:type="character" w:customStyle="1" w:styleId="reportbody1">
    <w:name w:val="reportbody1"/>
    <w:basedOn w:val="DefaultParagraphFont"/>
    <w:rsid w:val="003D2310"/>
    <w:rPr>
      <w:rFonts w:ascii="Tahoma" w:hAnsi="Tahoma" w:cs="Tahoma" w:hint="default"/>
      <w:color w:val="000000"/>
      <w:sz w:val="14"/>
      <w:szCs w:val="14"/>
    </w:rPr>
  </w:style>
  <w:style w:type="character" w:customStyle="1" w:styleId="dateday">
    <w:name w:val="date_day"/>
    <w:basedOn w:val="DefaultParagraphFont"/>
    <w:rsid w:val="003D2310"/>
  </w:style>
  <w:style w:type="character" w:customStyle="1" w:styleId="datemonth">
    <w:name w:val="date_month"/>
    <w:basedOn w:val="DefaultParagraphFont"/>
    <w:rsid w:val="003D2310"/>
  </w:style>
  <w:style w:type="character" w:customStyle="1" w:styleId="dateyear">
    <w:name w:val="date_year"/>
    <w:basedOn w:val="DefaultParagraphFont"/>
    <w:rsid w:val="003D2310"/>
  </w:style>
  <w:style w:type="character" w:customStyle="1" w:styleId="Heading3CharCharCharCharCharChar">
    <w:name w:val="Heading 3 Char Char Char Char Char Char"/>
    <w:basedOn w:val="DefaultParagraphFont"/>
    <w:rsid w:val="003D231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D231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D2310"/>
    <w:rPr>
      <w:sz w:val="24"/>
      <w:szCs w:val="24"/>
      <w:lang w:val="en-US" w:eastAsia="en-US" w:bidi="ar-SA"/>
    </w:rPr>
  </w:style>
  <w:style w:type="character" w:customStyle="1" w:styleId="insideitro">
    <w:name w:val="insideitro"/>
    <w:basedOn w:val="DefaultParagraphFont"/>
    <w:rsid w:val="003D2310"/>
  </w:style>
  <w:style w:type="character" w:customStyle="1" w:styleId="wcfont">
    <w:name w:val="wcfont"/>
    <w:basedOn w:val="DefaultParagraphFont"/>
    <w:rsid w:val="003D2310"/>
  </w:style>
  <w:style w:type="character" w:customStyle="1" w:styleId="qftext">
    <w:name w:val="qftext"/>
    <w:basedOn w:val="DefaultParagraphFont"/>
    <w:rsid w:val="003D2310"/>
  </w:style>
  <w:style w:type="character" w:customStyle="1" w:styleId="leftidx">
    <w:name w:val="leftidx"/>
    <w:basedOn w:val="DefaultParagraphFont"/>
    <w:rsid w:val="003D2310"/>
  </w:style>
  <w:style w:type="paragraph" w:customStyle="1" w:styleId="NotUnderlined">
    <w:name w:val="Not Underlined"/>
    <w:basedOn w:val="Normal"/>
    <w:uiPriority w:val="99"/>
    <w:qFormat/>
    <w:rsid w:val="003D2310"/>
    <w:pPr>
      <w:spacing w:after="0" w:line="240" w:lineRule="auto"/>
    </w:pPr>
    <w:rPr>
      <w:rFonts w:ascii="Century Gothic" w:hAnsi="Century Gothic"/>
      <w:szCs w:val="20"/>
    </w:rPr>
  </w:style>
  <w:style w:type="paragraph" w:customStyle="1" w:styleId="width100">
    <w:name w:val="width100"/>
    <w:basedOn w:val="Normal"/>
    <w:uiPriority w:val="99"/>
    <w:qFormat/>
    <w:rsid w:val="003D2310"/>
    <w:pPr>
      <w:spacing w:before="100" w:beforeAutospacing="1" w:after="100" w:afterAutospacing="1" w:line="240" w:lineRule="auto"/>
    </w:pPr>
  </w:style>
  <w:style w:type="character" w:customStyle="1" w:styleId="eventtitle">
    <w:name w:val="eventtitle"/>
    <w:basedOn w:val="DefaultParagraphFont"/>
    <w:rsid w:val="003D2310"/>
  </w:style>
  <w:style w:type="character" w:customStyle="1" w:styleId="eventsubtitle">
    <w:name w:val="eventsubtitle"/>
    <w:basedOn w:val="DefaultParagraphFont"/>
    <w:rsid w:val="003D2310"/>
  </w:style>
  <w:style w:type="character" w:customStyle="1" w:styleId="eventdate">
    <w:name w:val="eventdate"/>
    <w:basedOn w:val="DefaultParagraphFont"/>
    <w:rsid w:val="003D2310"/>
  </w:style>
  <w:style w:type="character" w:customStyle="1" w:styleId="legend">
    <w:name w:val="legend"/>
    <w:basedOn w:val="DefaultParagraphFont"/>
    <w:rsid w:val="003D2310"/>
  </w:style>
  <w:style w:type="character" w:customStyle="1" w:styleId="slug-elocation">
    <w:name w:val="slug-elocation"/>
    <w:basedOn w:val="DefaultParagraphFont"/>
    <w:rsid w:val="003D2310"/>
  </w:style>
  <w:style w:type="character" w:customStyle="1" w:styleId="fu-autorenangabe-fu-beschreibung">
    <w:name w:val="fu-autorenangabe-fu-beschreibung"/>
    <w:rsid w:val="003D2310"/>
  </w:style>
  <w:style w:type="paragraph" w:customStyle="1" w:styleId="introshadow">
    <w:name w:val="intro_shadow"/>
    <w:basedOn w:val="Normal"/>
    <w:uiPriority w:val="99"/>
    <w:qFormat/>
    <w:rsid w:val="003D2310"/>
    <w:pPr>
      <w:spacing w:before="100" w:beforeAutospacing="1" w:after="100" w:afterAutospacing="1" w:line="240" w:lineRule="auto"/>
    </w:pPr>
  </w:style>
  <w:style w:type="paragraph" w:customStyle="1" w:styleId="articleintro">
    <w:name w:val="articleintro"/>
    <w:basedOn w:val="Normal"/>
    <w:uiPriority w:val="99"/>
    <w:qFormat/>
    <w:rsid w:val="003D2310"/>
    <w:pPr>
      <w:spacing w:before="100" w:beforeAutospacing="1" w:after="100" w:afterAutospacing="1" w:line="240" w:lineRule="auto"/>
    </w:pPr>
  </w:style>
  <w:style w:type="character" w:customStyle="1" w:styleId="commentscontainer">
    <w:name w:val="comments_container"/>
    <w:basedOn w:val="DefaultParagraphFont"/>
    <w:rsid w:val="003D2310"/>
  </w:style>
  <w:style w:type="paragraph" w:customStyle="1" w:styleId="Caption40">
    <w:name w:val="Caption4"/>
    <w:basedOn w:val="Normal"/>
    <w:uiPriority w:val="99"/>
    <w:qFormat/>
    <w:rsid w:val="003D2310"/>
    <w:pPr>
      <w:spacing w:before="100" w:beforeAutospacing="1" w:after="100" w:afterAutospacing="1" w:line="240" w:lineRule="auto"/>
    </w:pPr>
  </w:style>
  <w:style w:type="paragraph" w:customStyle="1" w:styleId="publishedon">
    <w:name w:val="published_on"/>
    <w:basedOn w:val="Normal"/>
    <w:uiPriority w:val="99"/>
    <w:qFormat/>
    <w:rsid w:val="003D2310"/>
    <w:pPr>
      <w:spacing w:before="100" w:beforeAutospacing="1" w:after="100" w:afterAutospacing="1" w:line="240" w:lineRule="auto"/>
    </w:pPr>
  </w:style>
  <w:style w:type="character" w:customStyle="1" w:styleId="hparticlefooter">
    <w:name w:val="hparticlefooter"/>
    <w:basedOn w:val="DefaultParagraphFont"/>
    <w:rsid w:val="003D2310"/>
  </w:style>
  <w:style w:type="table" w:customStyle="1" w:styleId="TableGrid2">
    <w:name w:val="Table Grid2"/>
    <w:basedOn w:val="TableNormal"/>
    <w:next w:val="TableGrid"/>
    <w:rsid w:val="003D231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D2310"/>
  </w:style>
  <w:style w:type="character" w:customStyle="1" w:styleId="BlockCharCharCharCharChar">
    <w:name w:val="Block Char Char Char Char Char"/>
    <w:aliases w:val="Block Char Char Char Char Char Char Char Char,Block Char Char Char Char Char Char Char1"/>
    <w:basedOn w:val="DefaultParagraphFont"/>
    <w:rsid w:val="003D231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D2310"/>
    <w:pPr>
      <w:spacing w:after="0" w:line="240" w:lineRule="auto"/>
    </w:pPr>
    <w:rPr>
      <w:b/>
      <w:color w:val="000000"/>
      <w:u w:val="single"/>
    </w:rPr>
  </w:style>
  <w:style w:type="character" w:customStyle="1" w:styleId="CiteEmphasisChar">
    <w:name w:val="Cite/Emphasis Char"/>
    <w:basedOn w:val="DefaultParagraphFont"/>
    <w:link w:val="CiteEmphasis"/>
    <w:rsid w:val="003D2310"/>
    <w:rPr>
      <w:rFonts w:ascii="Calibri" w:hAnsi="Calibri" w:cs="Calibri"/>
      <w:b/>
      <w:color w:val="000000"/>
      <w:sz w:val="16"/>
      <w:u w:val="single"/>
    </w:rPr>
  </w:style>
  <w:style w:type="character" w:customStyle="1" w:styleId="ReadText">
    <w:name w:val="Read Text"/>
    <w:basedOn w:val="DefaultParagraphFont"/>
    <w:rsid w:val="003D2310"/>
    <w:rPr>
      <w:rFonts w:ascii="Times New Roman" w:hAnsi="Times New Roman"/>
      <w:b/>
      <w:bCs/>
      <w:sz w:val="24"/>
      <w:u w:val="single"/>
    </w:rPr>
  </w:style>
  <w:style w:type="paragraph" w:customStyle="1" w:styleId="Styleunread8pt">
    <w:name w:val="Style unread + 8 pt"/>
    <w:basedOn w:val="Normal"/>
    <w:link w:val="Styleunread8ptChar"/>
    <w:qFormat/>
    <w:rsid w:val="003D2310"/>
    <w:pPr>
      <w:spacing w:after="0" w:line="240" w:lineRule="auto"/>
    </w:pPr>
    <w:rPr>
      <w:color w:val="000000"/>
    </w:rPr>
  </w:style>
  <w:style w:type="character" w:customStyle="1" w:styleId="Styleunread8ptChar">
    <w:name w:val="Style unread + 8 pt Char"/>
    <w:basedOn w:val="DefaultParagraphFont"/>
    <w:link w:val="Styleunread8pt"/>
    <w:rsid w:val="003D2310"/>
    <w:rPr>
      <w:rFonts w:ascii="Calibri" w:hAnsi="Calibri" w:cs="Calibri"/>
      <w:color w:val="000000"/>
      <w:sz w:val="16"/>
    </w:rPr>
  </w:style>
  <w:style w:type="character" w:customStyle="1" w:styleId="main">
    <w:name w:val="main"/>
    <w:basedOn w:val="DefaultParagraphFont"/>
    <w:rsid w:val="003D2310"/>
  </w:style>
  <w:style w:type="character" w:customStyle="1" w:styleId="textunderlineCharChar">
    <w:name w:val="text underline Char Char"/>
    <w:basedOn w:val="DefaultParagraphFont"/>
    <w:rsid w:val="003D2310"/>
    <w:rPr>
      <w:rFonts w:ascii="Garamond" w:hAnsi="Garamond"/>
      <w:color w:val="000000"/>
      <w:u w:val="single"/>
    </w:rPr>
  </w:style>
  <w:style w:type="paragraph" w:customStyle="1" w:styleId="ekprop-p">
    <w:name w:val="ekprop-p"/>
    <w:basedOn w:val="Normal"/>
    <w:uiPriority w:val="99"/>
    <w:qFormat/>
    <w:rsid w:val="003D2310"/>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3D2310"/>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D2310"/>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D2310"/>
    <w:pPr>
      <w:spacing w:after="0" w:line="240" w:lineRule="auto"/>
    </w:pPr>
    <w:rPr>
      <w:color w:val="000000"/>
    </w:rPr>
  </w:style>
  <w:style w:type="character" w:customStyle="1" w:styleId="SmalltextCharChar">
    <w:name w:val="Smalltext Char Char"/>
    <w:basedOn w:val="DefaultParagraphFont"/>
    <w:link w:val="SmalltextChar1"/>
    <w:rsid w:val="003D2310"/>
    <w:rPr>
      <w:rFonts w:ascii="Calibri" w:hAnsi="Calibri" w:cs="Calibri"/>
      <w:color w:val="000000"/>
      <w:sz w:val="16"/>
    </w:rPr>
  </w:style>
  <w:style w:type="character" w:customStyle="1" w:styleId="FullCiteCharChar">
    <w:name w:val="Full Cite Char Char"/>
    <w:basedOn w:val="DefaultParagraphFont"/>
    <w:rsid w:val="003D2310"/>
    <w:rPr>
      <w:rFonts w:ascii="Georgia" w:hAnsi="Georgia" w:cs="Calibri"/>
      <w:color w:val="000000"/>
      <w:sz w:val="20"/>
      <w:szCs w:val="24"/>
    </w:rPr>
  </w:style>
  <w:style w:type="character" w:customStyle="1" w:styleId="submitted-wrapper">
    <w:name w:val="submitted-wrapper"/>
    <w:basedOn w:val="DefaultParagraphFont"/>
    <w:rsid w:val="003D2310"/>
  </w:style>
  <w:style w:type="paragraph" w:customStyle="1" w:styleId="Spacer">
    <w:name w:val="Spacer"/>
    <w:basedOn w:val="Heading1"/>
    <w:link w:val="SpacerChar"/>
    <w:autoRedefine/>
    <w:uiPriority w:val="4"/>
    <w:qFormat/>
    <w:rsid w:val="003D2310"/>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3D2310"/>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3D2310"/>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3D2310"/>
  </w:style>
  <w:style w:type="character" w:customStyle="1" w:styleId="top-publish">
    <w:name w:val="top-publish"/>
    <w:basedOn w:val="DefaultParagraphFont"/>
    <w:rsid w:val="003D2310"/>
  </w:style>
  <w:style w:type="character" w:customStyle="1" w:styleId="byline-italic">
    <w:name w:val="byline-italic"/>
    <w:basedOn w:val="DefaultParagraphFont"/>
    <w:rsid w:val="003D2310"/>
  </w:style>
  <w:style w:type="paragraph" w:customStyle="1" w:styleId="infuse">
    <w:name w:val="infuse"/>
    <w:basedOn w:val="Normal"/>
    <w:uiPriority w:val="99"/>
    <w:qFormat/>
    <w:rsid w:val="003D2310"/>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3D2310"/>
    <w:rPr>
      <w:rFonts w:ascii="Arial Narrow" w:hAnsi="Arial Narrow"/>
      <w:sz w:val="22"/>
      <w:szCs w:val="24"/>
      <w:u w:val="single"/>
      <w:lang w:val="en-US" w:eastAsia="en-US" w:bidi="ar-SA"/>
    </w:rPr>
  </w:style>
  <w:style w:type="character" w:customStyle="1" w:styleId="gd">
    <w:name w:val="gd"/>
    <w:basedOn w:val="DefaultParagraphFont"/>
    <w:rsid w:val="003D2310"/>
  </w:style>
  <w:style w:type="character" w:customStyle="1" w:styleId="g3">
    <w:name w:val="g3"/>
    <w:basedOn w:val="DefaultParagraphFont"/>
    <w:rsid w:val="003D2310"/>
  </w:style>
  <w:style w:type="character" w:customStyle="1" w:styleId="hb">
    <w:name w:val="hb"/>
    <w:basedOn w:val="DefaultParagraphFont"/>
    <w:rsid w:val="003D2310"/>
  </w:style>
  <w:style w:type="character" w:customStyle="1" w:styleId="g2">
    <w:name w:val="g2"/>
    <w:basedOn w:val="DefaultParagraphFont"/>
    <w:rsid w:val="003D2310"/>
  </w:style>
  <w:style w:type="character" w:customStyle="1" w:styleId="nameplatehead">
    <w:name w:val="nameplatehead"/>
    <w:basedOn w:val="DefaultParagraphFont"/>
    <w:rsid w:val="003D2310"/>
  </w:style>
  <w:style w:type="character" w:customStyle="1" w:styleId="nameplatelink">
    <w:name w:val="nameplatelink"/>
    <w:basedOn w:val="DefaultParagraphFont"/>
    <w:rsid w:val="003D2310"/>
  </w:style>
  <w:style w:type="paragraph" w:customStyle="1" w:styleId="calibre8">
    <w:name w:val="calibre8"/>
    <w:basedOn w:val="Normal"/>
    <w:uiPriority w:val="99"/>
    <w:qFormat/>
    <w:rsid w:val="003D231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3D2310"/>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3D2310"/>
  </w:style>
  <w:style w:type="character" w:customStyle="1" w:styleId="djhat-arrow">
    <w:name w:val="djhat-arrow"/>
    <w:basedOn w:val="DefaultParagraphFont"/>
    <w:rsid w:val="003D2310"/>
  </w:style>
  <w:style w:type="character" w:customStyle="1" w:styleId="mname">
    <w:name w:val="mname"/>
    <w:basedOn w:val="DefaultParagraphFont"/>
    <w:rsid w:val="003D2310"/>
  </w:style>
  <w:style w:type="character" w:customStyle="1" w:styleId="mvalue">
    <w:name w:val="mvalue"/>
    <w:basedOn w:val="DefaultParagraphFont"/>
    <w:rsid w:val="003D2310"/>
  </w:style>
  <w:style w:type="character" w:customStyle="1" w:styleId="mchange">
    <w:name w:val="mchange"/>
    <w:basedOn w:val="DefaultParagraphFont"/>
    <w:rsid w:val="003D2310"/>
  </w:style>
  <w:style w:type="character" w:customStyle="1" w:styleId="categoryaside">
    <w:name w:val="category__aside"/>
    <w:basedOn w:val="DefaultParagraphFont"/>
    <w:rsid w:val="003D2310"/>
  </w:style>
  <w:style w:type="character" w:customStyle="1" w:styleId="article-breadcrumb-wrapper">
    <w:name w:val="article-breadcrumb-wrapper"/>
    <w:basedOn w:val="DefaultParagraphFont"/>
    <w:rsid w:val="003D2310"/>
  </w:style>
  <w:style w:type="character" w:customStyle="1" w:styleId="wsj-article-caption-content">
    <w:name w:val="wsj-article-caption-content"/>
    <w:basedOn w:val="DefaultParagraphFont"/>
    <w:rsid w:val="003D2310"/>
  </w:style>
  <w:style w:type="character" w:customStyle="1" w:styleId="wsj-article-credit">
    <w:name w:val="wsj-article-credit"/>
    <w:basedOn w:val="DefaultParagraphFont"/>
    <w:rsid w:val="003D2310"/>
  </w:style>
  <w:style w:type="character" w:customStyle="1" w:styleId="wsj-article-credit-tag">
    <w:name w:val="wsj-article-credit-tag"/>
    <w:basedOn w:val="DefaultParagraphFont"/>
    <w:rsid w:val="003D2310"/>
  </w:style>
  <w:style w:type="character" w:customStyle="1" w:styleId="commentscounticon">
    <w:name w:val="comments_count_icon"/>
    <w:basedOn w:val="DefaultParagraphFont"/>
    <w:rsid w:val="003D2310"/>
  </w:style>
  <w:style w:type="character" w:customStyle="1" w:styleId="comments-count-word">
    <w:name w:val="comments-count-word"/>
    <w:basedOn w:val="DefaultParagraphFont"/>
    <w:rsid w:val="003D2310"/>
  </w:style>
  <w:style w:type="character" w:customStyle="1" w:styleId="company-name-type">
    <w:name w:val="company-name-type"/>
    <w:basedOn w:val="DefaultParagraphFont"/>
    <w:rsid w:val="003D2310"/>
  </w:style>
  <w:style w:type="character" w:customStyle="1" w:styleId="nav-prevnext-lbl">
    <w:name w:val="nav-prevnext-lbl"/>
    <w:basedOn w:val="DefaultParagraphFont"/>
    <w:rsid w:val="003D2310"/>
  </w:style>
  <w:style w:type="character" w:customStyle="1" w:styleId="nav-prevnext-hed">
    <w:name w:val="nav-prevnext-hed"/>
    <w:basedOn w:val="DefaultParagraphFont"/>
    <w:rsid w:val="003D2310"/>
  </w:style>
  <w:style w:type="character" w:customStyle="1" w:styleId="readcomments">
    <w:name w:val="readcomments"/>
    <w:basedOn w:val="DefaultParagraphFont"/>
    <w:rsid w:val="003D2310"/>
  </w:style>
  <w:style w:type="character" w:customStyle="1" w:styleId="selected-edition">
    <w:name w:val="selected-edition"/>
    <w:basedOn w:val="DefaultParagraphFont"/>
    <w:rsid w:val="003D2310"/>
  </w:style>
  <w:style w:type="character" w:customStyle="1" w:styleId="rotate">
    <w:name w:val="rotate"/>
    <w:basedOn w:val="DefaultParagraphFont"/>
    <w:rsid w:val="003D2310"/>
  </w:style>
  <w:style w:type="paragraph" w:customStyle="1" w:styleId="column-name">
    <w:name w:val="column-name"/>
    <w:basedOn w:val="Normal"/>
    <w:rsid w:val="003D2310"/>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3D2310"/>
  </w:style>
  <w:style w:type="character" w:customStyle="1" w:styleId="tl8wme">
    <w:name w:val="tl8wme"/>
    <w:basedOn w:val="DefaultParagraphFont"/>
    <w:rsid w:val="003D2310"/>
  </w:style>
  <w:style w:type="character" w:customStyle="1" w:styleId="CardStyleChar">
    <w:name w:val="Card Style Char"/>
    <w:link w:val="CardStyle"/>
    <w:locked/>
    <w:rsid w:val="003D2310"/>
    <w:rPr>
      <w:rFonts w:ascii="Calibri" w:eastAsia="Times New Roman" w:hAnsi="Calibri" w:cs="Calibri"/>
      <w:sz w:val="16"/>
    </w:rPr>
  </w:style>
  <w:style w:type="character" w:customStyle="1" w:styleId="SmallSizeParagraphChar">
    <w:name w:val="Small Size Paragraph Char"/>
    <w:link w:val="SmallSizeParagraph"/>
    <w:locked/>
    <w:rsid w:val="003D2310"/>
    <w:rPr>
      <w:rFonts w:eastAsia="Calibri"/>
      <w:sz w:val="16"/>
      <w:szCs w:val="16"/>
    </w:rPr>
  </w:style>
  <w:style w:type="paragraph" w:customStyle="1" w:styleId="SmallSizeParagraph">
    <w:name w:val="Small Size Paragraph"/>
    <w:basedOn w:val="Normal"/>
    <w:link w:val="SmallSizeParagraphChar"/>
    <w:qFormat/>
    <w:rsid w:val="003D2310"/>
    <w:pPr>
      <w:spacing w:after="0" w:line="240" w:lineRule="auto"/>
    </w:pPr>
    <w:rPr>
      <w:rFonts w:asciiTheme="minorHAnsi" w:eastAsia="Calibri" w:hAnsiTheme="minorHAnsi" w:cstheme="minorBidi"/>
      <w:szCs w:val="16"/>
    </w:rPr>
  </w:style>
  <w:style w:type="character" w:customStyle="1" w:styleId="StylecardLatinVerdana-BoldUnderlineChar">
    <w:name w:val="Style card + (Latin) Verdana-Bold Underline Char"/>
    <w:basedOn w:val="cardChar"/>
    <w:link w:val="StylecardLatinVerdana-BoldUnderline"/>
    <w:locked/>
    <w:rsid w:val="003D2310"/>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3D231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3D2310"/>
    <w:rPr>
      <w:rFonts w:eastAsia="Calibri"/>
    </w:rPr>
  </w:style>
  <w:style w:type="paragraph" w:customStyle="1" w:styleId="StyleCardText9pt">
    <w:name w:val="Style Card Text + 9 pt"/>
    <w:basedOn w:val="Normal"/>
    <w:link w:val="StyleCardText9ptChar"/>
    <w:qFormat/>
    <w:rsid w:val="003D2310"/>
    <w:pPr>
      <w:spacing w:after="200" w:line="240" w:lineRule="auto"/>
      <w:contextualSpacing/>
    </w:pPr>
    <w:rPr>
      <w:rFonts w:asciiTheme="minorHAnsi" w:eastAsia="Calibri" w:hAnsiTheme="minorHAnsi" w:cstheme="minorBidi"/>
      <w:sz w:val="24"/>
    </w:rPr>
  </w:style>
  <w:style w:type="character" w:customStyle="1" w:styleId="UnderlineSChar">
    <w:name w:val="Underline S Char"/>
    <w:link w:val="UnderlineS"/>
    <w:locked/>
    <w:rsid w:val="003D2310"/>
    <w:rPr>
      <w:rFonts w:eastAsia="Calibri"/>
      <w:u w:val="single"/>
      <w:lang w:val="x-none" w:eastAsia="zh-CN"/>
    </w:rPr>
  </w:style>
  <w:style w:type="paragraph" w:customStyle="1" w:styleId="UnderlineS">
    <w:name w:val="Underline S"/>
    <w:basedOn w:val="Normal"/>
    <w:link w:val="UnderlineSChar"/>
    <w:qFormat/>
    <w:rsid w:val="003D2310"/>
    <w:pPr>
      <w:spacing w:after="200" w:line="240" w:lineRule="auto"/>
    </w:pPr>
    <w:rPr>
      <w:rFonts w:asciiTheme="minorHAnsi" w:eastAsia="Calibri" w:hAnsiTheme="minorHAnsi" w:cstheme="minorBidi"/>
      <w:sz w:val="24"/>
      <w:u w:val="single"/>
      <w:lang w:val="x-none" w:eastAsia="zh-CN"/>
    </w:rPr>
  </w:style>
  <w:style w:type="character" w:customStyle="1" w:styleId="TagofCardChar">
    <w:name w:val="Tag of Card Char"/>
    <w:link w:val="TagofCard"/>
    <w:locked/>
    <w:rsid w:val="003D2310"/>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3D2310"/>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3D2310"/>
    <w:rPr>
      <w:rFonts w:ascii="Times New Roman" w:hAnsi="Times New Roman" w:cs="Times New Roman"/>
    </w:rPr>
  </w:style>
  <w:style w:type="paragraph" w:customStyle="1" w:styleId="Debatenoraml">
    <w:name w:val="Debatenoraml"/>
    <w:basedOn w:val="NoSpacing"/>
    <w:link w:val="DebatenoramlChar"/>
    <w:qFormat/>
    <w:rsid w:val="003D2310"/>
    <w:pPr>
      <w:spacing w:line="240" w:lineRule="auto"/>
    </w:pPr>
    <w:rPr>
      <w:rFonts w:ascii="Times New Roman" w:hAnsi="Times New Roman" w:cs="Times New Roman"/>
    </w:rPr>
  </w:style>
  <w:style w:type="character" w:customStyle="1" w:styleId="QualsChar">
    <w:name w:val="Quals Char"/>
    <w:link w:val="Quals"/>
    <w:locked/>
    <w:rsid w:val="003D2310"/>
    <w:rPr>
      <w:rFonts w:eastAsia="Calibri"/>
      <w:sz w:val="18"/>
    </w:rPr>
  </w:style>
  <w:style w:type="paragraph" w:customStyle="1" w:styleId="Quals">
    <w:name w:val="Quals"/>
    <w:basedOn w:val="Normal"/>
    <w:link w:val="QualsChar"/>
    <w:qFormat/>
    <w:rsid w:val="003D2310"/>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3D2310"/>
    <w:rPr>
      <w:rFonts w:eastAsia="Times New Roman"/>
      <w:b/>
      <w:caps/>
      <w:szCs w:val="28"/>
      <w:u w:val="single"/>
    </w:rPr>
  </w:style>
  <w:style w:type="paragraph" w:customStyle="1" w:styleId="Starred">
    <w:name w:val="Starred"/>
    <w:basedOn w:val="Normal"/>
    <w:link w:val="StarredChar"/>
    <w:qFormat/>
    <w:rsid w:val="003D2310"/>
    <w:pPr>
      <w:keepNext/>
      <w:keepLines/>
      <w:pageBreakBefore/>
      <w:spacing w:before="240" w:after="60" w:line="240" w:lineRule="auto"/>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3D2310"/>
    <w:rPr>
      <w:rFonts w:eastAsia="Times New Roman"/>
      <w:b/>
      <w:caps/>
      <w:szCs w:val="28"/>
      <w:u w:val="single"/>
    </w:rPr>
  </w:style>
  <w:style w:type="paragraph" w:customStyle="1" w:styleId="NotStarred">
    <w:name w:val="NotStarred"/>
    <w:basedOn w:val="Normal"/>
    <w:link w:val="NotStarredChar"/>
    <w:qFormat/>
    <w:rsid w:val="003D2310"/>
    <w:pPr>
      <w:keepNext/>
      <w:keepLines/>
      <w:pageBreakBefore/>
      <w:spacing w:before="240" w:after="60" w:line="240" w:lineRule="auto"/>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3D2310"/>
    <w:rPr>
      <w:rFonts w:eastAsia="Times New Roman"/>
      <w:b/>
      <w:szCs w:val="28"/>
      <w:u w:val="single"/>
    </w:rPr>
  </w:style>
  <w:style w:type="paragraph" w:customStyle="1" w:styleId="NewHeading2">
    <w:name w:val="NewHeading2"/>
    <w:basedOn w:val="Normal"/>
    <w:link w:val="NewHeading2Char"/>
    <w:qFormat/>
    <w:rsid w:val="003D2310"/>
    <w:pPr>
      <w:spacing w:before="240" w:after="60" w:line="240" w:lineRule="auto"/>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3D2310"/>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3D2310"/>
    <w:pPr>
      <w:spacing w:after="0" w:line="240" w:lineRule="auto"/>
    </w:pPr>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3D2310"/>
    <w:rPr>
      <w:rFonts w:eastAsia="SimSun"/>
      <w:u w:val="single"/>
      <w:lang w:eastAsia="zh-CN"/>
    </w:rPr>
  </w:style>
  <w:style w:type="paragraph" w:customStyle="1" w:styleId="StylecardThickunderline">
    <w:name w:val="Style card + Thick underline"/>
    <w:basedOn w:val="Normal"/>
    <w:link w:val="StylecardThickunderlineChar"/>
    <w:qFormat/>
    <w:rsid w:val="003D2310"/>
    <w:pPr>
      <w:spacing w:after="0" w:line="240" w:lineRule="auto"/>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3D2310"/>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3D2310"/>
    <w:pPr>
      <w:spacing w:after="0" w:line="240" w:lineRule="auto"/>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3D2310"/>
    <w:rPr>
      <w:rFonts w:eastAsia="Times New Roman"/>
      <w:bCs/>
      <w:lang w:bidi="he-IL"/>
    </w:rPr>
  </w:style>
  <w:style w:type="paragraph" w:customStyle="1" w:styleId="MTDisplayEquation">
    <w:name w:val="MTDisplayEquation"/>
    <w:basedOn w:val="Normal"/>
    <w:next w:val="Normal"/>
    <w:link w:val="MTDisplayEquationChar"/>
    <w:qFormat/>
    <w:rsid w:val="003D2310"/>
    <w:pPr>
      <w:tabs>
        <w:tab w:val="center" w:pos="5120"/>
        <w:tab w:val="right" w:pos="10220"/>
      </w:tabs>
      <w:spacing w:after="0" w:line="240" w:lineRule="auto"/>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3D231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D231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D231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D2310"/>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3D2310"/>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3D231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3D231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3D231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3D231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3D231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3D231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3D231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3D231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3D2310"/>
    <w:pPr>
      <w:spacing w:before="100" w:beforeAutospacing="1" w:after="100" w:afterAutospacing="1" w:line="240" w:lineRule="auto"/>
    </w:pPr>
    <w:rPr>
      <w:rFonts w:eastAsia="Times New Roman"/>
      <w:sz w:val="24"/>
    </w:rPr>
  </w:style>
  <w:style w:type="paragraph" w:customStyle="1" w:styleId="summary">
    <w:name w:val="summary"/>
    <w:basedOn w:val="Normal"/>
    <w:qFormat/>
    <w:rsid w:val="003D231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3D231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3D231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3D231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3D231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3D231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3D231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3D2310"/>
    <w:pPr>
      <w:keepNext/>
      <w:spacing w:after="0" w:line="240" w:lineRule="auto"/>
      <w:ind w:left="288" w:right="288"/>
    </w:pPr>
    <w:rPr>
      <w:rFonts w:eastAsia="MS Gothic"/>
      <w:szCs w:val="20"/>
    </w:rPr>
  </w:style>
  <w:style w:type="paragraph" w:customStyle="1" w:styleId="canvas-atom">
    <w:name w:val="canvas-atom"/>
    <w:basedOn w:val="Normal"/>
    <w:uiPriority w:val="99"/>
    <w:qFormat/>
    <w:rsid w:val="003D2310"/>
    <w:pPr>
      <w:spacing w:before="100" w:beforeAutospacing="1" w:after="100" w:afterAutospacing="1" w:line="240" w:lineRule="auto"/>
    </w:pPr>
    <w:rPr>
      <w:sz w:val="24"/>
    </w:rPr>
  </w:style>
  <w:style w:type="paragraph" w:customStyle="1" w:styleId="tweet-text">
    <w:name w:val="tweet-text"/>
    <w:basedOn w:val="Normal"/>
    <w:uiPriority w:val="99"/>
    <w:qFormat/>
    <w:rsid w:val="003D2310"/>
    <w:pPr>
      <w:spacing w:before="100" w:beforeAutospacing="1" w:after="100" w:afterAutospacing="1" w:line="240" w:lineRule="auto"/>
    </w:pPr>
  </w:style>
  <w:style w:type="paragraph" w:customStyle="1" w:styleId="graf">
    <w:name w:val="graf"/>
    <w:basedOn w:val="Normal"/>
    <w:uiPriority w:val="99"/>
    <w:qFormat/>
    <w:rsid w:val="003D2310"/>
    <w:pPr>
      <w:spacing w:before="100" w:beforeAutospacing="1" w:after="100" w:afterAutospacing="1" w:line="240" w:lineRule="auto"/>
    </w:pPr>
  </w:style>
  <w:style w:type="paragraph" w:customStyle="1" w:styleId="column">
    <w:name w:val="column"/>
    <w:basedOn w:val="Normal"/>
    <w:uiPriority w:val="99"/>
    <w:qFormat/>
    <w:rsid w:val="003D2310"/>
    <w:pPr>
      <w:spacing w:before="100" w:beforeAutospacing="1" w:after="100" w:afterAutospacing="1" w:line="240" w:lineRule="auto"/>
    </w:pPr>
  </w:style>
  <w:style w:type="paragraph" w:customStyle="1" w:styleId="recirc-container">
    <w:name w:val="recirc-container"/>
    <w:basedOn w:val="Normal"/>
    <w:uiPriority w:val="99"/>
    <w:qFormat/>
    <w:rsid w:val="003D231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3D2310"/>
    <w:pPr>
      <w:spacing w:before="100" w:beforeAutospacing="1" w:after="100" w:afterAutospacing="1" w:line="240" w:lineRule="auto"/>
    </w:pPr>
    <w:rPr>
      <w:sz w:val="24"/>
    </w:rPr>
  </w:style>
  <w:style w:type="paragraph" w:customStyle="1" w:styleId="see-also">
    <w:name w:val="see-also"/>
    <w:basedOn w:val="Normal"/>
    <w:uiPriority w:val="99"/>
    <w:qFormat/>
    <w:rsid w:val="003D2310"/>
    <w:pPr>
      <w:spacing w:before="100" w:beforeAutospacing="1" w:after="100" w:afterAutospacing="1" w:line="240" w:lineRule="auto"/>
    </w:pPr>
    <w:rPr>
      <w:sz w:val="24"/>
    </w:rPr>
  </w:style>
  <w:style w:type="character" w:customStyle="1" w:styleId="BriefTitleChar">
    <w:name w:val="Brief Title Char"/>
    <w:basedOn w:val="DefaultParagraphFont"/>
    <w:rsid w:val="003D2310"/>
    <w:rPr>
      <w:b/>
      <w:bCs w:val="0"/>
      <w:sz w:val="24"/>
      <w:szCs w:val="24"/>
      <w:u w:val="single"/>
      <w:lang w:val="en-US" w:eastAsia="en-US" w:bidi="ar-SA"/>
    </w:rPr>
  </w:style>
  <w:style w:type="character" w:customStyle="1" w:styleId="BriefTitle2Char">
    <w:name w:val="Brief Title 2 Char"/>
    <w:basedOn w:val="BriefTitleChar"/>
    <w:rsid w:val="003D2310"/>
    <w:rPr>
      <w:b/>
      <w:bCs w:val="0"/>
      <w:sz w:val="24"/>
      <w:szCs w:val="24"/>
      <w:u w:val="single"/>
      <w:lang w:val="en-US" w:eastAsia="en-US" w:bidi="ar-SA"/>
    </w:rPr>
  </w:style>
  <w:style w:type="character" w:customStyle="1" w:styleId="FontStyle477">
    <w:name w:val="Font Style477"/>
    <w:basedOn w:val="DefaultParagraphFont"/>
    <w:uiPriority w:val="99"/>
    <w:rsid w:val="003D2310"/>
    <w:rPr>
      <w:rFonts w:ascii="Times New Roman" w:hAnsi="Times New Roman" w:cs="Times New Roman" w:hint="default"/>
      <w:sz w:val="18"/>
      <w:szCs w:val="18"/>
    </w:rPr>
  </w:style>
  <w:style w:type="character" w:customStyle="1" w:styleId="FontStyle514">
    <w:name w:val="Font Style514"/>
    <w:basedOn w:val="DefaultParagraphFont"/>
    <w:uiPriority w:val="99"/>
    <w:rsid w:val="003D2310"/>
    <w:rPr>
      <w:rFonts w:ascii="Times New Roman" w:hAnsi="Times New Roman" w:cs="Times New Roman" w:hint="default"/>
      <w:sz w:val="14"/>
      <w:szCs w:val="14"/>
    </w:rPr>
  </w:style>
  <w:style w:type="character" w:customStyle="1" w:styleId="FontStyle500">
    <w:name w:val="Font Style500"/>
    <w:basedOn w:val="DefaultParagraphFont"/>
    <w:uiPriority w:val="99"/>
    <w:rsid w:val="003D231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D231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D2310"/>
    <w:rPr>
      <w:rFonts w:ascii="Times New Roman" w:hAnsi="Times New Roman" w:cs="Times New Roman" w:hint="default"/>
      <w:b/>
      <w:bCs/>
      <w:sz w:val="22"/>
      <w:szCs w:val="22"/>
    </w:rPr>
  </w:style>
  <w:style w:type="character" w:customStyle="1" w:styleId="UnderlineStyleChar7">
    <w:name w:val="Underline Style Char7"/>
    <w:rsid w:val="003D2310"/>
    <w:rPr>
      <w:rFonts w:ascii="Garamond" w:hAnsi="Garamond" w:hint="default"/>
      <w:sz w:val="22"/>
      <w:szCs w:val="24"/>
      <w:u w:val="single"/>
      <w:lang w:val="en-US" w:eastAsia="en-US" w:bidi="ar-SA"/>
    </w:rPr>
  </w:style>
  <w:style w:type="character" w:customStyle="1" w:styleId="s4">
    <w:name w:val="s4"/>
    <w:rsid w:val="003D2310"/>
  </w:style>
  <w:style w:type="character" w:customStyle="1" w:styleId="s5">
    <w:name w:val="s5"/>
    <w:rsid w:val="003D2310"/>
  </w:style>
  <w:style w:type="character" w:customStyle="1" w:styleId="rightsnotice">
    <w:name w:val="rightsnotice"/>
    <w:rsid w:val="003D2310"/>
  </w:style>
  <w:style w:type="character" w:customStyle="1" w:styleId="related-current-indicator">
    <w:name w:val="related-current-indicator"/>
    <w:rsid w:val="003D2310"/>
  </w:style>
  <w:style w:type="character" w:customStyle="1" w:styleId="bylclear">
    <w:name w:val="bylclear"/>
    <w:rsid w:val="003D2310"/>
  </w:style>
  <w:style w:type="character" w:customStyle="1" w:styleId="essaytext">
    <w:name w:val="essaytext"/>
    <w:rsid w:val="003D2310"/>
  </w:style>
  <w:style w:type="character" w:customStyle="1" w:styleId="username">
    <w:name w:val="username"/>
    <w:rsid w:val="003D2310"/>
  </w:style>
  <w:style w:type="character" w:customStyle="1" w:styleId="toplinks">
    <w:name w:val="toplinks"/>
    <w:rsid w:val="003D2310"/>
  </w:style>
  <w:style w:type="character" w:customStyle="1" w:styleId="titles">
    <w:name w:val="titles"/>
    <w:rsid w:val="003D2310"/>
  </w:style>
  <w:style w:type="character" w:customStyle="1" w:styleId="contentauthor">
    <w:name w:val="contentauthor"/>
    <w:rsid w:val="003D2310"/>
  </w:style>
  <w:style w:type="character" w:customStyle="1" w:styleId="subarticleheader">
    <w:name w:val="subarticleheader"/>
    <w:rsid w:val="003D2310"/>
  </w:style>
  <w:style w:type="character" w:customStyle="1" w:styleId="copy">
    <w:name w:val="copy"/>
    <w:rsid w:val="003D2310"/>
  </w:style>
  <w:style w:type="character" w:customStyle="1" w:styleId="topheadline">
    <w:name w:val="topheadline"/>
    <w:rsid w:val="003D2310"/>
  </w:style>
  <w:style w:type="character" w:customStyle="1" w:styleId="Stylereduce27pt">
    <w:name w:val="Style reduce2 + 7 pt"/>
    <w:rsid w:val="003D2310"/>
    <w:rPr>
      <w:rFonts w:ascii="Times New Roman" w:hAnsi="Times New Roman" w:cs="Arial" w:hint="default"/>
      <w:color w:val="000000"/>
      <w:sz w:val="14"/>
      <w:szCs w:val="22"/>
    </w:rPr>
  </w:style>
  <w:style w:type="character" w:customStyle="1" w:styleId="srtitle">
    <w:name w:val="srtitle"/>
    <w:rsid w:val="003D2310"/>
  </w:style>
  <w:style w:type="character" w:customStyle="1" w:styleId="st1">
    <w:name w:val="st1"/>
    <w:rsid w:val="003D2310"/>
  </w:style>
  <w:style w:type="character" w:customStyle="1" w:styleId="StyleStyleGaramond">
    <w:name w:val="Style Style Garamond +"/>
    <w:rsid w:val="003D2310"/>
    <w:rPr>
      <w:rFonts w:ascii="Garamond" w:hAnsi="Garamond" w:cs="Times New Roman" w:hint="default"/>
      <w:sz w:val="20"/>
    </w:rPr>
  </w:style>
  <w:style w:type="character" w:customStyle="1" w:styleId="boldunderline2">
    <w:name w:val="boldunderline"/>
    <w:rsid w:val="003D2310"/>
  </w:style>
  <w:style w:type="character" w:customStyle="1" w:styleId="Date11">
    <w:name w:val="Date11"/>
    <w:rsid w:val="003D2310"/>
  </w:style>
  <w:style w:type="character" w:customStyle="1" w:styleId="artbody1">
    <w:name w:val="art_body1"/>
    <w:rsid w:val="003D2310"/>
    <w:rPr>
      <w:rFonts w:ascii="Arial" w:hAnsi="Arial" w:cs="Arial" w:hint="default"/>
    </w:rPr>
  </w:style>
  <w:style w:type="character" w:customStyle="1" w:styleId="Boxout0">
    <w:name w:val="Boxout"/>
    <w:uiPriority w:val="1"/>
    <w:qFormat/>
    <w:rsid w:val="003D231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3D2310"/>
  </w:style>
  <w:style w:type="character" w:customStyle="1" w:styleId="preloadwrap">
    <w:name w:val="preloadwrap"/>
    <w:rsid w:val="003D2310"/>
  </w:style>
  <w:style w:type="character" w:customStyle="1" w:styleId="creditwrap">
    <w:name w:val="creditwrap"/>
    <w:rsid w:val="003D2310"/>
  </w:style>
  <w:style w:type="character" w:customStyle="1" w:styleId="DefaultChar1">
    <w:name w:val="Default Char1"/>
    <w:rsid w:val="003D2310"/>
    <w:rPr>
      <w:noProof w:val="0"/>
      <w:color w:val="000000"/>
      <w:lang w:val="en-US" w:eastAsia="en-US" w:bidi="ar-SA"/>
    </w:rPr>
  </w:style>
  <w:style w:type="character" w:customStyle="1" w:styleId="pmterms31">
    <w:name w:val="pmterms31"/>
    <w:rsid w:val="003D2310"/>
    <w:rPr>
      <w:b/>
      <w:bCs/>
      <w:i w:val="0"/>
      <w:iCs w:val="0"/>
      <w:color w:val="000000"/>
    </w:rPr>
  </w:style>
  <w:style w:type="character" w:customStyle="1" w:styleId="copyrightdescription">
    <w:name w:val="copyrightdescription"/>
    <w:rsid w:val="003D2310"/>
  </w:style>
  <w:style w:type="character" w:customStyle="1" w:styleId="ft01">
    <w:name w:val="ft01"/>
    <w:rsid w:val="003D2310"/>
    <w:rPr>
      <w:rFonts w:ascii="Times" w:hAnsi="Times" w:cs="Times" w:hint="default"/>
      <w:color w:val="000000"/>
      <w:sz w:val="14"/>
      <w:szCs w:val="14"/>
    </w:rPr>
  </w:style>
  <w:style w:type="character" w:customStyle="1" w:styleId="ft11">
    <w:name w:val="ft11"/>
    <w:rsid w:val="003D2310"/>
    <w:rPr>
      <w:rFonts w:ascii="Times" w:hAnsi="Times" w:cs="Times" w:hint="default"/>
      <w:color w:val="000000"/>
      <w:sz w:val="17"/>
      <w:szCs w:val="17"/>
    </w:rPr>
  </w:style>
  <w:style w:type="character" w:customStyle="1" w:styleId="ft21">
    <w:name w:val="ft21"/>
    <w:rsid w:val="003D2310"/>
    <w:rPr>
      <w:rFonts w:ascii="Times" w:hAnsi="Times" w:cs="Times" w:hint="default"/>
      <w:color w:val="000000"/>
      <w:sz w:val="15"/>
      <w:szCs w:val="15"/>
    </w:rPr>
  </w:style>
  <w:style w:type="character" w:customStyle="1" w:styleId="ft31">
    <w:name w:val="ft31"/>
    <w:rsid w:val="003D2310"/>
    <w:rPr>
      <w:rFonts w:ascii="Times" w:hAnsi="Times" w:cs="Times" w:hint="default"/>
      <w:color w:val="000000"/>
      <w:sz w:val="15"/>
      <w:szCs w:val="15"/>
    </w:rPr>
  </w:style>
  <w:style w:type="character" w:customStyle="1" w:styleId="dquo">
    <w:name w:val="dquo"/>
    <w:rsid w:val="003D2310"/>
  </w:style>
  <w:style w:type="character" w:customStyle="1" w:styleId="caps2">
    <w:name w:val="caps2"/>
    <w:rsid w:val="003D2310"/>
  </w:style>
  <w:style w:type="character" w:customStyle="1" w:styleId="ccs">
    <w:name w:val="c cs"/>
    <w:rsid w:val="003D2310"/>
  </w:style>
  <w:style w:type="character" w:customStyle="1" w:styleId="dropshadow">
    <w:name w:val="dropshadow"/>
    <w:rsid w:val="003D2310"/>
  </w:style>
  <w:style w:type="character" w:customStyle="1" w:styleId="d05ws">
    <w:name w:val="d05ws"/>
    <w:rsid w:val="003D2310"/>
  </w:style>
  <w:style w:type="character" w:customStyle="1" w:styleId="rzibod">
    <w:name w:val="rzibod"/>
    <w:rsid w:val="003D2310"/>
  </w:style>
  <w:style w:type="character" w:customStyle="1" w:styleId="headertext">
    <w:name w:val="headertext"/>
    <w:rsid w:val="003D2310"/>
  </w:style>
  <w:style w:type="character" w:customStyle="1" w:styleId="endnote-reference">
    <w:name w:val="endnote-reference"/>
    <w:rsid w:val="003D2310"/>
  </w:style>
  <w:style w:type="character" w:customStyle="1" w:styleId="officialsname">
    <w:name w:val="official_s_name"/>
    <w:rsid w:val="003D2310"/>
  </w:style>
  <w:style w:type="character" w:customStyle="1" w:styleId="audience">
    <w:name w:val="audience"/>
    <w:rsid w:val="003D2310"/>
  </w:style>
  <w:style w:type="character" w:customStyle="1" w:styleId="normalchar0">
    <w:name w:val="normal__char"/>
    <w:rsid w:val="003D2310"/>
  </w:style>
  <w:style w:type="character" w:customStyle="1" w:styleId="hyperlink002cheading0020100200028block0020title0029char">
    <w:name w:val="hyperlink_002cheading_00201_0020_0028block_0020title_0029__char"/>
    <w:rsid w:val="003D2310"/>
  </w:style>
  <w:style w:type="character" w:customStyle="1" w:styleId="underline002cstyle0020bold0020underlinechar">
    <w:name w:val="underline_002cstyle_0020bold_0020underline__char"/>
    <w:rsid w:val="003D2310"/>
  </w:style>
  <w:style w:type="character" w:customStyle="1" w:styleId="copyboldblack">
    <w:name w:val="copyboldblack"/>
    <w:rsid w:val="003D2310"/>
  </w:style>
  <w:style w:type="character" w:customStyle="1" w:styleId="copybold">
    <w:name w:val="copybold"/>
    <w:rsid w:val="003D2310"/>
  </w:style>
  <w:style w:type="character" w:customStyle="1" w:styleId="author-date0">
    <w:name w:val="author-date"/>
    <w:rsid w:val="003D2310"/>
  </w:style>
  <w:style w:type="character" w:customStyle="1" w:styleId="articlebegin">
    <w:name w:val="articlebegin"/>
    <w:rsid w:val="003D2310"/>
  </w:style>
  <w:style w:type="character" w:customStyle="1" w:styleId="mediaoverlay">
    <w:name w:val="mediaoverlay"/>
    <w:rsid w:val="003D2310"/>
  </w:style>
  <w:style w:type="character" w:customStyle="1" w:styleId="blogcaption">
    <w:name w:val="blog_caption"/>
    <w:rsid w:val="003D2310"/>
  </w:style>
  <w:style w:type="character" w:customStyle="1" w:styleId="commnet-abuzz">
    <w:name w:val="commnet-abuzz"/>
    <w:rsid w:val="003D2310"/>
  </w:style>
  <w:style w:type="character" w:customStyle="1" w:styleId="stbuttontext">
    <w:name w:val="stbuttontext"/>
    <w:rsid w:val="003D2310"/>
  </w:style>
  <w:style w:type="character" w:customStyle="1" w:styleId="grey">
    <w:name w:val="grey"/>
    <w:rsid w:val="003D2310"/>
  </w:style>
  <w:style w:type="character" w:customStyle="1" w:styleId="bdx">
    <w:name w:val="bdx"/>
    <w:rsid w:val="003D2310"/>
  </w:style>
  <w:style w:type="character" w:customStyle="1" w:styleId="bdl">
    <w:name w:val="bdl"/>
    <w:rsid w:val="003D2310"/>
  </w:style>
  <w:style w:type="character" w:customStyle="1" w:styleId="breadcrumbitemcurrent">
    <w:name w:val="breadcrumbitemcurrent"/>
    <w:rsid w:val="003D2310"/>
  </w:style>
  <w:style w:type="character" w:customStyle="1" w:styleId="bbl">
    <w:name w:val="bbl"/>
    <w:rsid w:val="003D2310"/>
  </w:style>
  <w:style w:type="character" w:customStyle="1" w:styleId="itxtnewhookspan">
    <w:name w:val="itxtnewhookspan"/>
    <w:rsid w:val="003D2310"/>
  </w:style>
  <w:style w:type="character" w:customStyle="1" w:styleId="gstxthlt">
    <w:name w:val="gstxt_hlt"/>
    <w:rsid w:val="003D2310"/>
  </w:style>
  <w:style w:type="character" w:customStyle="1" w:styleId="StyleBoldRed">
    <w:name w:val="Style Bold Red"/>
    <w:rsid w:val="003D2310"/>
    <w:rPr>
      <w:b/>
      <w:bCs/>
      <w:color w:val="auto"/>
    </w:rPr>
  </w:style>
  <w:style w:type="character" w:customStyle="1" w:styleId="StyleTimesNewRoman8pt">
    <w:name w:val="Style Times New Roman 8 pt"/>
    <w:rsid w:val="003D2310"/>
    <w:rPr>
      <w:rFonts w:ascii="Georgia" w:hAnsi="Georgia" w:hint="default"/>
      <w:sz w:val="16"/>
    </w:rPr>
  </w:style>
  <w:style w:type="character" w:customStyle="1" w:styleId="goldbldtext">
    <w:name w:val="goldbldtext"/>
    <w:rsid w:val="003D2310"/>
  </w:style>
  <w:style w:type="character" w:customStyle="1" w:styleId="labeltext">
    <w:name w:val="labeltext"/>
    <w:rsid w:val="003D2310"/>
  </w:style>
  <w:style w:type="character" w:customStyle="1" w:styleId="viewlink">
    <w:name w:val="viewlink"/>
    <w:rsid w:val="003D2310"/>
  </w:style>
  <w:style w:type="character" w:customStyle="1" w:styleId="inlinkchart">
    <w:name w:val="inlink_chart"/>
    <w:rsid w:val="003D2310"/>
  </w:style>
  <w:style w:type="character" w:customStyle="1" w:styleId="fbsharecountwrapper">
    <w:name w:val="fb_share_count_wrapper"/>
    <w:rsid w:val="003D2310"/>
  </w:style>
  <w:style w:type="character" w:customStyle="1" w:styleId="hw">
    <w:name w:val="hw"/>
    <w:rsid w:val="003D2310"/>
  </w:style>
  <w:style w:type="character" w:customStyle="1" w:styleId="linktotop">
    <w:name w:val="linktotop"/>
    <w:rsid w:val="003D2310"/>
  </w:style>
  <w:style w:type="character" w:customStyle="1" w:styleId="descriptionstyle1block">
    <w:name w:val="description style1 block"/>
    <w:rsid w:val="003D2310"/>
  </w:style>
  <w:style w:type="character" w:customStyle="1" w:styleId="gutter-right-1">
    <w:name w:val="gutter-right-1"/>
    <w:basedOn w:val="DefaultParagraphFont"/>
    <w:rsid w:val="003D2310"/>
  </w:style>
  <w:style w:type="character" w:customStyle="1" w:styleId="Header11">
    <w:name w:val="Header11"/>
    <w:rsid w:val="003D2310"/>
  </w:style>
  <w:style w:type="character" w:customStyle="1" w:styleId="posa">
    <w:name w:val="pos(a)"/>
    <w:basedOn w:val="DefaultParagraphFont"/>
    <w:rsid w:val="003D2310"/>
  </w:style>
  <w:style w:type="character" w:customStyle="1" w:styleId="u-hiddeninnarrowenv">
    <w:name w:val="u-hiddeninnarrowenv"/>
    <w:basedOn w:val="DefaultParagraphFont"/>
    <w:rsid w:val="003D2310"/>
  </w:style>
  <w:style w:type="character" w:customStyle="1" w:styleId="followbutton-bird">
    <w:name w:val="followbutton-bird"/>
    <w:basedOn w:val="DefaultParagraphFont"/>
    <w:rsid w:val="003D2310"/>
  </w:style>
  <w:style w:type="character" w:customStyle="1" w:styleId="tweetauthor-name">
    <w:name w:val="tweetauthor-name"/>
    <w:basedOn w:val="DefaultParagraphFont"/>
    <w:rsid w:val="003D2310"/>
  </w:style>
  <w:style w:type="character" w:customStyle="1" w:styleId="tweetauthor-verifiedbadge">
    <w:name w:val="tweetauthor-verifiedbadge"/>
    <w:basedOn w:val="DefaultParagraphFont"/>
    <w:rsid w:val="003D2310"/>
  </w:style>
  <w:style w:type="character" w:customStyle="1" w:styleId="tweetauthor-screenname">
    <w:name w:val="tweetauthor-screenname"/>
    <w:basedOn w:val="DefaultParagraphFont"/>
    <w:rsid w:val="003D2310"/>
  </w:style>
  <w:style w:type="character" w:customStyle="1" w:styleId="u-hiddenvisually">
    <w:name w:val="u-hiddenvisually"/>
    <w:basedOn w:val="DefaultParagraphFont"/>
    <w:rsid w:val="003D2310"/>
  </w:style>
  <w:style w:type="character" w:customStyle="1" w:styleId="tweetaction-stat">
    <w:name w:val="tweetaction-stat"/>
    <w:basedOn w:val="DefaultParagraphFont"/>
    <w:rsid w:val="003D2310"/>
  </w:style>
  <w:style w:type="character" w:customStyle="1" w:styleId="related">
    <w:name w:val="related"/>
    <w:basedOn w:val="DefaultParagraphFont"/>
    <w:rsid w:val="003D2310"/>
  </w:style>
  <w:style w:type="character" w:customStyle="1" w:styleId="related-content">
    <w:name w:val="related-content"/>
    <w:basedOn w:val="DefaultParagraphFont"/>
    <w:rsid w:val="003D2310"/>
  </w:style>
  <w:style w:type="character" w:customStyle="1" w:styleId="name-of-author">
    <w:name w:val="name-of-author"/>
    <w:basedOn w:val="DefaultParagraphFont"/>
    <w:rsid w:val="003D2310"/>
  </w:style>
  <w:style w:type="character" w:customStyle="1" w:styleId="first-name">
    <w:name w:val="first-name"/>
    <w:basedOn w:val="DefaultParagraphFont"/>
    <w:rsid w:val="003D2310"/>
  </w:style>
  <w:style w:type="character" w:customStyle="1" w:styleId="last-name">
    <w:name w:val="last-name"/>
    <w:basedOn w:val="DefaultParagraphFont"/>
    <w:rsid w:val="003D2310"/>
  </w:style>
  <w:style w:type="character" w:customStyle="1" w:styleId="recirc-text">
    <w:name w:val="&quot;recirc-text”"/>
    <w:basedOn w:val="DefaultParagraphFont"/>
    <w:rsid w:val="003D2310"/>
  </w:style>
  <w:style w:type="character" w:customStyle="1" w:styleId="video-icon">
    <w:name w:val="video-icon"/>
    <w:basedOn w:val="DefaultParagraphFont"/>
    <w:rsid w:val="003D2310"/>
  </w:style>
  <w:style w:type="character" w:customStyle="1" w:styleId="powa-shot-play-btn-text">
    <w:name w:val="powa-shot-play-btn-text"/>
    <w:basedOn w:val="DefaultParagraphFont"/>
    <w:rsid w:val="003D2310"/>
  </w:style>
  <w:style w:type="character" w:customStyle="1" w:styleId="powa-shot-click">
    <w:name w:val="powa-shot-click"/>
    <w:basedOn w:val="DefaultParagraphFont"/>
    <w:rsid w:val="003D2310"/>
  </w:style>
  <w:style w:type="character" w:customStyle="1" w:styleId="wpv-blurb">
    <w:name w:val="wpv-blurb"/>
    <w:basedOn w:val="DefaultParagraphFont"/>
    <w:rsid w:val="003D2310"/>
  </w:style>
  <w:style w:type="character" w:customStyle="1" w:styleId="pb-caption">
    <w:name w:val="pb-caption"/>
    <w:basedOn w:val="DefaultParagraphFont"/>
    <w:rsid w:val="003D2310"/>
  </w:style>
  <w:style w:type="paragraph" w:customStyle="1" w:styleId="NoteLevel23">
    <w:name w:val="Note Level 23"/>
    <w:basedOn w:val="Normal"/>
    <w:next w:val="Normal"/>
    <w:uiPriority w:val="99"/>
    <w:qFormat/>
    <w:rsid w:val="003D2310"/>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3D2310"/>
  </w:style>
  <w:style w:type="character" w:customStyle="1" w:styleId="m-2745674872889869693gmail-styleunderline">
    <w:name w:val="m_-2745674872889869693gmail-styleunderline"/>
    <w:basedOn w:val="DefaultParagraphFont"/>
    <w:rsid w:val="003D2310"/>
  </w:style>
  <w:style w:type="character" w:customStyle="1" w:styleId="HeaderChar3">
    <w:name w:val="Header Char3"/>
    <w:basedOn w:val="DefaultParagraphFont"/>
    <w:uiPriority w:val="99"/>
    <w:semiHidden/>
    <w:rsid w:val="003D2310"/>
    <w:rPr>
      <w:rFonts w:ascii="Georgia" w:hAnsi="Georgia"/>
    </w:rPr>
  </w:style>
  <w:style w:type="paragraph" w:customStyle="1" w:styleId="NoteLevel24">
    <w:name w:val="Note Level 24"/>
    <w:basedOn w:val="Normal"/>
    <w:next w:val="Normal"/>
    <w:uiPriority w:val="99"/>
    <w:qFormat/>
    <w:rsid w:val="003D231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3D2310"/>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3D2310"/>
  </w:style>
  <w:style w:type="character" w:customStyle="1" w:styleId="UnresolvedMention31">
    <w:name w:val="Unresolved Mention31"/>
    <w:basedOn w:val="DefaultParagraphFont"/>
    <w:uiPriority w:val="99"/>
    <w:semiHidden/>
    <w:unhideWhenUsed/>
    <w:rsid w:val="003D2310"/>
    <w:rPr>
      <w:color w:val="808080"/>
      <w:shd w:val="clear" w:color="auto" w:fill="E6E6E6"/>
    </w:rPr>
  </w:style>
  <w:style w:type="paragraph" w:customStyle="1" w:styleId="po-hr-cndek">
    <w:name w:val="po-hr-cn__dek"/>
    <w:basedOn w:val="Normal"/>
    <w:rsid w:val="003D2310"/>
    <w:pPr>
      <w:spacing w:before="100" w:beforeAutospacing="1" w:after="100" w:afterAutospacing="1"/>
    </w:pPr>
  </w:style>
  <w:style w:type="character" w:customStyle="1" w:styleId="publication-date">
    <w:name w:val="publication-date"/>
    <w:basedOn w:val="DefaultParagraphFont"/>
    <w:rsid w:val="003D2310"/>
  </w:style>
  <w:style w:type="character" w:customStyle="1" w:styleId="m4481627234786388783gmail-style13ptbold">
    <w:name w:val="m_4481627234786388783gmail-style13ptbold"/>
    <w:basedOn w:val="DefaultParagraphFont"/>
    <w:rsid w:val="003D2310"/>
  </w:style>
  <w:style w:type="character" w:customStyle="1" w:styleId="m4481627234786388783gmail-styleunderline">
    <w:name w:val="m_4481627234786388783gmail-styleunderline"/>
    <w:basedOn w:val="DefaultParagraphFont"/>
    <w:rsid w:val="003D2310"/>
  </w:style>
  <w:style w:type="character" w:customStyle="1" w:styleId="m4481627234786388783gmail-apple-converted-space">
    <w:name w:val="m_4481627234786388783gmail-apple-converted-space"/>
    <w:basedOn w:val="DefaultParagraphFont"/>
    <w:rsid w:val="003D2310"/>
  </w:style>
  <w:style w:type="character" w:customStyle="1" w:styleId="m4481627234786388783gmail-grame">
    <w:name w:val="m_4481627234786388783gmail-grame"/>
    <w:basedOn w:val="DefaultParagraphFont"/>
    <w:rsid w:val="003D2310"/>
  </w:style>
  <w:style w:type="character" w:customStyle="1" w:styleId="m4481627234786388783gmail-underline">
    <w:name w:val="m_4481627234786388783gmail-underline"/>
    <w:basedOn w:val="DefaultParagraphFont"/>
    <w:rsid w:val="003D2310"/>
  </w:style>
  <w:style w:type="paragraph" w:customStyle="1" w:styleId="m4481627234786388783gmail-card">
    <w:name w:val="m_4481627234786388783gmail-card"/>
    <w:basedOn w:val="Normal"/>
    <w:rsid w:val="003D231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3D2310"/>
  </w:style>
  <w:style w:type="paragraph" w:customStyle="1" w:styleId="m-2671184907397832551gmail-p2">
    <w:name w:val="m_-2671184907397832551gmail-p2"/>
    <w:basedOn w:val="Normal"/>
    <w:rsid w:val="003D231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3D2310"/>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3D2310"/>
  </w:style>
  <w:style w:type="character" w:customStyle="1" w:styleId="m-4364835325198423527gmail-m-487226309709519571m8778339509743264076gmail-style13ptbold">
    <w:name w:val="m_-4364835325198423527gmail-m_-487226309709519571m_8778339509743264076gmail-style13ptbold"/>
    <w:basedOn w:val="DefaultParagraphFont"/>
    <w:rsid w:val="003D231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D2310"/>
  </w:style>
  <w:style w:type="character" w:customStyle="1" w:styleId="m-4886631745483256254gmail-style13ptbold">
    <w:name w:val="m_-4886631745483256254gmail-style13ptbold"/>
    <w:basedOn w:val="DefaultParagraphFont"/>
    <w:rsid w:val="003D2310"/>
  </w:style>
  <w:style w:type="character" w:customStyle="1" w:styleId="m8525170829296705783gmail-style13ptbold">
    <w:name w:val="m_8525170829296705783gmail-style13ptbold"/>
    <w:basedOn w:val="DefaultParagraphFont"/>
    <w:rsid w:val="003D2310"/>
  </w:style>
  <w:style w:type="character" w:customStyle="1" w:styleId="m8525170829296705783gmail-styleunderline">
    <w:name w:val="m_8525170829296705783gmail-styleunderline"/>
    <w:basedOn w:val="DefaultParagraphFont"/>
    <w:rsid w:val="003D2310"/>
  </w:style>
  <w:style w:type="character" w:customStyle="1" w:styleId="m113202149284569794gmail-style13ptbold">
    <w:name w:val="m_113202149284569794gmail-style13ptbold"/>
    <w:basedOn w:val="DefaultParagraphFont"/>
    <w:rsid w:val="003D2310"/>
  </w:style>
  <w:style w:type="character" w:customStyle="1" w:styleId="m113202149284569794gmail-styleunderline">
    <w:name w:val="m_113202149284569794gmail-styleunderline"/>
    <w:basedOn w:val="DefaultParagraphFont"/>
    <w:rsid w:val="003D2310"/>
  </w:style>
  <w:style w:type="character" w:customStyle="1" w:styleId="m-5741597242490756161gmail-field-content">
    <w:name w:val="m_-5741597242490756161gmail-field-content"/>
    <w:basedOn w:val="DefaultParagraphFont"/>
    <w:rsid w:val="003D2310"/>
  </w:style>
  <w:style w:type="paragraph" w:customStyle="1" w:styleId="FUCKTHISFONT">
    <w:name w:val="FUCK THIS FONT"/>
    <w:basedOn w:val="Normal"/>
    <w:rsid w:val="003D2310"/>
    <w:pPr>
      <w:autoSpaceDE w:val="0"/>
      <w:autoSpaceDN w:val="0"/>
      <w:adjustRightInd w:val="0"/>
      <w:jc w:val="both"/>
    </w:pPr>
    <w:rPr>
      <w:u w:val="single"/>
    </w:rPr>
  </w:style>
  <w:style w:type="paragraph" w:customStyle="1" w:styleId="TagChar1CharCharCharChar">
    <w:name w:val="Tag Char1 Char Char Char Char"/>
    <w:basedOn w:val="Normal"/>
    <w:rsid w:val="003D2310"/>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3D2310"/>
    <w:rPr>
      <w:rFonts w:ascii="Arial Narrow" w:hAnsi="Arial Narrow"/>
      <w:szCs w:val="24"/>
      <w:u w:val="single"/>
    </w:rPr>
  </w:style>
  <w:style w:type="character" w:customStyle="1" w:styleId="hyperlink60">
    <w:name w:val="hyperlink6"/>
    <w:basedOn w:val="DefaultParagraphFont"/>
    <w:rsid w:val="003D2310"/>
  </w:style>
  <w:style w:type="character" w:customStyle="1" w:styleId="heading2char2charchar">
    <w:name w:val="heading2char2charchar"/>
    <w:basedOn w:val="DefaultParagraphFont"/>
    <w:rsid w:val="003D2310"/>
  </w:style>
  <w:style w:type="character" w:customStyle="1" w:styleId="heading2char10">
    <w:name w:val="heading2char1"/>
    <w:basedOn w:val="DefaultParagraphFont"/>
    <w:rsid w:val="003D2310"/>
  </w:style>
  <w:style w:type="character" w:customStyle="1" w:styleId="CiteChar2">
    <w:name w:val="Cite Char"/>
    <w:basedOn w:val="DefaultParagraphFont"/>
    <w:rsid w:val="003D2310"/>
    <w:rPr>
      <w:rFonts w:ascii="Garamond" w:hAnsi="Garamond"/>
      <w:b/>
      <w:sz w:val="20"/>
      <w:szCs w:val="22"/>
      <w:u w:val="none"/>
    </w:rPr>
  </w:style>
  <w:style w:type="character" w:customStyle="1" w:styleId="StyleUnderlineCharTitleCharBold">
    <w:name w:val="Style Underline CharTitle Char + Bold"/>
    <w:basedOn w:val="DefaultParagraphFont"/>
    <w:rsid w:val="003D2310"/>
    <w:rPr>
      <w:rFonts w:ascii="Garamond" w:hAnsi="Garamond"/>
      <w:b/>
      <w:bCs/>
      <w:color w:val="000000"/>
      <w:sz w:val="22"/>
      <w:szCs w:val="22"/>
    </w:rPr>
  </w:style>
  <w:style w:type="character" w:customStyle="1" w:styleId="bnp-articles-title1">
    <w:name w:val="bnp-articles-title1"/>
    <w:basedOn w:val="DefaultParagraphFont"/>
    <w:rsid w:val="003D2310"/>
    <w:rPr>
      <w:rFonts w:ascii="Verdana" w:hAnsi="Verdana" w:hint="default"/>
      <w:b/>
      <w:bCs/>
      <w:color w:val="545454"/>
      <w:sz w:val="12"/>
      <w:szCs w:val="12"/>
    </w:rPr>
  </w:style>
  <w:style w:type="character" w:customStyle="1" w:styleId="featuretext">
    <w:name w:val="featuretext"/>
    <w:basedOn w:val="DefaultParagraphFont"/>
    <w:rsid w:val="003D2310"/>
  </w:style>
  <w:style w:type="character" w:customStyle="1" w:styleId="relatedtext">
    <w:name w:val="related_text"/>
    <w:basedOn w:val="DefaultParagraphFont"/>
    <w:rsid w:val="003D2310"/>
  </w:style>
  <w:style w:type="character" w:customStyle="1" w:styleId="fullpost">
    <w:name w:val="fullpost"/>
    <w:basedOn w:val="DefaultParagraphFont"/>
    <w:rsid w:val="003D2310"/>
  </w:style>
  <w:style w:type="character" w:customStyle="1" w:styleId="bcktital">
    <w:name w:val="bcktital"/>
    <w:basedOn w:val="DefaultParagraphFont"/>
    <w:rsid w:val="003D2310"/>
  </w:style>
  <w:style w:type="character" w:customStyle="1" w:styleId="bcktital0">
    <w:name w:val="bckt_ital"/>
    <w:basedOn w:val="DefaultParagraphFont"/>
    <w:rsid w:val="003D2310"/>
  </w:style>
  <w:style w:type="paragraph" w:styleId="TOAHeading">
    <w:name w:val="toa heading"/>
    <w:basedOn w:val="Normal"/>
    <w:next w:val="Normal"/>
    <w:semiHidden/>
    <w:rsid w:val="003D2310"/>
    <w:pPr>
      <w:spacing w:before="120"/>
    </w:pPr>
    <w:rPr>
      <w:rFonts w:ascii="Times New Roman" w:eastAsia="Calibri" w:hAnsi="Times New Roman" w:cs="Times New Roman"/>
    </w:rPr>
  </w:style>
  <w:style w:type="character" w:customStyle="1" w:styleId="fwanimclass">
    <w:name w:val="fwanim_class"/>
    <w:basedOn w:val="DefaultParagraphFont"/>
    <w:rsid w:val="003D2310"/>
  </w:style>
  <w:style w:type="paragraph" w:customStyle="1" w:styleId="DebateUnderline0">
    <w:name w:val="DebateUnderline"/>
    <w:basedOn w:val="DebateNormal"/>
    <w:qFormat/>
    <w:rsid w:val="003D2310"/>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3D231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3D2310"/>
    <w:rPr>
      <w:rFonts w:eastAsia="Calibri"/>
      <w:b/>
      <w:sz w:val="24"/>
      <w:szCs w:val="24"/>
      <w:lang w:val="en-US" w:eastAsia="en-US" w:bidi="ar-SA"/>
    </w:rPr>
  </w:style>
  <w:style w:type="paragraph" w:customStyle="1" w:styleId="DebateHeaderFinal">
    <w:name w:val="DebateHeaderFinal"/>
    <w:basedOn w:val="Heading1"/>
    <w:qFormat/>
    <w:rsid w:val="003D2310"/>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3D2310"/>
    <w:rPr>
      <w:b/>
      <w:bCs/>
      <w:sz w:val="36"/>
      <w:szCs w:val="36"/>
      <w:u w:val="single"/>
      <w:lang w:val="en-US" w:eastAsia="en-US" w:bidi="ar-SA"/>
    </w:rPr>
  </w:style>
  <w:style w:type="paragraph" w:customStyle="1" w:styleId="HeaderInitial0">
    <w:name w:val="HeaderInitial"/>
    <w:basedOn w:val="Normal"/>
    <w:rsid w:val="003D2310"/>
    <w:pPr>
      <w:jc w:val="center"/>
      <w:outlineLvl w:val="0"/>
    </w:pPr>
    <w:rPr>
      <w:rFonts w:eastAsia="Calibri" w:cs="Times New Roman"/>
      <w:b/>
      <w:caps/>
      <w:sz w:val="28"/>
    </w:rPr>
  </w:style>
  <w:style w:type="character" w:customStyle="1" w:styleId="FooterChar2">
    <w:name w:val="Footer Char2"/>
    <w:basedOn w:val="DefaultParagraphFont"/>
    <w:rsid w:val="003D2310"/>
    <w:rPr>
      <w:rFonts w:eastAsia="MS Mincho"/>
      <w:sz w:val="24"/>
      <w:szCs w:val="24"/>
      <w:lang w:val="en-US" w:eastAsia="ja-JP" w:bidi="ar-SA"/>
    </w:rPr>
  </w:style>
  <w:style w:type="character" w:customStyle="1" w:styleId="BalloonTextChar2">
    <w:name w:val="Balloon Text Char2"/>
    <w:basedOn w:val="DefaultParagraphFont"/>
    <w:rsid w:val="003D2310"/>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D2310"/>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3D2310"/>
    <w:rPr>
      <w:rFonts w:ascii="Cambria" w:hAnsi="Cambria"/>
      <w:sz w:val="24"/>
      <w:lang w:val="en-US" w:eastAsia="en-US" w:bidi="ar-SA"/>
    </w:rPr>
  </w:style>
  <w:style w:type="paragraph" w:customStyle="1" w:styleId="Normalspacing">
    <w:name w:val="Normal + spacing"/>
    <w:basedOn w:val="StyleLinespacingDouble"/>
    <w:qFormat/>
    <w:rsid w:val="003D2310"/>
  </w:style>
  <w:style w:type="character" w:customStyle="1" w:styleId="NormalspacingChar">
    <w:name w:val="Normal + spacing Char"/>
    <w:basedOn w:val="StyleLinespacingDoubleChar"/>
    <w:rsid w:val="003D2310"/>
    <w:rPr>
      <w:rFonts w:ascii="Cambria" w:hAnsi="Cambria"/>
      <w:sz w:val="24"/>
      <w:lang w:val="en-US" w:eastAsia="en-US" w:bidi="ar-SA"/>
    </w:rPr>
  </w:style>
  <w:style w:type="character" w:customStyle="1" w:styleId="textbold0">
    <w:name w:val="textbold"/>
    <w:basedOn w:val="DefaultParagraphFont"/>
    <w:rsid w:val="003D2310"/>
  </w:style>
  <w:style w:type="character" w:customStyle="1" w:styleId="textitalics">
    <w:name w:val="textitalics"/>
    <w:basedOn w:val="DefaultParagraphFont"/>
    <w:rsid w:val="003D2310"/>
  </w:style>
  <w:style w:type="paragraph" w:customStyle="1" w:styleId="lastpar">
    <w:name w:val="lastpar"/>
    <w:basedOn w:val="Normal"/>
    <w:rsid w:val="003D2310"/>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3D2310"/>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D2310"/>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D2310"/>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3D2310"/>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3D2310"/>
    <w:rPr>
      <w:sz w:val="22"/>
      <w:szCs w:val="22"/>
    </w:rPr>
  </w:style>
  <w:style w:type="paragraph" w:customStyle="1" w:styleId="Style110">
    <w:name w:val="Style 11"/>
    <w:rsid w:val="003D231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3D231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D2310"/>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D2310"/>
    <w:rPr>
      <w:rFonts w:ascii="Arial Narrow" w:hAnsi="Arial Narrow"/>
      <w:color w:val="000000"/>
      <w:sz w:val="22"/>
      <w:szCs w:val="22"/>
      <w:u w:val="single"/>
      <w:lang w:val="en-US" w:eastAsia="en-US" w:bidi="ar-SA"/>
    </w:rPr>
  </w:style>
  <w:style w:type="paragraph" w:customStyle="1" w:styleId="Style52">
    <w:name w:val="Style 5"/>
    <w:rsid w:val="003D231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D2310"/>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3D2310"/>
    <w:pPr>
      <w:tabs>
        <w:tab w:val="left" w:pos="9450"/>
      </w:tabs>
    </w:pPr>
    <w:rPr>
      <w:rFonts w:ascii="Times New Roman" w:eastAsia="SimSun" w:hAnsi="Times New Roman" w:cs="Times New Roman"/>
      <w:b/>
      <w:sz w:val="24"/>
    </w:rPr>
  </w:style>
  <w:style w:type="paragraph" w:customStyle="1" w:styleId="TableContents">
    <w:name w:val="Table Contents"/>
    <w:basedOn w:val="Normal"/>
    <w:rsid w:val="003D2310"/>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3D2310"/>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3D2310"/>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3D2310"/>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3D2310"/>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3D2310"/>
    <w:rPr>
      <w:sz w:val="18"/>
      <w:szCs w:val="24"/>
      <w:lang w:val="en-US" w:eastAsia="en-US" w:bidi="ar-SA"/>
    </w:rPr>
  </w:style>
  <w:style w:type="character" w:customStyle="1" w:styleId="text1CharChar">
    <w:name w:val="text1 Char Char"/>
    <w:basedOn w:val="DefaultParagraphFont"/>
    <w:rsid w:val="003D2310"/>
    <w:rPr>
      <w:lang w:val="en-US" w:eastAsia="en-US" w:bidi="ar-SA"/>
    </w:rPr>
  </w:style>
  <w:style w:type="character" w:customStyle="1" w:styleId="textCharChar">
    <w:name w:val="text Char Char"/>
    <w:basedOn w:val="DefaultParagraphFont"/>
    <w:rsid w:val="003D2310"/>
    <w:rPr>
      <w:sz w:val="18"/>
      <w:szCs w:val="24"/>
      <w:lang w:val="en-US" w:eastAsia="en-US" w:bidi="ar-SA"/>
    </w:rPr>
  </w:style>
  <w:style w:type="character" w:customStyle="1" w:styleId="normalloose1">
    <w:name w:val="normalloose1"/>
    <w:basedOn w:val="DefaultParagraphFont"/>
    <w:rsid w:val="003D2310"/>
    <w:rPr>
      <w:sz w:val="20"/>
      <w:szCs w:val="20"/>
    </w:rPr>
  </w:style>
  <w:style w:type="paragraph" w:customStyle="1" w:styleId="printerheadline">
    <w:name w:val="printer_headline"/>
    <w:basedOn w:val="Normal"/>
    <w:rsid w:val="003D2310"/>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3D2310"/>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3D2310"/>
  </w:style>
  <w:style w:type="character" w:customStyle="1" w:styleId="georgia">
    <w:name w:val="georgia"/>
    <w:basedOn w:val="DefaultParagraphFont"/>
    <w:rsid w:val="003D2310"/>
  </w:style>
  <w:style w:type="character" w:customStyle="1" w:styleId="isdefault">
    <w:name w:val="isdefault"/>
    <w:basedOn w:val="DefaultParagraphFont"/>
    <w:rsid w:val="003D2310"/>
  </w:style>
  <w:style w:type="character" w:customStyle="1" w:styleId="arial">
    <w:name w:val="arial"/>
    <w:basedOn w:val="DefaultParagraphFont"/>
    <w:rsid w:val="003D2310"/>
  </w:style>
  <w:style w:type="character" w:customStyle="1" w:styleId="pipe">
    <w:name w:val="pipe"/>
    <w:basedOn w:val="DefaultParagraphFont"/>
    <w:rsid w:val="003D2310"/>
  </w:style>
  <w:style w:type="paragraph" w:customStyle="1" w:styleId="dtlcomment">
    <w:name w:val="dtlcomment"/>
    <w:basedOn w:val="Normal"/>
    <w:rsid w:val="003D2310"/>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3D2310"/>
  </w:style>
  <w:style w:type="character" w:customStyle="1" w:styleId="CharChar18">
    <w:name w:val="Char Char18"/>
    <w:basedOn w:val="DefaultParagraphFont"/>
    <w:rsid w:val="003D2310"/>
    <w:rPr>
      <w:sz w:val="16"/>
      <w:szCs w:val="24"/>
      <w:lang w:val="en-US" w:eastAsia="en-US" w:bidi="ar-SA"/>
    </w:rPr>
  </w:style>
  <w:style w:type="character" w:customStyle="1" w:styleId="CharChar24">
    <w:name w:val="Char Char24"/>
    <w:basedOn w:val="DefaultParagraphFont"/>
    <w:rsid w:val="003D2310"/>
    <w:rPr>
      <w:b/>
      <w:bCs/>
      <w:sz w:val="28"/>
      <w:szCs w:val="28"/>
      <w:lang w:val="en-US" w:eastAsia="en-US" w:bidi="ar-SA"/>
    </w:rPr>
  </w:style>
  <w:style w:type="character" w:customStyle="1" w:styleId="ln2">
    <w:name w:val="ln2"/>
    <w:basedOn w:val="DefaultParagraphFont"/>
    <w:rsid w:val="003D2310"/>
  </w:style>
  <w:style w:type="paragraph" w:customStyle="1" w:styleId="StyleStyle1">
    <w:name w:val="Style Style1 +"/>
    <w:basedOn w:val="Normal"/>
    <w:rsid w:val="003D2310"/>
    <w:rPr>
      <w:rFonts w:ascii="Times New Roman" w:eastAsia="Calibri" w:hAnsi="Times New Roman" w:cs="Times New Roman"/>
      <w:sz w:val="24"/>
    </w:rPr>
  </w:style>
  <w:style w:type="character" w:customStyle="1" w:styleId="StyleStyle1Char">
    <w:name w:val="Style Style1 + Char"/>
    <w:basedOn w:val="Style1Char"/>
    <w:rsid w:val="003D2310"/>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3D2310"/>
    <w:rPr>
      <w:rFonts w:ascii="Times New Roman" w:eastAsia="Times New Roman" w:hAnsi="Times New Roman" w:cs="Times New Roman"/>
      <w:b/>
      <w:bCs/>
      <w:sz w:val="20"/>
      <w:szCs w:val="26"/>
    </w:rPr>
  </w:style>
  <w:style w:type="character" w:customStyle="1" w:styleId="editorname">
    <w:name w:val="editorname"/>
    <w:basedOn w:val="DefaultParagraphFont"/>
    <w:rsid w:val="003D2310"/>
  </w:style>
  <w:style w:type="character" w:customStyle="1" w:styleId="CharChar16">
    <w:name w:val="Char Char16"/>
    <w:basedOn w:val="DefaultParagraphFont"/>
    <w:rsid w:val="003D2310"/>
    <w:rPr>
      <w:rFonts w:ascii="Cambria" w:hAnsi="Cambria"/>
      <w:lang w:val="en-US" w:eastAsia="en-US" w:bidi="ar-SA"/>
    </w:rPr>
  </w:style>
  <w:style w:type="character" w:customStyle="1" w:styleId="CharChar15">
    <w:name w:val="Char Char15"/>
    <w:basedOn w:val="CharChar16"/>
    <w:rsid w:val="003D2310"/>
    <w:rPr>
      <w:rFonts w:ascii="Cambria" w:hAnsi="Cambria"/>
      <w:b/>
      <w:bCs/>
      <w:lang w:val="en-US" w:eastAsia="en-US" w:bidi="ar-SA"/>
    </w:rPr>
  </w:style>
  <w:style w:type="character" w:customStyle="1" w:styleId="CharChar14">
    <w:name w:val="Char Char14"/>
    <w:basedOn w:val="DefaultParagraphFont"/>
    <w:rsid w:val="003D2310"/>
    <w:rPr>
      <w:rFonts w:ascii="Tahoma" w:hAnsi="Tahoma" w:cs="Tahoma"/>
      <w:sz w:val="16"/>
      <w:szCs w:val="16"/>
      <w:lang w:val="en-US" w:eastAsia="en-US" w:bidi="ar-SA"/>
    </w:rPr>
  </w:style>
  <w:style w:type="character" w:customStyle="1" w:styleId="CharChar13">
    <w:name w:val="Char Char13"/>
    <w:basedOn w:val="DefaultParagraphFont"/>
    <w:rsid w:val="003D2310"/>
    <w:rPr>
      <w:rFonts w:ascii="Cambria" w:hAnsi="Cambria"/>
      <w:lang w:val="en-US" w:eastAsia="en-US" w:bidi="ar-SA"/>
    </w:rPr>
  </w:style>
  <w:style w:type="paragraph" w:customStyle="1" w:styleId="normalChar1">
    <w:name w:val="normal Char"/>
    <w:basedOn w:val="Normal"/>
    <w:rsid w:val="003D2310"/>
    <w:rPr>
      <w:rFonts w:ascii="Times New Roman" w:eastAsia="Calibri" w:hAnsi="Times New Roman" w:cs="Times New Roman"/>
    </w:rPr>
  </w:style>
  <w:style w:type="character" w:customStyle="1" w:styleId="cardtextsmallCharChar">
    <w:name w:val="card text small Char Char"/>
    <w:basedOn w:val="DefaultParagraphFont"/>
    <w:rsid w:val="003D2310"/>
    <w:rPr>
      <w:rFonts w:ascii="Arial Narrow" w:hAnsi="Arial Narrow" w:cs="Times New Roman"/>
      <w:sz w:val="16"/>
    </w:rPr>
  </w:style>
  <w:style w:type="character" w:customStyle="1" w:styleId="TagChar4">
    <w:name w:val="Tag Char4"/>
    <w:basedOn w:val="DefaultParagraphFont"/>
    <w:rsid w:val="003D2310"/>
    <w:rPr>
      <w:b/>
      <w:sz w:val="26"/>
      <w:szCs w:val="24"/>
      <w:lang w:val="en-US" w:eastAsia="en-US" w:bidi="ar-SA"/>
    </w:rPr>
  </w:style>
  <w:style w:type="paragraph" w:customStyle="1" w:styleId="SmallTextGaramond">
    <w:name w:val="Small Text Garamond"/>
    <w:basedOn w:val="Normal"/>
    <w:rsid w:val="003D2310"/>
    <w:pPr>
      <w:widowControl w:val="0"/>
      <w:suppressAutoHyphens/>
      <w:contextualSpacing/>
    </w:pPr>
    <w:rPr>
      <w:rFonts w:eastAsia="Calibri" w:cs="Times New Roman"/>
      <w:szCs w:val="18"/>
    </w:rPr>
  </w:style>
  <w:style w:type="paragraph" w:customStyle="1" w:styleId="Taglines">
    <w:name w:val="Taglines"/>
    <w:basedOn w:val="Heading2"/>
    <w:rsid w:val="003D2310"/>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3D2310"/>
    <w:rPr>
      <w:rFonts w:cs="Arial"/>
      <w:bCs/>
      <w:iCs/>
      <w:szCs w:val="22"/>
      <w:lang w:val="en-US" w:eastAsia="en-US" w:bidi="ar-SA"/>
    </w:rPr>
  </w:style>
  <w:style w:type="paragraph" w:customStyle="1" w:styleId="listterm">
    <w:name w:val="listterm"/>
    <w:basedOn w:val="Normal"/>
    <w:rsid w:val="003D2310"/>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3D2310"/>
    <w:rPr>
      <w:rFonts w:ascii="Garamond" w:hAnsi="Garamond"/>
    </w:rPr>
  </w:style>
  <w:style w:type="character" w:customStyle="1" w:styleId="WW8Num3z0">
    <w:name w:val="WW8Num3z0"/>
    <w:rsid w:val="003D2310"/>
    <w:rPr>
      <w:rFonts w:ascii="Garamond" w:hAnsi="Garamond"/>
    </w:rPr>
  </w:style>
  <w:style w:type="character" w:customStyle="1" w:styleId="WW8Num4z1">
    <w:name w:val="WW8Num4z1"/>
    <w:rsid w:val="003D2310"/>
    <w:rPr>
      <w:rFonts w:ascii="Garamond" w:hAnsi="Garamond"/>
    </w:rPr>
  </w:style>
  <w:style w:type="character" w:customStyle="1" w:styleId="WW8Num5z0">
    <w:name w:val="WW8Num5z0"/>
    <w:rsid w:val="003D2310"/>
    <w:rPr>
      <w:rFonts w:ascii="Garamond" w:hAnsi="Garamond"/>
    </w:rPr>
  </w:style>
  <w:style w:type="character" w:customStyle="1" w:styleId="WW8Num6z0">
    <w:name w:val="WW8Num6z0"/>
    <w:rsid w:val="003D2310"/>
    <w:rPr>
      <w:rFonts w:ascii="Symbol" w:hAnsi="Symbol"/>
    </w:rPr>
  </w:style>
  <w:style w:type="character" w:customStyle="1" w:styleId="WW8Num7z0">
    <w:name w:val="WW8Num7z0"/>
    <w:rsid w:val="003D2310"/>
    <w:rPr>
      <w:rFonts w:ascii="Symbol" w:hAnsi="Symbol"/>
    </w:rPr>
  </w:style>
  <w:style w:type="character" w:customStyle="1" w:styleId="WW8Num8z0">
    <w:name w:val="WW8Num8z0"/>
    <w:rsid w:val="003D2310"/>
    <w:rPr>
      <w:rFonts w:ascii="Symbol" w:hAnsi="Symbol"/>
    </w:rPr>
  </w:style>
  <w:style w:type="character" w:customStyle="1" w:styleId="WW8Num9z0">
    <w:name w:val="WW8Num9z0"/>
    <w:rsid w:val="003D2310"/>
    <w:rPr>
      <w:rFonts w:ascii="Symbol" w:hAnsi="Symbol"/>
    </w:rPr>
  </w:style>
  <w:style w:type="character" w:customStyle="1" w:styleId="WW8Num10z0">
    <w:name w:val="WW8Num10z0"/>
    <w:rsid w:val="003D2310"/>
    <w:rPr>
      <w:rFonts w:ascii="Garamond" w:hAnsi="Garamond"/>
    </w:rPr>
  </w:style>
  <w:style w:type="character" w:customStyle="1" w:styleId="WW8Num11z1">
    <w:name w:val="WW8Num11z1"/>
    <w:rsid w:val="003D2310"/>
    <w:rPr>
      <w:rFonts w:ascii="Garamond" w:hAnsi="Garamond"/>
    </w:rPr>
  </w:style>
  <w:style w:type="character" w:customStyle="1" w:styleId="Absatz-Standardschriftart">
    <w:name w:val="Absatz-Standardschriftart"/>
    <w:rsid w:val="003D2310"/>
  </w:style>
  <w:style w:type="character" w:customStyle="1" w:styleId="WW-Absatz-Standardschriftart">
    <w:name w:val="WW-Absatz-Standardschriftart"/>
    <w:rsid w:val="003D2310"/>
  </w:style>
  <w:style w:type="character" w:customStyle="1" w:styleId="WW-Absatz-Standardschriftart1">
    <w:name w:val="WW-Absatz-Standardschriftart1"/>
    <w:rsid w:val="003D2310"/>
  </w:style>
  <w:style w:type="character" w:customStyle="1" w:styleId="EndnoteCharacters">
    <w:name w:val="Endnote Characters"/>
    <w:basedOn w:val="DefaultParagraphFont"/>
    <w:rsid w:val="003D2310"/>
    <w:rPr>
      <w:position w:val="0"/>
      <w:sz w:val="24"/>
      <w:vertAlign w:val="baseline"/>
    </w:rPr>
  </w:style>
  <w:style w:type="character" w:customStyle="1" w:styleId="WW8Num1z0">
    <w:name w:val="WW8Num1z0"/>
    <w:rsid w:val="003D2310"/>
    <w:rPr>
      <w:rFonts w:ascii="Symbol" w:hAnsi="Symbol"/>
    </w:rPr>
  </w:style>
  <w:style w:type="character" w:customStyle="1" w:styleId="WW8Num1z2">
    <w:name w:val="WW8Num1z2"/>
    <w:rsid w:val="003D2310"/>
    <w:rPr>
      <w:rFonts w:ascii="Courier New" w:hAnsi="Courier New"/>
    </w:rPr>
  </w:style>
  <w:style w:type="character" w:customStyle="1" w:styleId="WW8Num1z3">
    <w:name w:val="WW8Num1z3"/>
    <w:rsid w:val="003D2310"/>
    <w:rPr>
      <w:rFonts w:ascii="Wingdings" w:hAnsi="Wingdings"/>
    </w:rPr>
  </w:style>
  <w:style w:type="character" w:customStyle="1" w:styleId="WW8Num11z0">
    <w:name w:val="WW8Num11z0"/>
    <w:rsid w:val="003D2310"/>
    <w:rPr>
      <w:rFonts w:ascii="Symbol" w:hAnsi="Symbol"/>
    </w:rPr>
  </w:style>
  <w:style w:type="character" w:customStyle="1" w:styleId="WW8Num83z0">
    <w:name w:val="WW8Num83z0"/>
    <w:rsid w:val="003D2310"/>
    <w:rPr>
      <w:rFonts w:ascii="Symbol" w:hAnsi="Symbol"/>
    </w:rPr>
  </w:style>
  <w:style w:type="character" w:customStyle="1" w:styleId="WW8Num83z1">
    <w:name w:val="WW8Num83z1"/>
    <w:rsid w:val="003D2310"/>
    <w:rPr>
      <w:rFonts w:ascii="Courier New" w:hAnsi="Courier New"/>
    </w:rPr>
  </w:style>
  <w:style w:type="character" w:customStyle="1" w:styleId="WW8Num83z2">
    <w:name w:val="WW8Num83z2"/>
    <w:rsid w:val="003D2310"/>
    <w:rPr>
      <w:rFonts w:ascii="Wingdings" w:hAnsi="Wingdings"/>
    </w:rPr>
  </w:style>
  <w:style w:type="character" w:customStyle="1" w:styleId="WW8Num89z0">
    <w:name w:val="WW8Num89z0"/>
    <w:rsid w:val="003D2310"/>
    <w:rPr>
      <w:rFonts w:ascii="Symbol" w:hAnsi="Symbol"/>
      <w:sz w:val="20"/>
    </w:rPr>
  </w:style>
  <w:style w:type="character" w:customStyle="1" w:styleId="WW8Num90z0">
    <w:name w:val="WW8Num90z0"/>
    <w:rsid w:val="003D2310"/>
    <w:rPr>
      <w:rFonts w:ascii="Times New Roman" w:eastAsia="Times New Roman" w:hAnsi="Times New Roman" w:cs="Times New Roman"/>
    </w:rPr>
  </w:style>
  <w:style w:type="character" w:customStyle="1" w:styleId="WW8Num92z0">
    <w:name w:val="WW8Num92z0"/>
    <w:rsid w:val="003D2310"/>
    <w:rPr>
      <w:rFonts w:ascii="Symbol" w:eastAsia="Times New Roman" w:hAnsi="Symbol"/>
    </w:rPr>
  </w:style>
  <w:style w:type="character" w:customStyle="1" w:styleId="WW8Num92z1">
    <w:name w:val="WW8Num92z1"/>
    <w:rsid w:val="003D2310"/>
    <w:rPr>
      <w:rFonts w:ascii="Courier New" w:hAnsi="Courier New"/>
    </w:rPr>
  </w:style>
  <w:style w:type="character" w:customStyle="1" w:styleId="WW8Num92z2">
    <w:name w:val="WW8Num92z2"/>
    <w:rsid w:val="003D2310"/>
    <w:rPr>
      <w:rFonts w:ascii="Wingdings" w:hAnsi="Wingdings"/>
    </w:rPr>
  </w:style>
  <w:style w:type="character" w:customStyle="1" w:styleId="WW8Num92z3">
    <w:name w:val="WW8Num92z3"/>
    <w:rsid w:val="003D2310"/>
    <w:rPr>
      <w:rFonts w:ascii="Symbol" w:hAnsi="Symbol"/>
    </w:rPr>
  </w:style>
  <w:style w:type="character" w:customStyle="1" w:styleId="WW8Num96z0">
    <w:name w:val="WW8Num96z0"/>
    <w:rsid w:val="003D2310"/>
    <w:rPr>
      <w:rFonts w:ascii="Symbol" w:hAnsi="Symbol"/>
      <w:sz w:val="20"/>
    </w:rPr>
  </w:style>
  <w:style w:type="character" w:customStyle="1" w:styleId="WW8Num96z1">
    <w:name w:val="WW8Num96z1"/>
    <w:rsid w:val="003D2310"/>
    <w:rPr>
      <w:rFonts w:ascii="Courier New" w:hAnsi="Courier New"/>
      <w:sz w:val="20"/>
    </w:rPr>
  </w:style>
  <w:style w:type="character" w:customStyle="1" w:styleId="WW8Num96z2">
    <w:name w:val="WW8Num96z2"/>
    <w:rsid w:val="003D2310"/>
    <w:rPr>
      <w:rFonts w:ascii="Wingdings" w:hAnsi="Wingdings"/>
      <w:sz w:val="20"/>
    </w:rPr>
  </w:style>
  <w:style w:type="character" w:customStyle="1" w:styleId="WW8Num103z0">
    <w:name w:val="WW8Num103z0"/>
    <w:rsid w:val="003D2310"/>
    <w:rPr>
      <w:rFonts w:ascii="Symbol" w:hAnsi="Symbol"/>
      <w:sz w:val="20"/>
    </w:rPr>
  </w:style>
  <w:style w:type="character" w:customStyle="1" w:styleId="WW8Num103z1">
    <w:name w:val="WW8Num103z1"/>
    <w:rsid w:val="003D2310"/>
    <w:rPr>
      <w:rFonts w:ascii="Courier New" w:hAnsi="Courier New"/>
      <w:sz w:val="20"/>
    </w:rPr>
  </w:style>
  <w:style w:type="character" w:customStyle="1" w:styleId="WW8Num103z2">
    <w:name w:val="WW8Num103z2"/>
    <w:rsid w:val="003D2310"/>
    <w:rPr>
      <w:rFonts w:ascii="Wingdings" w:hAnsi="Wingdings"/>
      <w:sz w:val="20"/>
    </w:rPr>
  </w:style>
  <w:style w:type="character" w:customStyle="1" w:styleId="WW8Num108z0">
    <w:name w:val="WW8Num108z0"/>
    <w:rsid w:val="003D2310"/>
    <w:rPr>
      <w:rFonts w:ascii="Symbol" w:hAnsi="Symbol"/>
      <w:sz w:val="20"/>
    </w:rPr>
  </w:style>
  <w:style w:type="character" w:customStyle="1" w:styleId="WW8Num108z1">
    <w:name w:val="WW8Num108z1"/>
    <w:rsid w:val="003D2310"/>
    <w:rPr>
      <w:rFonts w:ascii="Courier New" w:hAnsi="Courier New"/>
      <w:sz w:val="20"/>
    </w:rPr>
  </w:style>
  <w:style w:type="character" w:customStyle="1" w:styleId="WW8Num108z2">
    <w:name w:val="WW8Num108z2"/>
    <w:rsid w:val="003D2310"/>
    <w:rPr>
      <w:rFonts w:ascii="Wingdings" w:hAnsi="Wingdings"/>
      <w:sz w:val="20"/>
    </w:rPr>
  </w:style>
  <w:style w:type="character" w:customStyle="1" w:styleId="WW8Num109z0">
    <w:name w:val="WW8Num109z0"/>
    <w:rsid w:val="003D2310"/>
    <w:rPr>
      <w:rFonts w:ascii="Symbol" w:eastAsia="Times New Roman" w:hAnsi="Symbol"/>
    </w:rPr>
  </w:style>
  <w:style w:type="character" w:customStyle="1" w:styleId="WW8Num109z1">
    <w:name w:val="WW8Num109z1"/>
    <w:rsid w:val="003D2310"/>
    <w:rPr>
      <w:rFonts w:ascii="Courier New" w:hAnsi="Courier New"/>
    </w:rPr>
  </w:style>
  <w:style w:type="character" w:customStyle="1" w:styleId="WW8Num109z2">
    <w:name w:val="WW8Num109z2"/>
    <w:rsid w:val="003D2310"/>
    <w:rPr>
      <w:rFonts w:ascii="Wingdings" w:hAnsi="Wingdings"/>
    </w:rPr>
  </w:style>
  <w:style w:type="character" w:customStyle="1" w:styleId="WW8Num109z3">
    <w:name w:val="WW8Num109z3"/>
    <w:rsid w:val="003D2310"/>
    <w:rPr>
      <w:rFonts w:ascii="Symbol" w:hAnsi="Symbol"/>
    </w:rPr>
  </w:style>
  <w:style w:type="character" w:customStyle="1" w:styleId="WW8Num111z0">
    <w:name w:val="WW8Num111z0"/>
    <w:rsid w:val="003D2310"/>
    <w:rPr>
      <w:rFonts w:ascii="Symbol" w:hAnsi="Symbol"/>
      <w:sz w:val="20"/>
    </w:rPr>
  </w:style>
  <w:style w:type="character" w:customStyle="1" w:styleId="WW8Num111z1">
    <w:name w:val="WW8Num111z1"/>
    <w:rsid w:val="003D2310"/>
    <w:rPr>
      <w:rFonts w:ascii="Courier New" w:hAnsi="Courier New"/>
      <w:sz w:val="20"/>
    </w:rPr>
  </w:style>
  <w:style w:type="character" w:customStyle="1" w:styleId="WW8Num111z2">
    <w:name w:val="WW8Num111z2"/>
    <w:rsid w:val="003D2310"/>
    <w:rPr>
      <w:rFonts w:ascii="Wingdings" w:hAnsi="Wingdings"/>
      <w:sz w:val="20"/>
    </w:rPr>
  </w:style>
  <w:style w:type="character" w:customStyle="1" w:styleId="WW8Num117z0">
    <w:name w:val="WW8Num117z0"/>
    <w:rsid w:val="003D2310"/>
    <w:rPr>
      <w:rFonts w:ascii="Symbol" w:eastAsia="Times New Roman" w:hAnsi="Symbol"/>
    </w:rPr>
  </w:style>
  <w:style w:type="character" w:customStyle="1" w:styleId="WW8Num117z1">
    <w:name w:val="WW8Num117z1"/>
    <w:rsid w:val="003D2310"/>
    <w:rPr>
      <w:rFonts w:ascii="Courier New" w:hAnsi="Courier New"/>
    </w:rPr>
  </w:style>
  <w:style w:type="character" w:customStyle="1" w:styleId="WW8Num117z2">
    <w:name w:val="WW8Num117z2"/>
    <w:rsid w:val="003D2310"/>
    <w:rPr>
      <w:rFonts w:ascii="Wingdings" w:hAnsi="Wingdings"/>
    </w:rPr>
  </w:style>
  <w:style w:type="character" w:customStyle="1" w:styleId="WW8Num117z3">
    <w:name w:val="WW8Num117z3"/>
    <w:rsid w:val="003D2310"/>
    <w:rPr>
      <w:rFonts w:ascii="Symbol" w:hAnsi="Symbol"/>
    </w:rPr>
  </w:style>
  <w:style w:type="character" w:customStyle="1" w:styleId="WW8Num126z0">
    <w:name w:val="WW8Num126z0"/>
    <w:rsid w:val="003D2310"/>
    <w:rPr>
      <w:rFonts w:ascii="Symbol" w:eastAsia="SimSun" w:hAnsi="Symbol"/>
    </w:rPr>
  </w:style>
  <w:style w:type="character" w:customStyle="1" w:styleId="WW8Num126z1">
    <w:name w:val="WW8Num126z1"/>
    <w:rsid w:val="003D2310"/>
    <w:rPr>
      <w:rFonts w:ascii="Courier New" w:hAnsi="Courier New"/>
    </w:rPr>
  </w:style>
  <w:style w:type="character" w:customStyle="1" w:styleId="WW8Num126z2">
    <w:name w:val="WW8Num126z2"/>
    <w:rsid w:val="003D2310"/>
    <w:rPr>
      <w:rFonts w:ascii="Wingdings" w:hAnsi="Wingdings"/>
    </w:rPr>
  </w:style>
  <w:style w:type="character" w:customStyle="1" w:styleId="WW8Num126z3">
    <w:name w:val="WW8Num126z3"/>
    <w:rsid w:val="003D2310"/>
    <w:rPr>
      <w:rFonts w:ascii="Symbol" w:hAnsi="Symbol"/>
    </w:rPr>
  </w:style>
  <w:style w:type="character" w:customStyle="1" w:styleId="WW8Num128z0">
    <w:name w:val="WW8Num128z0"/>
    <w:rsid w:val="003D2310"/>
    <w:rPr>
      <w:rFonts w:ascii="Symbol" w:eastAsia="Times New Roman" w:hAnsi="Symbol"/>
    </w:rPr>
  </w:style>
  <w:style w:type="character" w:customStyle="1" w:styleId="WW8Num128z1">
    <w:name w:val="WW8Num128z1"/>
    <w:rsid w:val="003D2310"/>
    <w:rPr>
      <w:rFonts w:ascii="Courier New" w:hAnsi="Courier New"/>
    </w:rPr>
  </w:style>
  <w:style w:type="character" w:customStyle="1" w:styleId="WW8Num128z2">
    <w:name w:val="WW8Num128z2"/>
    <w:rsid w:val="003D2310"/>
    <w:rPr>
      <w:rFonts w:ascii="Wingdings" w:hAnsi="Wingdings"/>
    </w:rPr>
  </w:style>
  <w:style w:type="character" w:customStyle="1" w:styleId="WW8Num128z3">
    <w:name w:val="WW8Num128z3"/>
    <w:rsid w:val="003D2310"/>
    <w:rPr>
      <w:rFonts w:ascii="Symbol" w:hAnsi="Symbol"/>
    </w:rPr>
  </w:style>
  <w:style w:type="character" w:customStyle="1" w:styleId="WW8Num138z0">
    <w:name w:val="WW8Num138z0"/>
    <w:rsid w:val="003D2310"/>
    <w:rPr>
      <w:rFonts w:ascii="Times-Italic" w:eastAsia="Times New Roman" w:hAnsi="Times-Italic"/>
    </w:rPr>
  </w:style>
  <w:style w:type="character" w:customStyle="1" w:styleId="WW8Num138z1">
    <w:name w:val="WW8Num138z1"/>
    <w:rsid w:val="003D2310"/>
    <w:rPr>
      <w:rFonts w:ascii="Courier New" w:hAnsi="Courier New"/>
    </w:rPr>
  </w:style>
  <w:style w:type="character" w:customStyle="1" w:styleId="WW8Num138z2">
    <w:name w:val="WW8Num138z2"/>
    <w:rsid w:val="003D2310"/>
    <w:rPr>
      <w:rFonts w:ascii="Wingdings" w:hAnsi="Wingdings"/>
    </w:rPr>
  </w:style>
  <w:style w:type="character" w:customStyle="1" w:styleId="WW8Num138z3">
    <w:name w:val="WW8Num138z3"/>
    <w:rsid w:val="003D2310"/>
    <w:rPr>
      <w:rFonts w:ascii="Symbol" w:hAnsi="Symbol"/>
    </w:rPr>
  </w:style>
  <w:style w:type="character" w:customStyle="1" w:styleId="WW8Num143z0">
    <w:name w:val="WW8Num143z0"/>
    <w:rsid w:val="003D2310"/>
    <w:rPr>
      <w:rFonts w:ascii="Times New Roman" w:eastAsia="Times New Roman" w:hAnsi="Times New Roman" w:cs="Times New Roman"/>
    </w:rPr>
  </w:style>
  <w:style w:type="character" w:customStyle="1" w:styleId="WW8Num148z0">
    <w:name w:val="WW8Num148z0"/>
    <w:rsid w:val="003D2310"/>
    <w:rPr>
      <w:rFonts w:ascii="Symbol" w:hAnsi="Symbol"/>
      <w:sz w:val="20"/>
    </w:rPr>
  </w:style>
  <w:style w:type="character" w:customStyle="1" w:styleId="WW8Num148z1">
    <w:name w:val="WW8Num148z1"/>
    <w:rsid w:val="003D2310"/>
    <w:rPr>
      <w:rFonts w:ascii="Courier New" w:hAnsi="Courier New"/>
      <w:sz w:val="20"/>
    </w:rPr>
  </w:style>
  <w:style w:type="character" w:customStyle="1" w:styleId="WW8Num148z2">
    <w:name w:val="WW8Num148z2"/>
    <w:rsid w:val="003D2310"/>
    <w:rPr>
      <w:rFonts w:ascii="Wingdings" w:hAnsi="Wingdings"/>
      <w:sz w:val="20"/>
    </w:rPr>
  </w:style>
  <w:style w:type="character" w:customStyle="1" w:styleId="WW8Num151z0">
    <w:name w:val="WW8Num151z0"/>
    <w:rsid w:val="003D2310"/>
    <w:rPr>
      <w:rFonts w:ascii="Times New Roman" w:eastAsia="Times New Roman" w:hAnsi="Times New Roman" w:cs="Times New Roman"/>
    </w:rPr>
  </w:style>
  <w:style w:type="character" w:customStyle="1" w:styleId="WW8Num152z0">
    <w:name w:val="WW8Num152z0"/>
    <w:rsid w:val="003D2310"/>
    <w:rPr>
      <w:rFonts w:ascii="Symbol" w:hAnsi="Symbol"/>
      <w:sz w:val="20"/>
    </w:rPr>
  </w:style>
  <w:style w:type="character" w:customStyle="1" w:styleId="WW8Num152z1">
    <w:name w:val="WW8Num152z1"/>
    <w:rsid w:val="003D2310"/>
    <w:rPr>
      <w:rFonts w:ascii="Courier New" w:hAnsi="Courier New"/>
      <w:sz w:val="20"/>
    </w:rPr>
  </w:style>
  <w:style w:type="character" w:customStyle="1" w:styleId="WW8Num152z2">
    <w:name w:val="WW8Num152z2"/>
    <w:rsid w:val="003D2310"/>
    <w:rPr>
      <w:rFonts w:ascii="Wingdings" w:hAnsi="Wingdings"/>
      <w:sz w:val="20"/>
    </w:rPr>
  </w:style>
  <w:style w:type="character" w:customStyle="1" w:styleId="WW8Num153z0">
    <w:name w:val="WW8Num153z0"/>
    <w:rsid w:val="003D2310"/>
    <w:rPr>
      <w:sz w:val="24"/>
    </w:rPr>
  </w:style>
  <w:style w:type="character" w:customStyle="1" w:styleId="WW8Num155z0">
    <w:name w:val="WW8Num155z0"/>
    <w:rsid w:val="003D2310"/>
    <w:rPr>
      <w:rFonts w:ascii="Times New Roman" w:eastAsia="Times New Roman" w:hAnsi="Times New Roman" w:cs="Times New Roman"/>
    </w:rPr>
  </w:style>
  <w:style w:type="character" w:customStyle="1" w:styleId="WW8Num157z0">
    <w:name w:val="WW8Num157z0"/>
    <w:rsid w:val="003D2310"/>
    <w:rPr>
      <w:rFonts w:ascii="Symbol" w:hAnsi="Symbol"/>
      <w:sz w:val="20"/>
    </w:rPr>
  </w:style>
  <w:style w:type="character" w:customStyle="1" w:styleId="WW8Num157z1">
    <w:name w:val="WW8Num157z1"/>
    <w:rsid w:val="003D2310"/>
    <w:rPr>
      <w:rFonts w:ascii="Courier New" w:hAnsi="Courier New"/>
      <w:sz w:val="20"/>
    </w:rPr>
  </w:style>
  <w:style w:type="character" w:customStyle="1" w:styleId="WW8Num157z2">
    <w:name w:val="WW8Num157z2"/>
    <w:rsid w:val="003D2310"/>
    <w:rPr>
      <w:rFonts w:ascii="Wingdings" w:hAnsi="Wingdings"/>
      <w:sz w:val="20"/>
    </w:rPr>
  </w:style>
  <w:style w:type="character" w:customStyle="1" w:styleId="WW8Num163z0">
    <w:name w:val="WW8Num163z0"/>
    <w:rsid w:val="003D2310"/>
    <w:rPr>
      <w:rFonts w:ascii="Symbol" w:hAnsi="Symbol"/>
      <w:sz w:val="20"/>
    </w:rPr>
  </w:style>
  <w:style w:type="character" w:customStyle="1" w:styleId="WW8Num163z1">
    <w:name w:val="WW8Num163z1"/>
    <w:rsid w:val="003D2310"/>
    <w:rPr>
      <w:rFonts w:ascii="Courier New" w:hAnsi="Courier New"/>
      <w:sz w:val="20"/>
    </w:rPr>
  </w:style>
  <w:style w:type="character" w:customStyle="1" w:styleId="WW8Num163z2">
    <w:name w:val="WW8Num163z2"/>
    <w:rsid w:val="003D2310"/>
    <w:rPr>
      <w:rFonts w:ascii="Wingdings" w:hAnsi="Wingdings"/>
      <w:sz w:val="20"/>
    </w:rPr>
  </w:style>
  <w:style w:type="character" w:customStyle="1" w:styleId="WW8Num170z0">
    <w:name w:val="WW8Num170z0"/>
    <w:rsid w:val="003D2310"/>
    <w:rPr>
      <w:rFonts w:ascii="Symbol" w:eastAsia="Times New Roman" w:hAnsi="Symbol"/>
    </w:rPr>
  </w:style>
  <w:style w:type="character" w:customStyle="1" w:styleId="WW8Num170z1">
    <w:name w:val="WW8Num170z1"/>
    <w:rsid w:val="003D2310"/>
    <w:rPr>
      <w:rFonts w:ascii="Courier New" w:hAnsi="Courier New"/>
    </w:rPr>
  </w:style>
  <w:style w:type="character" w:customStyle="1" w:styleId="WW8Num170z2">
    <w:name w:val="WW8Num170z2"/>
    <w:rsid w:val="003D2310"/>
    <w:rPr>
      <w:rFonts w:ascii="Wingdings" w:hAnsi="Wingdings"/>
    </w:rPr>
  </w:style>
  <w:style w:type="character" w:customStyle="1" w:styleId="WW8Num170z3">
    <w:name w:val="WW8Num170z3"/>
    <w:rsid w:val="003D2310"/>
    <w:rPr>
      <w:rFonts w:ascii="Symbol" w:hAnsi="Symbol"/>
    </w:rPr>
  </w:style>
  <w:style w:type="character" w:customStyle="1" w:styleId="WW8Num177z0">
    <w:name w:val="WW8Num177z0"/>
    <w:rsid w:val="003D2310"/>
    <w:rPr>
      <w:rFonts w:ascii="Symbol" w:hAnsi="Symbol"/>
      <w:sz w:val="20"/>
    </w:rPr>
  </w:style>
  <w:style w:type="character" w:customStyle="1" w:styleId="WW8Num177z1">
    <w:name w:val="WW8Num177z1"/>
    <w:rsid w:val="003D2310"/>
    <w:rPr>
      <w:rFonts w:ascii="Courier New" w:hAnsi="Courier New"/>
      <w:sz w:val="20"/>
    </w:rPr>
  </w:style>
  <w:style w:type="character" w:customStyle="1" w:styleId="WW8Num177z2">
    <w:name w:val="WW8Num177z2"/>
    <w:rsid w:val="003D2310"/>
    <w:rPr>
      <w:rFonts w:ascii="Wingdings" w:hAnsi="Wingdings"/>
      <w:sz w:val="20"/>
    </w:rPr>
  </w:style>
  <w:style w:type="character" w:customStyle="1" w:styleId="WW8Num181z0">
    <w:name w:val="WW8Num181z0"/>
    <w:rsid w:val="003D2310"/>
    <w:rPr>
      <w:rFonts w:ascii="Symbol" w:eastAsia="Times New Roman" w:hAnsi="Symbol"/>
    </w:rPr>
  </w:style>
  <w:style w:type="character" w:customStyle="1" w:styleId="WW8Num181z1">
    <w:name w:val="WW8Num181z1"/>
    <w:rsid w:val="003D2310"/>
    <w:rPr>
      <w:rFonts w:ascii="Courier New" w:hAnsi="Courier New"/>
    </w:rPr>
  </w:style>
  <w:style w:type="character" w:customStyle="1" w:styleId="WW8Num181z2">
    <w:name w:val="WW8Num181z2"/>
    <w:rsid w:val="003D2310"/>
    <w:rPr>
      <w:rFonts w:ascii="Wingdings" w:hAnsi="Wingdings"/>
    </w:rPr>
  </w:style>
  <w:style w:type="character" w:customStyle="1" w:styleId="WW8Num181z3">
    <w:name w:val="WW8Num181z3"/>
    <w:rsid w:val="003D2310"/>
    <w:rPr>
      <w:rFonts w:ascii="Symbol" w:hAnsi="Symbol"/>
    </w:rPr>
  </w:style>
  <w:style w:type="character" w:customStyle="1" w:styleId="WW8Num185z0">
    <w:name w:val="WW8Num185z0"/>
    <w:rsid w:val="003D2310"/>
    <w:rPr>
      <w:rFonts w:ascii="Symbol" w:eastAsia="Times New Roman" w:hAnsi="Symbol"/>
    </w:rPr>
  </w:style>
  <w:style w:type="character" w:customStyle="1" w:styleId="WW8Num185z1">
    <w:name w:val="WW8Num185z1"/>
    <w:rsid w:val="003D2310"/>
    <w:rPr>
      <w:rFonts w:ascii="Courier New" w:hAnsi="Courier New"/>
    </w:rPr>
  </w:style>
  <w:style w:type="character" w:customStyle="1" w:styleId="WW8Num185z2">
    <w:name w:val="WW8Num185z2"/>
    <w:rsid w:val="003D2310"/>
    <w:rPr>
      <w:rFonts w:ascii="Wingdings" w:hAnsi="Wingdings"/>
    </w:rPr>
  </w:style>
  <w:style w:type="character" w:customStyle="1" w:styleId="WW8Num185z3">
    <w:name w:val="WW8Num185z3"/>
    <w:rsid w:val="003D2310"/>
    <w:rPr>
      <w:rFonts w:ascii="Symbol" w:hAnsi="Symbol"/>
    </w:rPr>
  </w:style>
  <w:style w:type="character" w:customStyle="1" w:styleId="WW8Num186z0">
    <w:name w:val="WW8Num186z0"/>
    <w:rsid w:val="003D2310"/>
    <w:rPr>
      <w:rFonts w:ascii="Symbol" w:hAnsi="Symbol"/>
      <w:sz w:val="20"/>
    </w:rPr>
  </w:style>
  <w:style w:type="character" w:customStyle="1" w:styleId="WW8Num186z1">
    <w:name w:val="WW8Num186z1"/>
    <w:rsid w:val="003D2310"/>
    <w:rPr>
      <w:rFonts w:ascii="Courier New" w:hAnsi="Courier New"/>
      <w:sz w:val="20"/>
    </w:rPr>
  </w:style>
  <w:style w:type="character" w:customStyle="1" w:styleId="WW8Num186z2">
    <w:name w:val="WW8Num186z2"/>
    <w:rsid w:val="003D2310"/>
    <w:rPr>
      <w:rFonts w:ascii="Wingdings" w:hAnsi="Wingdings"/>
      <w:sz w:val="20"/>
    </w:rPr>
  </w:style>
  <w:style w:type="character" w:customStyle="1" w:styleId="WW8Num192z0">
    <w:name w:val="WW8Num192z0"/>
    <w:rsid w:val="003D2310"/>
    <w:rPr>
      <w:rFonts w:ascii="Symbol" w:hAnsi="Symbol"/>
    </w:rPr>
  </w:style>
  <w:style w:type="character" w:customStyle="1" w:styleId="WW8Num192z1">
    <w:name w:val="WW8Num192z1"/>
    <w:rsid w:val="003D2310"/>
    <w:rPr>
      <w:rFonts w:ascii="Courier New" w:hAnsi="Courier New"/>
    </w:rPr>
  </w:style>
  <w:style w:type="character" w:customStyle="1" w:styleId="WW8Num192z2">
    <w:name w:val="WW8Num192z2"/>
    <w:rsid w:val="003D2310"/>
    <w:rPr>
      <w:rFonts w:ascii="Wingdings" w:hAnsi="Wingdings"/>
    </w:rPr>
  </w:style>
  <w:style w:type="character" w:customStyle="1" w:styleId="WW8Num194z0">
    <w:name w:val="WW8Num194z0"/>
    <w:rsid w:val="003D2310"/>
    <w:rPr>
      <w:rFonts w:ascii="Times-Roman" w:eastAsia="Times New Roman" w:hAnsi="Times-Roman"/>
      <w:i w:val="0"/>
    </w:rPr>
  </w:style>
  <w:style w:type="character" w:customStyle="1" w:styleId="WW8Num194z1">
    <w:name w:val="WW8Num194z1"/>
    <w:rsid w:val="003D2310"/>
    <w:rPr>
      <w:rFonts w:ascii="Courier New" w:hAnsi="Courier New"/>
    </w:rPr>
  </w:style>
  <w:style w:type="character" w:customStyle="1" w:styleId="WW8Num194z2">
    <w:name w:val="WW8Num194z2"/>
    <w:rsid w:val="003D2310"/>
    <w:rPr>
      <w:rFonts w:ascii="Wingdings" w:hAnsi="Wingdings"/>
    </w:rPr>
  </w:style>
  <w:style w:type="character" w:customStyle="1" w:styleId="WW8Num194z3">
    <w:name w:val="WW8Num194z3"/>
    <w:rsid w:val="003D2310"/>
    <w:rPr>
      <w:rFonts w:ascii="Symbol" w:hAnsi="Symbol"/>
    </w:rPr>
  </w:style>
  <w:style w:type="character" w:customStyle="1" w:styleId="WW8Num203z0">
    <w:name w:val="WW8Num203z0"/>
    <w:rsid w:val="003D2310"/>
    <w:rPr>
      <w:rFonts w:ascii="Wingdings" w:eastAsia="Times New Roman" w:hAnsi="Wingdings"/>
    </w:rPr>
  </w:style>
  <w:style w:type="character" w:customStyle="1" w:styleId="WW8Num203z1">
    <w:name w:val="WW8Num203z1"/>
    <w:rsid w:val="003D2310"/>
    <w:rPr>
      <w:rFonts w:ascii="Courier New" w:hAnsi="Courier New"/>
    </w:rPr>
  </w:style>
  <w:style w:type="character" w:customStyle="1" w:styleId="WW8Num203z2">
    <w:name w:val="WW8Num203z2"/>
    <w:rsid w:val="003D2310"/>
    <w:rPr>
      <w:rFonts w:ascii="Wingdings" w:hAnsi="Wingdings"/>
    </w:rPr>
  </w:style>
  <w:style w:type="character" w:customStyle="1" w:styleId="WW8Num203z3">
    <w:name w:val="WW8Num203z3"/>
    <w:rsid w:val="003D2310"/>
    <w:rPr>
      <w:rFonts w:ascii="Symbol" w:hAnsi="Symbol"/>
    </w:rPr>
  </w:style>
  <w:style w:type="character" w:customStyle="1" w:styleId="WW8Num204z1">
    <w:name w:val="WW8Num204z1"/>
    <w:rsid w:val="003D2310"/>
    <w:rPr>
      <w:b/>
    </w:rPr>
  </w:style>
  <w:style w:type="character" w:customStyle="1" w:styleId="WW8Num206z0">
    <w:name w:val="WW8Num206z0"/>
    <w:rsid w:val="003D2310"/>
    <w:rPr>
      <w:rFonts w:ascii="Symbol" w:eastAsia="Times New Roman" w:hAnsi="Symbol"/>
    </w:rPr>
  </w:style>
  <w:style w:type="character" w:customStyle="1" w:styleId="WW8Num206z1">
    <w:name w:val="WW8Num206z1"/>
    <w:rsid w:val="003D2310"/>
    <w:rPr>
      <w:rFonts w:ascii="Courier New" w:hAnsi="Courier New"/>
    </w:rPr>
  </w:style>
  <w:style w:type="character" w:customStyle="1" w:styleId="WW8Num206z2">
    <w:name w:val="WW8Num206z2"/>
    <w:rsid w:val="003D2310"/>
    <w:rPr>
      <w:rFonts w:ascii="Wingdings" w:hAnsi="Wingdings"/>
    </w:rPr>
  </w:style>
  <w:style w:type="character" w:customStyle="1" w:styleId="WW8Num206z3">
    <w:name w:val="WW8Num206z3"/>
    <w:rsid w:val="003D2310"/>
    <w:rPr>
      <w:rFonts w:ascii="Symbol" w:hAnsi="Symbol"/>
    </w:rPr>
  </w:style>
  <w:style w:type="character" w:customStyle="1" w:styleId="WW8Num207z0">
    <w:name w:val="WW8Num207z0"/>
    <w:rsid w:val="003D2310"/>
    <w:rPr>
      <w:rFonts w:ascii="Symbol" w:hAnsi="Symbol"/>
      <w:sz w:val="20"/>
    </w:rPr>
  </w:style>
  <w:style w:type="character" w:customStyle="1" w:styleId="WW8Num213z0">
    <w:name w:val="WW8Num213z0"/>
    <w:rsid w:val="003D2310"/>
    <w:rPr>
      <w:rFonts w:ascii="Symbol" w:hAnsi="Symbol"/>
      <w:sz w:val="20"/>
    </w:rPr>
  </w:style>
  <w:style w:type="character" w:customStyle="1" w:styleId="WW8Num214z0">
    <w:name w:val="WW8Num214z0"/>
    <w:rsid w:val="003D2310"/>
    <w:rPr>
      <w:rFonts w:ascii="Symbol" w:hAnsi="Symbol"/>
    </w:rPr>
  </w:style>
  <w:style w:type="character" w:customStyle="1" w:styleId="WW8Num214z1">
    <w:name w:val="WW8Num214z1"/>
    <w:rsid w:val="003D2310"/>
    <w:rPr>
      <w:rFonts w:ascii="Courier New" w:hAnsi="Courier New"/>
    </w:rPr>
  </w:style>
  <w:style w:type="character" w:customStyle="1" w:styleId="WW8Num220z0">
    <w:name w:val="WW8Num220z0"/>
    <w:rsid w:val="003D2310"/>
    <w:rPr>
      <w:u w:val="single"/>
    </w:rPr>
  </w:style>
  <w:style w:type="character" w:customStyle="1" w:styleId="WW8Num228z0">
    <w:name w:val="WW8Num228z0"/>
    <w:rsid w:val="003D2310"/>
    <w:rPr>
      <w:rFonts w:ascii="Symbol" w:hAnsi="Symbol"/>
      <w:sz w:val="20"/>
    </w:rPr>
  </w:style>
  <w:style w:type="character" w:customStyle="1" w:styleId="WW8Num228z1">
    <w:name w:val="WW8Num228z1"/>
    <w:rsid w:val="003D2310"/>
    <w:rPr>
      <w:rFonts w:ascii="Courier New" w:hAnsi="Courier New"/>
      <w:sz w:val="20"/>
    </w:rPr>
  </w:style>
  <w:style w:type="character" w:customStyle="1" w:styleId="WW8Num228z2">
    <w:name w:val="WW8Num228z2"/>
    <w:rsid w:val="003D2310"/>
    <w:rPr>
      <w:rFonts w:ascii="Wingdings" w:hAnsi="Wingdings"/>
      <w:sz w:val="20"/>
    </w:rPr>
  </w:style>
  <w:style w:type="character" w:customStyle="1" w:styleId="WW8Num236z0">
    <w:name w:val="WW8Num236z0"/>
    <w:rsid w:val="003D2310"/>
    <w:rPr>
      <w:rFonts w:ascii="Symbol" w:eastAsia="Times New Roman" w:hAnsi="Symbol"/>
    </w:rPr>
  </w:style>
  <w:style w:type="character" w:customStyle="1" w:styleId="WW8Num236z1">
    <w:name w:val="WW8Num236z1"/>
    <w:rsid w:val="003D2310"/>
    <w:rPr>
      <w:rFonts w:ascii="Courier New" w:hAnsi="Courier New"/>
    </w:rPr>
  </w:style>
  <w:style w:type="character" w:customStyle="1" w:styleId="WW8Num236z2">
    <w:name w:val="WW8Num236z2"/>
    <w:rsid w:val="003D2310"/>
    <w:rPr>
      <w:rFonts w:ascii="Wingdings" w:hAnsi="Wingdings"/>
    </w:rPr>
  </w:style>
  <w:style w:type="character" w:customStyle="1" w:styleId="WW8Num236z3">
    <w:name w:val="WW8Num236z3"/>
    <w:rsid w:val="003D2310"/>
    <w:rPr>
      <w:rFonts w:ascii="Symbol" w:hAnsi="Symbol"/>
    </w:rPr>
  </w:style>
  <w:style w:type="character" w:customStyle="1" w:styleId="WW8Num239z0">
    <w:name w:val="WW8Num239z0"/>
    <w:rsid w:val="003D2310"/>
    <w:rPr>
      <w:rFonts w:ascii="Times New Roman" w:eastAsia="Times New Roman" w:hAnsi="Times New Roman" w:cs="Times New Roman"/>
    </w:rPr>
  </w:style>
  <w:style w:type="character" w:customStyle="1" w:styleId="WW8Num239z1">
    <w:name w:val="WW8Num239z1"/>
    <w:rsid w:val="003D2310"/>
    <w:rPr>
      <w:rFonts w:ascii="Courier New" w:hAnsi="Courier New"/>
    </w:rPr>
  </w:style>
  <w:style w:type="character" w:customStyle="1" w:styleId="WW8Num239z2">
    <w:name w:val="WW8Num239z2"/>
    <w:rsid w:val="003D2310"/>
    <w:rPr>
      <w:rFonts w:ascii="Wingdings" w:hAnsi="Wingdings"/>
    </w:rPr>
  </w:style>
  <w:style w:type="character" w:customStyle="1" w:styleId="WW8Num239z3">
    <w:name w:val="WW8Num239z3"/>
    <w:rsid w:val="003D2310"/>
    <w:rPr>
      <w:rFonts w:ascii="Symbol" w:hAnsi="Symbol"/>
    </w:rPr>
  </w:style>
  <w:style w:type="character" w:customStyle="1" w:styleId="NumberingSymbols">
    <w:name w:val="Numbering Symbols"/>
    <w:rsid w:val="003D2310"/>
    <w:rPr>
      <w:rFonts w:ascii="Garamond" w:hAnsi="Garamond"/>
    </w:rPr>
  </w:style>
  <w:style w:type="character" w:customStyle="1" w:styleId="Bullets">
    <w:name w:val="Bullets"/>
    <w:rsid w:val="003D2310"/>
    <w:rPr>
      <w:rFonts w:ascii="StarSymbol" w:eastAsia="StarSymbol" w:hAnsi="StarSymbol" w:cs="StarSymbol"/>
      <w:sz w:val="18"/>
      <w:szCs w:val="18"/>
    </w:rPr>
  </w:style>
  <w:style w:type="paragraph" w:customStyle="1" w:styleId="NoteLevel1">
    <w:name w:val="Note Level 1"/>
    <w:basedOn w:val="Normal"/>
    <w:rsid w:val="003D2310"/>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3D2310"/>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3D2310"/>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3D2310"/>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3D2310"/>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3D2310"/>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3D2310"/>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3D2310"/>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3D2310"/>
    <w:pPr>
      <w:suppressAutoHyphens/>
      <w:spacing w:after="120"/>
      <w:contextualSpacing/>
      <w:jc w:val="left"/>
      <w:outlineLvl w:val="9"/>
    </w:pPr>
    <w:rPr>
      <w:rFonts w:eastAsia="Lucida Sans Unicode" w:cs="Tahoma"/>
      <w:bCs w:val="0"/>
      <w:caps/>
      <w:sz w:val="21"/>
      <w:szCs w:val="21"/>
      <w:lang w:bidi="en-US"/>
    </w:rPr>
  </w:style>
  <w:style w:type="paragraph" w:customStyle="1" w:styleId="Quotations">
    <w:name w:val="Quotations"/>
    <w:basedOn w:val="Normal"/>
    <w:rsid w:val="003D2310"/>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3D2310"/>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3D2310"/>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3D2310"/>
  </w:style>
  <w:style w:type="character" w:customStyle="1" w:styleId="quotedtooltip">
    <w:name w:val="quotedtooltip"/>
    <w:basedOn w:val="DefaultParagraphFont"/>
    <w:rsid w:val="003D2310"/>
  </w:style>
  <w:style w:type="character" w:customStyle="1" w:styleId="quotedtooltipbox">
    <w:name w:val="quotedtooltipbox"/>
    <w:basedOn w:val="DefaultParagraphFont"/>
    <w:rsid w:val="003D2310"/>
  </w:style>
  <w:style w:type="character" w:customStyle="1" w:styleId="mwlivequotes">
    <w:name w:val="mwlivequotes"/>
    <w:basedOn w:val="DefaultParagraphFont"/>
    <w:rsid w:val="003D2310"/>
  </w:style>
  <w:style w:type="character" w:customStyle="1" w:styleId="lastlabel">
    <w:name w:val="lastlabel"/>
    <w:basedOn w:val="DefaultParagraphFont"/>
    <w:rsid w:val="003D2310"/>
  </w:style>
  <w:style w:type="character" w:customStyle="1" w:styleId="lb07">
    <w:name w:val="lb07"/>
    <w:basedOn w:val="DefaultParagraphFont"/>
    <w:rsid w:val="003D2310"/>
  </w:style>
  <w:style w:type="character" w:customStyle="1" w:styleId="qted">
    <w:name w:val="qted"/>
    <w:basedOn w:val="DefaultParagraphFont"/>
    <w:rsid w:val="003D2310"/>
  </w:style>
  <w:style w:type="character" w:customStyle="1" w:styleId="t14">
    <w:name w:val="t14"/>
    <w:basedOn w:val="DefaultParagraphFont"/>
    <w:rsid w:val="003D2310"/>
  </w:style>
  <w:style w:type="paragraph" w:customStyle="1" w:styleId="format-body">
    <w:name w:val="format-body"/>
    <w:basedOn w:val="Normal"/>
    <w:rsid w:val="003D2310"/>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3D2310"/>
  </w:style>
  <w:style w:type="character" w:customStyle="1" w:styleId="DebateBlockCharChar">
    <w:name w:val="Debate Block Char Char"/>
    <w:basedOn w:val="DefaultParagraphFont"/>
    <w:rsid w:val="003D2310"/>
    <w:rPr>
      <w:rFonts w:cs="Arial"/>
      <w:b/>
      <w:bCs/>
      <w:kern w:val="32"/>
      <w:sz w:val="36"/>
      <w:szCs w:val="32"/>
      <w:u w:val="single"/>
    </w:rPr>
  </w:style>
  <w:style w:type="character" w:customStyle="1" w:styleId="citsource">
    <w:name w:val="citsource"/>
    <w:basedOn w:val="DefaultParagraphFont"/>
    <w:rsid w:val="003D2310"/>
  </w:style>
  <w:style w:type="character" w:customStyle="1" w:styleId="sc">
    <w:name w:val="sc"/>
    <w:basedOn w:val="DefaultParagraphFont"/>
    <w:rsid w:val="003D2310"/>
  </w:style>
  <w:style w:type="character" w:customStyle="1" w:styleId="atime">
    <w:name w:val="atime"/>
    <w:basedOn w:val="DefaultParagraphFont"/>
    <w:rsid w:val="003D2310"/>
  </w:style>
  <w:style w:type="paragraph" w:customStyle="1" w:styleId="unread">
    <w:name w:val="unread"/>
    <w:basedOn w:val="Normal"/>
    <w:rsid w:val="003D2310"/>
    <w:rPr>
      <w:rFonts w:ascii="Times New Roman" w:eastAsia="Calibri" w:hAnsi="Times New Roman" w:cs="Times New Roman"/>
    </w:rPr>
  </w:style>
  <w:style w:type="character" w:customStyle="1" w:styleId="unreadChar">
    <w:name w:val="unread Char"/>
    <w:basedOn w:val="DefaultParagraphFont"/>
    <w:rsid w:val="003D2310"/>
    <w:rPr>
      <w:szCs w:val="24"/>
      <w:lang w:val="en-US" w:eastAsia="en-US" w:bidi="ar-SA"/>
    </w:rPr>
  </w:style>
  <w:style w:type="paragraph" w:customStyle="1" w:styleId="cardunderlined0">
    <w:name w:val="card underlined"/>
    <w:basedOn w:val="Normal"/>
    <w:rsid w:val="003D2310"/>
    <w:rPr>
      <w:rFonts w:eastAsia="Calibri" w:cs="Times New Roman"/>
      <w:u w:val="single"/>
    </w:rPr>
  </w:style>
  <w:style w:type="character" w:customStyle="1" w:styleId="Internetlink1">
    <w:name w:val="Internet link1"/>
    <w:rsid w:val="003D2310"/>
    <w:rPr>
      <w:color w:val="000080"/>
      <w:u w:val="single"/>
    </w:rPr>
  </w:style>
  <w:style w:type="character" w:customStyle="1" w:styleId="underliningChar3">
    <w:name w:val="underlining Char"/>
    <w:basedOn w:val="DefaultParagraphFont"/>
    <w:rsid w:val="003D2310"/>
    <w:rPr>
      <w:b/>
      <w:szCs w:val="24"/>
      <w:u w:val="single"/>
      <w:lang w:val="en-US" w:eastAsia="en-US" w:bidi="ar-SA"/>
    </w:rPr>
  </w:style>
  <w:style w:type="character" w:customStyle="1" w:styleId="notreadChar">
    <w:name w:val="not read Char"/>
    <w:basedOn w:val="DefaultParagraphFont"/>
    <w:rsid w:val="003D2310"/>
    <w:rPr>
      <w:sz w:val="18"/>
      <w:szCs w:val="24"/>
      <w:lang w:val="en-US" w:eastAsia="en-US" w:bidi="ar-SA"/>
    </w:rPr>
  </w:style>
  <w:style w:type="character" w:customStyle="1" w:styleId="journalname">
    <w:name w:val="journalname"/>
    <w:basedOn w:val="DefaultParagraphFont"/>
    <w:rsid w:val="003D2310"/>
  </w:style>
  <w:style w:type="character" w:customStyle="1" w:styleId="insideheadline">
    <w:name w:val="insideheadline"/>
    <w:basedOn w:val="DefaultParagraphFont"/>
    <w:rsid w:val="003D2310"/>
  </w:style>
  <w:style w:type="paragraph" w:customStyle="1" w:styleId="article-text">
    <w:name w:val="article-text"/>
    <w:basedOn w:val="Normal"/>
    <w:rsid w:val="003D2310"/>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3D2310"/>
  </w:style>
  <w:style w:type="character" w:customStyle="1" w:styleId="mwlivequotesdowndelayed">
    <w:name w:val="mwlivequotes down delayed"/>
    <w:basedOn w:val="DefaultParagraphFont"/>
    <w:rsid w:val="003D2310"/>
  </w:style>
  <w:style w:type="character" w:customStyle="1" w:styleId="shirttail">
    <w:name w:val="shirttail"/>
    <w:basedOn w:val="DefaultParagraphFont"/>
    <w:rsid w:val="003D2310"/>
  </w:style>
  <w:style w:type="character" w:customStyle="1" w:styleId="definition">
    <w:name w:val="definition"/>
    <w:basedOn w:val="DefaultParagraphFont"/>
    <w:rsid w:val="003D2310"/>
  </w:style>
  <w:style w:type="character" w:customStyle="1" w:styleId="CardTextCharCharChar">
    <w:name w:val="Card Text Char Char Char"/>
    <w:basedOn w:val="DefaultParagraphFont"/>
    <w:rsid w:val="003D231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D2310"/>
    <w:rPr>
      <w:rFonts w:ascii="Arial Narrow" w:hAnsi="Arial Narrow"/>
      <w:sz w:val="18"/>
      <w:u w:val="single"/>
    </w:rPr>
  </w:style>
  <w:style w:type="character" w:customStyle="1" w:styleId="UnderlineStyleCharCharChar">
    <w:name w:val="Underline Style Char Char Char"/>
    <w:basedOn w:val="DefaultParagraphFont"/>
    <w:rsid w:val="003D231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D231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D2310"/>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3D2310"/>
    <w:rPr>
      <w:rFonts w:ascii="Arial" w:hAnsi="Arial" w:cs="Arial" w:hint="default"/>
      <w:b/>
      <w:bCs/>
      <w:color w:val="990000"/>
      <w:sz w:val="26"/>
      <w:szCs w:val="26"/>
    </w:rPr>
  </w:style>
  <w:style w:type="character" w:customStyle="1" w:styleId="bodytitle1">
    <w:name w:val="bodytitle1"/>
    <w:basedOn w:val="DefaultParagraphFont"/>
    <w:rsid w:val="003D2310"/>
    <w:rPr>
      <w:rFonts w:ascii="Arial" w:hAnsi="Arial" w:cs="Arial" w:hint="default"/>
      <w:b/>
      <w:bCs/>
      <w:smallCaps w:val="0"/>
      <w:color w:val="000000"/>
      <w:sz w:val="28"/>
      <w:szCs w:val="28"/>
    </w:rPr>
  </w:style>
  <w:style w:type="paragraph" w:customStyle="1" w:styleId="style109">
    <w:name w:val="style109"/>
    <w:basedOn w:val="Normal"/>
    <w:rsid w:val="003D2310"/>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3D2310"/>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3D2310"/>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3D2310"/>
  </w:style>
  <w:style w:type="character" w:customStyle="1" w:styleId="style114style118">
    <w:name w:val="style114 style118"/>
    <w:basedOn w:val="DefaultParagraphFont"/>
    <w:rsid w:val="003D2310"/>
  </w:style>
  <w:style w:type="paragraph" w:customStyle="1" w:styleId="mainstorybody">
    <w:name w:val="mainstorybody"/>
    <w:basedOn w:val="Normal"/>
    <w:rsid w:val="003D2310"/>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3D2310"/>
  </w:style>
  <w:style w:type="character" w:customStyle="1" w:styleId="flw">
    <w:name w:val="flw"/>
    <w:basedOn w:val="DefaultParagraphFont"/>
    <w:rsid w:val="003D2310"/>
  </w:style>
  <w:style w:type="character" w:customStyle="1" w:styleId="illustration">
    <w:name w:val="illustration"/>
    <w:basedOn w:val="DefaultParagraphFont"/>
    <w:rsid w:val="003D2310"/>
  </w:style>
  <w:style w:type="paragraph" w:customStyle="1" w:styleId="ga">
    <w:name w:val="ga"/>
    <w:basedOn w:val="Normal"/>
    <w:rsid w:val="003D2310"/>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3D2310"/>
    <w:rPr>
      <w:rFonts w:ascii="Arial Narrow" w:hAnsi="Arial Narrow"/>
      <w:b/>
      <w:bCs/>
      <w:u w:val="thick"/>
    </w:rPr>
  </w:style>
  <w:style w:type="character" w:customStyle="1" w:styleId="subtitlesarticles1">
    <w:name w:val="subtitles_articles1"/>
    <w:basedOn w:val="DefaultParagraphFont"/>
    <w:rsid w:val="003D2310"/>
    <w:rPr>
      <w:rFonts w:ascii="Verdana" w:hAnsi="Verdana" w:cs="Times New Roman"/>
      <w:b/>
      <w:bCs/>
      <w:color w:val="000000"/>
      <w:sz w:val="20"/>
      <w:szCs w:val="20"/>
    </w:rPr>
  </w:style>
  <w:style w:type="character" w:customStyle="1" w:styleId="fulstoryreporter">
    <w:name w:val="ful_storyreporter"/>
    <w:basedOn w:val="DefaultParagraphFont"/>
    <w:rsid w:val="003D2310"/>
  </w:style>
  <w:style w:type="character" w:customStyle="1" w:styleId="editsection">
    <w:name w:val="editsection"/>
    <w:basedOn w:val="DefaultParagraphFont"/>
    <w:rsid w:val="003D2310"/>
  </w:style>
  <w:style w:type="paragraph" w:customStyle="1" w:styleId="body-indent-60">
    <w:name w:val="body-indent-60"/>
    <w:basedOn w:val="Normal"/>
    <w:rsid w:val="003D2310"/>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3D2310"/>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3D2310"/>
    <w:rPr>
      <w:rFonts w:ascii="Garamond" w:hAnsi="Garamond"/>
      <w:color w:val="000000"/>
      <w:sz w:val="20"/>
      <w:u w:val="single"/>
    </w:rPr>
  </w:style>
  <w:style w:type="character" w:customStyle="1" w:styleId="StyleArialBlack">
    <w:name w:val="Style Arial Black"/>
    <w:basedOn w:val="DefaultParagraphFont"/>
    <w:rsid w:val="003D2310"/>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3D2310"/>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D2310"/>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D2310"/>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3D2310"/>
    <w:rPr>
      <w:rFonts w:eastAsia="Times New Roman"/>
      <w:b/>
      <w:bCs/>
      <w:sz w:val="22"/>
      <w:u w:val="thick"/>
    </w:rPr>
  </w:style>
  <w:style w:type="paragraph" w:customStyle="1" w:styleId="StyleSmallTimesNewRoman11pt">
    <w:name w:val="Style Small + Times New Roman 11 pt"/>
    <w:link w:val="StyleSmallTimesNewRoman11ptChar"/>
    <w:rsid w:val="003D2310"/>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3D2310"/>
    <w:rPr>
      <w:rFonts w:eastAsia="Times New Roman"/>
      <w:sz w:val="22"/>
    </w:rPr>
  </w:style>
  <w:style w:type="paragraph" w:customStyle="1" w:styleId="StyleSmallTimesNewRoman11ptThickunderline">
    <w:name w:val="Style Small + Times New Roman 11 pt Thick underline"/>
    <w:link w:val="StyleSmallTimesNewRoman11ptThickunderlineChar"/>
    <w:rsid w:val="003D2310"/>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3D2310"/>
    <w:rPr>
      <w:rFonts w:eastAsia="Times New Roman"/>
      <w:sz w:val="22"/>
      <w:u w:val="thick"/>
    </w:rPr>
  </w:style>
  <w:style w:type="character" w:customStyle="1" w:styleId="Style11ptBorderSinglesolidlineAuto05ptLinewidth">
    <w:name w:val="Style 11 pt Border: : (Single solid line Auto  0.5 pt Line width)"/>
    <w:rsid w:val="003D2310"/>
    <w:rPr>
      <w:sz w:val="20"/>
      <w:bdr w:val="single" w:sz="4" w:space="0" w:color="auto" w:frame="1"/>
    </w:rPr>
  </w:style>
  <w:style w:type="character" w:customStyle="1" w:styleId="StyleUnderlineChar6CharCharCharCharCharCharCharChar11">
    <w:name w:val="Style Underline Char6 Char Char Char Char Char Char Char Char + 11 ..."/>
    <w:rsid w:val="003D231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D231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D231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D2310"/>
    <w:rPr>
      <w:sz w:val="20"/>
      <w:szCs w:val="24"/>
      <w:u w:val="single"/>
      <w:bdr w:val="single" w:sz="4" w:space="0" w:color="auto"/>
      <w:lang w:val="en-US" w:eastAsia="en-US" w:bidi="ar-SA"/>
    </w:rPr>
  </w:style>
  <w:style w:type="character" w:customStyle="1" w:styleId="StyleLatinGaramondUnderline">
    <w:name w:val="Style (Latin) Garamond Underline"/>
    <w:rsid w:val="003D2310"/>
    <w:rPr>
      <w:rFonts w:ascii="Times New Roman" w:hAnsi="Times New Roman"/>
      <w:sz w:val="20"/>
      <w:u w:val="single"/>
    </w:rPr>
  </w:style>
  <w:style w:type="character" w:customStyle="1" w:styleId="StyleLatinGaramond">
    <w:name w:val="Style (Latin) Garamond"/>
    <w:rsid w:val="003D231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D2310"/>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3D2310"/>
    <w:rPr>
      <w:rFonts w:ascii="Times" w:eastAsia="Times New Roman" w:hAnsi="Times" w:cs="Calibri"/>
      <w:sz w:val="16"/>
      <w:szCs w:val="28"/>
      <w:u w:val="single"/>
    </w:rPr>
  </w:style>
  <w:style w:type="paragraph" w:customStyle="1" w:styleId="HeaderStyle">
    <w:name w:val="Header Style"/>
    <w:basedOn w:val="Normal"/>
    <w:rsid w:val="003D2310"/>
    <w:pPr>
      <w:jc w:val="center"/>
    </w:pPr>
    <w:rPr>
      <w:rFonts w:eastAsia="Times New Roman"/>
      <w:b/>
      <w:sz w:val="24"/>
      <w:szCs w:val="20"/>
      <w:u w:val="single"/>
    </w:rPr>
  </w:style>
  <w:style w:type="character" w:customStyle="1" w:styleId="CardChar21">
    <w:name w:val="Card Char2"/>
    <w:basedOn w:val="DefaultParagraphFont"/>
    <w:rsid w:val="003D2310"/>
    <w:rPr>
      <w:rFonts w:ascii="Times New Roman" w:eastAsia="Times New Roman" w:hAnsi="Times New Roman" w:cs="Times New Roman"/>
      <w:bCs/>
      <w:color w:val="000000"/>
      <w:sz w:val="20"/>
      <w:szCs w:val="20"/>
    </w:rPr>
  </w:style>
  <w:style w:type="character" w:customStyle="1" w:styleId="A17">
    <w:name w:val="A17"/>
    <w:rsid w:val="003D2310"/>
    <w:rPr>
      <w:rFonts w:cs="Baskerville"/>
      <w:color w:val="000000"/>
      <w:sz w:val="12"/>
      <w:szCs w:val="12"/>
    </w:rPr>
  </w:style>
  <w:style w:type="paragraph" w:customStyle="1" w:styleId="Pa19">
    <w:name w:val="Pa19"/>
    <w:basedOn w:val="Normal"/>
    <w:next w:val="Normal"/>
    <w:rsid w:val="003D231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D2310"/>
    <w:pPr>
      <w:autoSpaceDE w:val="0"/>
      <w:autoSpaceDN w:val="0"/>
      <w:adjustRightInd w:val="0"/>
      <w:spacing w:line="441" w:lineRule="atLeast"/>
    </w:pPr>
    <w:rPr>
      <w:rFonts w:ascii="Baskerville" w:eastAsia="Times New Roman" w:hAnsi="Baskerville"/>
      <w:sz w:val="24"/>
    </w:rPr>
  </w:style>
  <w:style w:type="character" w:customStyle="1" w:styleId="A14">
    <w:name w:val="A14"/>
    <w:rsid w:val="003D2310"/>
    <w:rPr>
      <w:rFonts w:ascii="Frutiger 45 Light" w:hAnsi="Frutiger 45 Light" w:cs="Frutiger 45 Light"/>
      <w:b/>
      <w:bCs/>
      <w:i/>
      <w:iCs/>
      <w:color w:val="000000"/>
      <w:sz w:val="36"/>
      <w:szCs w:val="36"/>
    </w:rPr>
  </w:style>
  <w:style w:type="character" w:customStyle="1" w:styleId="A20">
    <w:name w:val="A20"/>
    <w:rsid w:val="003D231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D231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D231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D2310"/>
    <w:rPr>
      <w:rFonts w:cs="Arial"/>
      <w:b/>
      <w:bCs/>
      <w:sz w:val="24"/>
      <w:szCs w:val="26"/>
      <w:lang w:val="en-US" w:eastAsia="en-US" w:bidi="ar-SA"/>
    </w:rPr>
  </w:style>
  <w:style w:type="character" w:customStyle="1" w:styleId="brief-smalltext0">
    <w:name w:val="brief-smalltext"/>
    <w:basedOn w:val="DefaultParagraphFont"/>
    <w:rsid w:val="003D2310"/>
  </w:style>
  <w:style w:type="paragraph" w:customStyle="1" w:styleId="Coverintroduction">
    <w:name w:val="Cover introduction"/>
    <w:basedOn w:val="Default"/>
    <w:next w:val="Default"/>
    <w:rsid w:val="003D2310"/>
    <w:rPr>
      <w:rFonts w:ascii="Arial" w:eastAsia="Times New Roman" w:hAnsi="Arial"/>
      <w:color w:val="auto"/>
    </w:rPr>
  </w:style>
  <w:style w:type="character" w:customStyle="1" w:styleId="style53">
    <w:name w:val="style5"/>
    <w:basedOn w:val="DefaultParagraphFont"/>
    <w:rsid w:val="003D2310"/>
  </w:style>
  <w:style w:type="character" w:customStyle="1" w:styleId="TagCharCharCharCharCharChar">
    <w:name w:val="Tag Char Char Char Char Char Char"/>
    <w:rsid w:val="003D2310"/>
    <w:rPr>
      <w:rFonts w:cs="Arial"/>
      <w:b/>
      <w:bCs/>
      <w:sz w:val="24"/>
      <w:szCs w:val="26"/>
      <w:lang w:val="en-US" w:eastAsia="en-US" w:bidi="ar-SA"/>
    </w:rPr>
  </w:style>
  <w:style w:type="character" w:customStyle="1" w:styleId="pmterms3">
    <w:name w:val="pmterms3"/>
    <w:basedOn w:val="DefaultParagraphFont"/>
    <w:rsid w:val="003D2310"/>
  </w:style>
  <w:style w:type="character" w:customStyle="1" w:styleId="interiorheadline">
    <w:name w:val="interiorheadline"/>
    <w:basedOn w:val="DefaultParagraphFont"/>
    <w:rsid w:val="003D2310"/>
  </w:style>
  <w:style w:type="character" w:customStyle="1" w:styleId="Heading31CharCharCharChar1">
    <w:name w:val="Heading 31 Char Char Char Char1"/>
    <w:rsid w:val="003D2310"/>
    <w:rPr>
      <w:rFonts w:cs="Arial"/>
      <w:b/>
      <w:bCs/>
      <w:sz w:val="24"/>
      <w:szCs w:val="26"/>
      <w:lang w:val="en-US" w:eastAsia="en-US" w:bidi="ar-SA"/>
    </w:rPr>
  </w:style>
  <w:style w:type="character" w:customStyle="1" w:styleId="Heading31CharCharChar">
    <w:name w:val="Heading 31 Char Char Char"/>
    <w:rsid w:val="003D231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D231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D2310"/>
    <w:rPr>
      <w:rFonts w:ascii="Calibri" w:eastAsia="MS Mincho" w:hAnsi="Calibri" w:cs="Calibri"/>
      <w:sz w:val="16"/>
      <w:u w:val="single"/>
    </w:rPr>
  </w:style>
  <w:style w:type="paragraph" w:customStyle="1" w:styleId="BoldandUnderlineCharChar1Char">
    <w:name w:val="Bold and Underline Char Char1 Char"/>
    <w:basedOn w:val="Normal"/>
    <w:link w:val="BoldandUnderlineCharChar1CharChar"/>
    <w:rsid w:val="003D2310"/>
    <w:rPr>
      <w:rFonts w:eastAsia="MS Mincho"/>
      <w:b/>
      <w:u w:val="single"/>
    </w:rPr>
  </w:style>
  <w:style w:type="character" w:customStyle="1" w:styleId="BoldandUnderlineCharChar1CharChar">
    <w:name w:val="Bold and Underline Char Char1 Char Char"/>
    <w:basedOn w:val="DefaultParagraphFont"/>
    <w:link w:val="BoldandUnderlineCharChar1Char"/>
    <w:rsid w:val="003D2310"/>
    <w:rPr>
      <w:rFonts w:ascii="Calibri" w:eastAsia="MS Mincho" w:hAnsi="Calibri" w:cs="Calibri"/>
      <w:b/>
      <w:sz w:val="16"/>
      <w:u w:val="single"/>
    </w:rPr>
  </w:style>
  <w:style w:type="character" w:customStyle="1" w:styleId="author-bio-box">
    <w:name w:val="author-bio-box"/>
    <w:basedOn w:val="DefaultParagraphFont"/>
    <w:rsid w:val="003D2310"/>
  </w:style>
  <w:style w:type="character" w:customStyle="1" w:styleId="CharCharCharCharChar">
    <w:name w:val="Char Char Char Char Char"/>
    <w:aliases w:val="Char Char Char Char,Char Char Char Char Char Char Char1,Heading 2 Char1 Char Char Char Char Char Char"/>
    <w:basedOn w:val="DefaultParagraphFont"/>
    <w:rsid w:val="003D2310"/>
    <w:rPr>
      <w:rFonts w:cs="Arial"/>
      <w:b/>
      <w:bCs/>
      <w:iCs/>
      <w:sz w:val="24"/>
      <w:szCs w:val="28"/>
      <w:lang w:val="en-US" w:eastAsia="en-US" w:bidi="ar-SA"/>
    </w:rPr>
  </w:style>
  <w:style w:type="character" w:customStyle="1" w:styleId="SmalltextChar">
    <w:name w:val="Small text Char"/>
    <w:aliases w:val="Quote1 Char1"/>
    <w:link w:val="Smalltext"/>
    <w:rsid w:val="003D2310"/>
    <w:rPr>
      <w:rFonts w:ascii="Calibri" w:eastAsia="Times New Roman" w:hAnsi="Calibri" w:cs="Calibri"/>
      <w:color w:val="000000"/>
      <w:sz w:val="16"/>
    </w:rPr>
  </w:style>
  <w:style w:type="character" w:customStyle="1" w:styleId="SubtitleChar2">
    <w:name w:val="Subtitle Char2"/>
    <w:basedOn w:val="DefaultParagraphFont"/>
    <w:uiPriority w:val="11"/>
    <w:rsid w:val="003D2310"/>
    <w:rPr>
      <w:rFonts w:eastAsiaTheme="minorEastAsia"/>
      <w:color w:val="5A5A5A" w:themeColor="text1" w:themeTint="A5"/>
      <w:spacing w:val="15"/>
    </w:rPr>
  </w:style>
  <w:style w:type="paragraph" w:customStyle="1" w:styleId="blocktitle5">
    <w:name w:val="block title"/>
    <w:basedOn w:val="Normal"/>
    <w:autoRedefine/>
    <w:qFormat/>
    <w:rsid w:val="003D2310"/>
    <w:pPr>
      <w:spacing w:after="240"/>
      <w:jc w:val="center"/>
      <w:outlineLvl w:val="0"/>
    </w:pPr>
    <w:rPr>
      <w:rFonts w:eastAsia="Calibri"/>
      <w:b/>
      <w:caps/>
      <w:sz w:val="28"/>
      <w:szCs w:val="28"/>
      <w:lang w:val="es-ES"/>
    </w:rPr>
  </w:style>
  <w:style w:type="paragraph" w:customStyle="1" w:styleId="type">
    <w:name w:val="type"/>
    <w:basedOn w:val="Normal"/>
    <w:qFormat/>
    <w:rsid w:val="003D2310"/>
    <w:pPr>
      <w:spacing w:before="100" w:beforeAutospacing="1" w:after="100" w:afterAutospacing="1"/>
    </w:pPr>
    <w:rPr>
      <w:rFonts w:eastAsia="Times New Roman"/>
    </w:rPr>
  </w:style>
  <w:style w:type="character" w:customStyle="1" w:styleId="abodyblack3">
    <w:name w:val="abodyblack3"/>
    <w:basedOn w:val="DefaultParagraphFont"/>
    <w:rsid w:val="003D2310"/>
  </w:style>
  <w:style w:type="character" w:customStyle="1" w:styleId="cit-first-element">
    <w:name w:val="cit-first-element"/>
    <w:basedOn w:val="DefaultParagraphFont"/>
    <w:rsid w:val="003D2310"/>
  </w:style>
  <w:style w:type="character" w:customStyle="1" w:styleId="StyleThickunderline1">
    <w:name w:val="Style Thick underline1"/>
    <w:basedOn w:val="DefaultParagraphFont"/>
    <w:rsid w:val="003D2310"/>
    <w:rPr>
      <w:u w:val="single"/>
    </w:rPr>
  </w:style>
  <w:style w:type="paragraph" w:customStyle="1" w:styleId="TableParagraph">
    <w:name w:val="Table Paragraph"/>
    <w:basedOn w:val="Normal"/>
    <w:uiPriority w:val="1"/>
    <w:qFormat/>
    <w:rsid w:val="003D2310"/>
  </w:style>
  <w:style w:type="character" w:customStyle="1" w:styleId="UnderlineChar5">
    <w:name w:val="UnderlineChar"/>
    <w:rsid w:val="003D2310"/>
    <w:rPr>
      <w:sz w:val="24"/>
      <w:u w:val="single"/>
      <w:shd w:val="clear" w:color="auto" w:fill="auto"/>
    </w:rPr>
  </w:style>
  <w:style w:type="paragraph" w:customStyle="1" w:styleId="Tag21">
    <w:name w:val="Tag21"/>
    <w:basedOn w:val="Normal"/>
    <w:qFormat/>
    <w:rsid w:val="003D2310"/>
    <w:rPr>
      <w:rFonts w:eastAsia="Times New Roman"/>
      <w:b/>
      <w:sz w:val="24"/>
    </w:rPr>
  </w:style>
  <w:style w:type="character" w:customStyle="1" w:styleId="Bodytext10NotItalic">
    <w:name w:val="Body text (10) + Not Italic"/>
    <w:basedOn w:val="Bodytext100"/>
    <w:uiPriority w:val="99"/>
    <w:rsid w:val="003D231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D231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D231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D231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D2310"/>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3D231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D231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D231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3D2310"/>
    <w:pPr>
      <w:shd w:val="clear" w:color="auto" w:fill="FFFFFF"/>
      <w:spacing w:before="240" w:after="240" w:line="240" w:lineRule="atLeast"/>
      <w:ind w:hanging="360"/>
      <w:jc w:val="both"/>
    </w:pPr>
    <w:rPr>
      <w:rFonts w:asciiTheme="minorHAnsi" w:hAnsiTheme="minorHAnsi" w:cstheme="minorBidi"/>
      <w:sz w:val="24"/>
    </w:rPr>
  </w:style>
  <w:style w:type="paragraph" w:customStyle="1" w:styleId="Tablecaption31">
    <w:name w:val="Table caption (3)1"/>
    <w:basedOn w:val="Normal"/>
    <w:link w:val="Tablecaption3"/>
    <w:uiPriority w:val="99"/>
    <w:rsid w:val="003D231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D231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D2310"/>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3D2310"/>
  </w:style>
  <w:style w:type="paragraph" w:customStyle="1" w:styleId="leader">
    <w:name w:val="leader"/>
    <w:basedOn w:val="Normal"/>
    <w:rsid w:val="003D2310"/>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3D2310"/>
  </w:style>
  <w:style w:type="character" w:customStyle="1" w:styleId="m5776082503052064917gmail-style13ptbold">
    <w:name w:val="m_5776082503052064917gmail-style13ptbold"/>
    <w:basedOn w:val="DefaultParagraphFont"/>
    <w:rsid w:val="003D2310"/>
  </w:style>
  <w:style w:type="character" w:customStyle="1" w:styleId="m5776082503052064917gmail-styleunderline">
    <w:name w:val="m_5776082503052064917gmail-styleunderline"/>
    <w:basedOn w:val="DefaultParagraphFont"/>
    <w:rsid w:val="003D2310"/>
  </w:style>
  <w:style w:type="paragraph" w:customStyle="1" w:styleId="DateTime0">
    <w:name w:val="DateTime"/>
    <w:basedOn w:val="Normal"/>
    <w:link w:val="DateTimeChar"/>
    <w:autoRedefine/>
    <w:uiPriority w:val="4"/>
    <w:qFormat/>
    <w:rsid w:val="003D2310"/>
  </w:style>
  <w:style w:type="character" w:customStyle="1" w:styleId="DateTimeChar">
    <w:name w:val="DateTime Char"/>
    <w:basedOn w:val="DefaultParagraphFont"/>
    <w:link w:val="DateTime0"/>
    <w:uiPriority w:val="4"/>
    <w:rsid w:val="003D2310"/>
    <w:rPr>
      <w:rFonts w:ascii="Calibri" w:hAnsi="Calibri" w:cs="Calibri"/>
      <w:sz w:val="16"/>
    </w:rPr>
  </w:style>
  <w:style w:type="paragraph" w:customStyle="1" w:styleId="Lecture">
    <w:name w:val="Lecture"/>
    <w:next w:val="BodyText"/>
    <w:link w:val="LectureChar"/>
    <w:autoRedefine/>
    <w:uiPriority w:val="4"/>
    <w:qFormat/>
    <w:rsid w:val="003D2310"/>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3D2310"/>
    <w:rPr>
      <w:rFonts w:ascii="Arial" w:eastAsiaTheme="minorHAnsi" w:hAnsi="Arial" w:cs="Arial"/>
      <w:spacing w:val="-10"/>
      <w:sz w:val="16"/>
      <w:szCs w:val="22"/>
    </w:rPr>
  </w:style>
  <w:style w:type="paragraph" w:customStyle="1" w:styleId="BreakTag">
    <w:name w:val="Break Tag"/>
    <w:basedOn w:val="Normal"/>
    <w:autoRedefine/>
    <w:uiPriority w:val="4"/>
    <w:qFormat/>
    <w:rsid w:val="003D2310"/>
    <w:pPr>
      <w:spacing w:before="240"/>
    </w:pPr>
    <w:rPr>
      <w:b/>
      <w:sz w:val="26"/>
    </w:rPr>
  </w:style>
  <w:style w:type="paragraph" w:customStyle="1" w:styleId="BreakBlock">
    <w:name w:val="Break Block"/>
    <w:basedOn w:val="Normal"/>
    <w:link w:val="BreakBlockChar"/>
    <w:autoRedefine/>
    <w:qFormat/>
    <w:rsid w:val="003D231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D2310"/>
    <w:rPr>
      <w:rFonts w:ascii="Arial Bold" w:hAnsi="Arial Bold" w:cs="Calibri"/>
      <w:b/>
      <w:caps/>
      <w:sz w:val="32"/>
      <w:u w:val="single"/>
    </w:rPr>
  </w:style>
  <w:style w:type="character" w:customStyle="1" w:styleId="TagsChar1">
    <w:name w:val="Tags Char1"/>
    <w:aliases w:val="Super Script Char1,TagStyle Char1"/>
    <w:basedOn w:val="DefaultParagraphFont"/>
    <w:rsid w:val="003D2310"/>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3D2310"/>
    <w:rPr>
      <w:rFonts w:asciiTheme="minorHAnsi" w:hAnsiTheme="minorHAnsi" w:cstheme="minorBidi"/>
      <w:b/>
      <w:sz w:val="24"/>
      <w:u w:val="single"/>
    </w:rPr>
  </w:style>
  <w:style w:type="character" w:customStyle="1" w:styleId="Reduce8ptCharChar">
    <w:name w:val="Reduce 8pt Char Char"/>
    <w:basedOn w:val="DefaultParagraphFont"/>
    <w:link w:val="Reduce8pt"/>
    <w:rsid w:val="003D2310"/>
    <w:rPr>
      <w:sz w:val="16"/>
    </w:rPr>
  </w:style>
  <w:style w:type="paragraph" w:customStyle="1" w:styleId="Reduce8pt">
    <w:name w:val="Reduce 8pt"/>
    <w:basedOn w:val="Normal"/>
    <w:link w:val="Reduce8ptCharChar"/>
    <w:qFormat/>
    <w:rsid w:val="003D2310"/>
    <w:pPr>
      <w:autoSpaceDE w:val="0"/>
      <w:autoSpaceDN w:val="0"/>
      <w:adjustRightInd w:val="0"/>
      <w:jc w:val="both"/>
    </w:pPr>
    <w:rPr>
      <w:rFonts w:asciiTheme="minorHAnsi" w:hAnsiTheme="minorHAnsi" w:cstheme="minorBidi"/>
    </w:rPr>
  </w:style>
  <w:style w:type="character" w:customStyle="1" w:styleId="Mention11">
    <w:name w:val="Mention11"/>
    <w:basedOn w:val="DefaultParagraphFont"/>
    <w:uiPriority w:val="99"/>
    <w:semiHidden/>
    <w:unhideWhenUsed/>
    <w:rsid w:val="003D2310"/>
    <w:rPr>
      <w:color w:val="2B579A"/>
      <w:shd w:val="clear" w:color="auto" w:fill="E6E6E6"/>
    </w:rPr>
  </w:style>
  <w:style w:type="character" w:customStyle="1" w:styleId="m6370699461968006786gmail-styleunderline">
    <w:name w:val="m_6370699461968006786gmail-styleunderline"/>
    <w:basedOn w:val="DefaultParagraphFont"/>
    <w:rsid w:val="003D2310"/>
  </w:style>
  <w:style w:type="character" w:customStyle="1" w:styleId="Mention2">
    <w:name w:val="Mention2"/>
    <w:basedOn w:val="DefaultParagraphFont"/>
    <w:uiPriority w:val="99"/>
    <w:semiHidden/>
    <w:unhideWhenUsed/>
    <w:rsid w:val="003D2310"/>
    <w:rPr>
      <w:color w:val="2B579A"/>
      <w:shd w:val="clear" w:color="auto" w:fill="E6E6E6"/>
    </w:rPr>
  </w:style>
  <w:style w:type="paragraph" w:customStyle="1" w:styleId="FlashTag">
    <w:name w:val="FlashTag"/>
    <w:basedOn w:val="Normal"/>
    <w:link w:val="FlashTagChar"/>
    <w:autoRedefine/>
    <w:uiPriority w:val="4"/>
    <w:qFormat/>
    <w:rsid w:val="003D2310"/>
    <w:rPr>
      <w:rFonts w:asciiTheme="majorHAnsi" w:hAnsiTheme="majorHAnsi"/>
      <w:b/>
      <w:sz w:val="28"/>
    </w:rPr>
  </w:style>
  <w:style w:type="character" w:customStyle="1" w:styleId="FlashTagChar">
    <w:name w:val="FlashTag Char"/>
    <w:basedOn w:val="DefaultParagraphFont"/>
    <w:link w:val="FlashTag"/>
    <w:uiPriority w:val="4"/>
    <w:rsid w:val="003D2310"/>
    <w:rPr>
      <w:rFonts w:asciiTheme="majorHAnsi" w:hAnsiTheme="majorHAnsi" w:cs="Calibri"/>
      <w:b/>
      <w:sz w:val="28"/>
    </w:rPr>
  </w:style>
  <w:style w:type="paragraph" w:customStyle="1" w:styleId="Warrant">
    <w:name w:val="Warrant"/>
    <w:autoRedefine/>
    <w:uiPriority w:val="4"/>
    <w:qFormat/>
    <w:rsid w:val="003D231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D2310"/>
  </w:style>
  <w:style w:type="character" w:customStyle="1" w:styleId="m3965771245576658108gmail-styleunderline">
    <w:name w:val="m_3965771245576658108gmail-styleunderline"/>
    <w:basedOn w:val="DefaultParagraphFont"/>
    <w:rsid w:val="003D2310"/>
  </w:style>
  <w:style w:type="character" w:customStyle="1" w:styleId="BodytextItalic">
    <w:name w:val="Body text + Italic"/>
    <w:aliases w:val="Body text + CordiaUPC,12 pt,Body text + 9 pt"/>
    <w:uiPriority w:val="99"/>
    <w:rsid w:val="003D231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D231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3D2310"/>
  </w:style>
  <w:style w:type="numbering" w:customStyle="1" w:styleId="NoList1111111">
    <w:name w:val="No List1111111"/>
    <w:next w:val="NoList"/>
    <w:uiPriority w:val="99"/>
    <w:semiHidden/>
    <w:unhideWhenUsed/>
    <w:rsid w:val="003D2310"/>
  </w:style>
  <w:style w:type="numbering" w:customStyle="1" w:styleId="NoList11111111">
    <w:name w:val="No List11111111"/>
    <w:next w:val="NoList"/>
    <w:uiPriority w:val="99"/>
    <w:semiHidden/>
    <w:unhideWhenUsed/>
    <w:rsid w:val="003D2310"/>
  </w:style>
  <w:style w:type="numbering" w:customStyle="1" w:styleId="NoList111111111">
    <w:name w:val="No List111111111"/>
    <w:next w:val="NoList"/>
    <w:uiPriority w:val="99"/>
    <w:semiHidden/>
    <w:unhideWhenUsed/>
    <w:rsid w:val="003D2310"/>
  </w:style>
  <w:style w:type="numbering" w:customStyle="1" w:styleId="NoList1111111111">
    <w:name w:val="No List1111111111"/>
    <w:next w:val="NoList"/>
    <w:uiPriority w:val="99"/>
    <w:semiHidden/>
    <w:unhideWhenUsed/>
    <w:rsid w:val="003D2310"/>
  </w:style>
  <w:style w:type="numbering" w:customStyle="1" w:styleId="NoList11111111111">
    <w:name w:val="No List11111111111"/>
    <w:next w:val="NoList"/>
    <w:uiPriority w:val="99"/>
    <w:semiHidden/>
    <w:unhideWhenUsed/>
    <w:rsid w:val="003D2310"/>
  </w:style>
  <w:style w:type="numbering" w:customStyle="1" w:styleId="NoList111111111111">
    <w:name w:val="No List111111111111"/>
    <w:next w:val="NoList"/>
    <w:uiPriority w:val="99"/>
    <w:semiHidden/>
    <w:unhideWhenUsed/>
    <w:rsid w:val="003D2310"/>
  </w:style>
  <w:style w:type="numbering" w:customStyle="1" w:styleId="NoList1111111111111">
    <w:name w:val="No List1111111111111"/>
    <w:next w:val="NoList"/>
    <w:uiPriority w:val="99"/>
    <w:semiHidden/>
    <w:unhideWhenUsed/>
    <w:rsid w:val="003D2310"/>
  </w:style>
  <w:style w:type="numbering" w:customStyle="1" w:styleId="NoList11111111111111">
    <w:name w:val="No List11111111111111"/>
    <w:next w:val="NoList"/>
    <w:uiPriority w:val="99"/>
    <w:semiHidden/>
    <w:unhideWhenUsed/>
    <w:rsid w:val="003D2310"/>
  </w:style>
  <w:style w:type="numbering" w:customStyle="1" w:styleId="NoList111111111111111">
    <w:name w:val="No List111111111111111"/>
    <w:next w:val="NoList"/>
    <w:uiPriority w:val="99"/>
    <w:semiHidden/>
    <w:unhideWhenUsed/>
    <w:rsid w:val="003D2310"/>
  </w:style>
  <w:style w:type="numbering" w:customStyle="1" w:styleId="NoList1111111111111111">
    <w:name w:val="No List1111111111111111"/>
    <w:next w:val="NoList"/>
    <w:uiPriority w:val="99"/>
    <w:semiHidden/>
    <w:unhideWhenUsed/>
    <w:rsid w:val="003D2310"/>
  </w:style>
  <w:style w:type="numbering" w:customStyle="1" w:styleId="NoList11111111111111111">
    <w:name w:val="No List11111111111111111"/>
    <w:next w:val="NoList"/>
    <w:uiPriority w:val="99"/>
    <w:semiHidden/>
    <w:unhideWhenUsed/>
    <w:rsid w:val="003D2310"/>
  </w:style>
  <w:style w:type="character" w:customStyle="1" w:styleId="FontStyle220">
    <w:name w:val="Font Style220"/>
    <w:basedOn w:val="DefaultParagraphFont"/>
    <w:uiPriority w:val="99"/>
    <w:rsid w:val="003D2310"/>
    <w:rPr>
      <w:rFonts w:ascii="Candara" w:hAnsi="Candara" w:cs="Candara" w:hint="default"/>
      <w:i/>
      <w:iCs/>
      <w:sz w:val="18"/>
      <w:szCs w:val="18"/>
    </w:rPr>
  </w:style>
  <w:style w:type="character" w:customStyle="1" w:styleId="FontStyle290">
    <w:name w:val="Font Style290"/>
    <w:basedOn w:val="DefaultParagraphFont"/>
    <w:uiPriority w:val="99"/>
    <w:rsid w:val="003D231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D2310"/>
    <w:rPr>
      <w:rFonts w:ascii="Arial" w:hAnsi="Arial" w:cs="Arial"/>
      <w:b/>
      <w:bCs/>
      <w:sz w:val="16"/>
      <w:szCs w:val="16"/>
    </w:rPr>
  </w:style>
  <w:style w:type="character" w:customStyle="1" w:styleId="m-5498913268213319940gmail-styleunderline">
    <w:name w:val="m_-5498913268213319940gmail-styleunderline"/>
    <w:basedOn w:val="DefaultParagraphFont"/>
    <w:rsid w:val="003D2310"/>
  </w:style>
  <w:style w:type="paragraph" w:customStyle="1" w:styleId="speakable">
    <w:name w:val="speakable"/>
    <w:basedOn w:val="Normal"/>
    <w:uiPriority w:val="99"/>
    <w:qFormat/>
    <w:rsid w:val="003D231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3D2310"/>
  </w:style>
  <w:style w:type="paragraph" w:customStyle="1" w:styleId="g-body">
    <w:name w:val="g-body"/>
    <w:basedOn w:val="Normal"/>
    <w:uiPriority w:val="99"/>
    <w:qFormat/>
    <w:rsid w:val="003D231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D231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D231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D231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D2310"/>
    <w:pPr>
      <w:spacing w:before="100" w:beforeAutospacing="1" w:after="100" w:afterAutospacing="1"/>
    </w:pPr>
    <w:rPr>
      <w:sz w:val="24"/>
    </w:rPr>
  </w:style>
  <w:style w:type="paragraph" w:customStyle="1" w:styleId="style41">
    <w:name w:val="style4"/>
    <w:basedOn w:val="Normal"/>
    <w:uiPriority w:val="99"/>
    <w:qFormat/>
    <w:rsid w:val="003D231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D2310"/>
    <w:pPr>
      <w:spacing w:before="100" w:beforeAutospacing="1" w:after="100" w:afterAutospacing="1"/>
    </w:pPr>
    <w:rPr>
      <w:rFonts w:ascii="Times New Roman" w:hAnsi="Times New Roman"/>
      <w:sz w:val="24"/>
    </w:rPr>
  </w:style>
  <w:style w:type="character" w:customStyle="1" w:styleId="adtext0">
    <w:name w:val="adtext"/>
    <w:basedOn w:val="DefaultParagraphFont"/>
    <w:rsid w:val="003D2310"/>
  </w:style>
  <w:style w:type="character" w:customStyle="1" w:styleId="qu730rj69h">
    <w:name w:val="qu730rj69h"/>
    <w:basedOn w:val="DefaultParagraphFont"/>
    <w:rsid w:val="003D2310"/>
  </w:style>
  <w:style w:type="paragraph" w:customStyle="1" w:styleId="optext">
    <w:name w:val="optext"/>
    <w:basedOn w:val="Normal"/>
    <w:uiPriority w:val="99"/>
    <w:qFormat/>
    <w:rsid w:val="003D231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3D2310"/>
  </w:style>
  <w:style w:type="character" w:customStyle="1" w:styleId="icr880">
    <w:name w:val="icr880"/>
    <w:basedOn w:val="DefaultParagraphFont"/>
    <w:rsid w:val="003D2310"/>
  </w:style>
  <w:style w:type="character" w:customStyle="1" w:styleId="hx23q54">
    <w:name w:val="hx23q54"/>
    <w:basedOn w:val="DefaultParagraphFont"/>
    <w:rsid w:val="003D2310"/>
  </w:style>
  <w:style w:type="character" w:customStyle="1" w:styleId="m-5348258726587825636gmail-style13ptbold">
    <w:name w:val="m_-5348258726587825636gmail-style13ptbold"/>
    <w:basedOn w:val="DefaultParagraphFont"/>
    <w:rsid w:val="003D2310"/>
  </w:style>
  <w:style w:type="character" w:customStyle="1" w:styleId="m-5348258726587825636gmail-styleunderline">
    <w:name w:val="m_-5348258726587825636gmail-styleunderline"/>
    <w:basedOn w:val="DefaultParagraphFont"/>
    <w:rsid w:val="003D2310"/>
  </w:style>
  <w:style w:type="paragraph" w:customStyle="1" w:styleId="useless">
    <w:name w:val="useless"/>
    <w:basedOn w:val="Normal"/>
    <w:uiPriority w:val="99"/>
    <w:qFormat/>
    <w:rsid w:val="003D2310"/>
    <w:rPr>
      <w:rFonts w:ascii="Times New Roman" w:eastAsia="Times New Roman" w:hAnsi="Times New Roman"/>
      <w:sz w:val="12"/>
    </w:rPr>
  </w:style>
  <w:style w:type="character" w:customStyle="1" w:styleId="Char1">
    <w:name w:val="Char1"/>
    <w:basedOn w:val="DefaultParagraphFont"/>
    <w:rsid w:val="003D2310"/>
    <w:rPr>
      <w:rFonts w:cs="Arial"/>
      <w:b/>
      <w:bCs/>
      <w:iCs/>
      <w:sz w:val="24"/>
      <w:szCs w:val="28"/>
      <w:lang w:val="en-US" w:eastAsia="en-US" w:bidi="ar-SA"/>
    </w:rPr>
  </w:style>
  <w:style w:type="character" w:customStyle="1" w:styleId="ALLCAPSChar">
    <w:name w:val="ALL CAPS Char"/>
    <w:basedOn w:val="DefaultParagraphFont"/>
    <w:link w:val="ALLCAPS"/>
    <w:rsid w:val="003D2310"/>
    <w:rPr>
      <w:rFonts w:ascii="Calibri" w:eastAsia="Times New Roman" w:hAnsi="Calibri" w:cs="Calibri"/>
      <w:b/>
      <w:caps/>
      <w:sz w:val="16"/>
      <w:szCs w:val="20"/>
    </w:rPr>
  </w:style>
  <w:style w:type="paragraph" w:customStyle="1" w:styleId="TagCharCharCharCharCharCharChar0">
    <w:name w:val="Tag Char Char Char Char Char Char Char"/>
    <w:basedOn w:val="Normal"/>
    <w:link w:val="TagCharCharCharCharCharCharCharChar"/>
    <w:qFormat/>
    <w:rsid w:val="003D231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D2310"/>
    <w:rPr>
      <w:rFonts w:ascii="Times New Roman" w:eastAsia="Times New Roman" w:hAnsi="Times New Roman" w:cs="Calibri"/>
      <w:b/>
    </w:rPr>
  </w:style>
  <w:style w:type="character" w:customStyle="1" w:styleId="m489902567989944824gmail-style13ptbold">
    <w:name w:val="m_489902567989944824gmail-style13ptbold"/>
    <w:basedOn w:val="DefaultParagraphFont"/>
    <w:rsid w:val="003D2310"/>
  </w:style>
  <w:style w:type="character" w:customStyle="1" w:styleId="m489902567989944824gmail-styleunderline">
    <w:name w:val="m_489902567989944824gmail-styleunderline"/>
    <w:basedOn w:val="DefaultParagraphFont"/>
    <w:rsid w:val="003D2310"/>
  </w:style>
  <w:style w:type="character" w:customStyle="1" w:styleId="Mention3">
    <w:name w:val="Mention3"/>
    <w:basedOn w:val="DefaultParagraphFont"/>
    <w:uiPriority w:val="99"/>
    <w:semiHidden/>
    <w:unhideWhenUsed/>
    <w:rsid w:val="003D2310"/>
    <w:rPr>
      <w:color w:val="2B579A"/>
      <w:shd w:val="clear" w:color="auto" w:fill="E6E6E6"/>
    </w:rPr>
  </w:style>
  <w:style w:type="character" w:customStyle="1" w:styleId="m-5251091010484660064gmail-style13ptbold">
    <w:name w:val="m_-5251091010484660064gmail-style13ptbold"/>
    <w:basedOn w:val="DefaultParagraphFont"/>
    <w:rsid w:val="003D2310"/>
  </w:style>
  <w:style w:type="character" w:customStyle="1" w:styleId="m-5251091010484660064gmail-styleunderline">
    <w:name w:val="m_-5251091010484660064gmail-styleunderline"/>
    <w:basedOn w:val="DefaultParagraphFont"/>
    <w:rsid w:val="003D2310"/>
  </w:style>
  <w:style w:type="character" w:customStyle="1" w:styleId="tablecaption1">
    <w:name w:val="tablecaption"/>
    <w:basedOn w:val="DefaultParagraphFont"/>
    <w:rsid w:val="003D2310"/>
  </w:style>
  <w:style w:type="character" w:customStyle="1" w:styleId="StyleLatinHelvetica105ptBlack">
    <w:name w:val="Style (Latin) Helvetica 10.5 pt Black"/>
    <w:basedOn w:val="DefaultParagraphFont"/>
    <w:rsid w:val="003D2310"/>
    <w:rPr>
      <w:rFonts w:ascii="Times New Roman" w:hAnsi="Times New Roman"/>
      <w:color w:val="000000"/>
      <w:sz w:val="21"/>
    </w:rPr>
  </w:style>
  <w:style w:type="character" w:customStyle="1" w:styleId="m-413333960618644972gmail-style13ptbold">
    <w:name w:val="m_-413333960618644972gmail-style13ptbold"/>
    <w:basedOn w:val="DefaultParagraphFont"/>
    <w:rsid w:val="003D2310"/>
  </w:style>
  <w:style w:type="character" w:customStyle="1" w:styleId="m-413333960618644972gmail-styleunderline">
    <w:name w:val="m_-413333960618644972gmail-styleunderline"/>
    <w:basedOn w:val="DefaultParagraphFont"/>
    <w:rsid w:val="003D2310"/>
  </w:style>
  <w:style w:type="character" w:customStyle="1" w:styleId="m8314098763611656848gmail-stylestylebold12pt">
    <w:name w:val="m_8314098763611656848gmail-stylestylebold12pt"/>
    <w:basedOn w:val="DefaultParagraphFont"/>
    <w:rsid w:val="003D2310"/>
  </w:style>
  <w:style w:type="character" w:customStyle="1" w:styleId="m8314098763611656848gmail-styleboldunderline">
    <w:name w:val="m_8314098763611656848gmail-styleboldunderline"/>
    <w:basedOn w:val="DefaultParagraphFont"/>
    <w:rsid w:val="003D2310"/>
  </w:style>
  <w:style w:type="character" w:customStyle="1" w:styleId="tChar">
    <w:name w:val="t Char"/>
    <w:rsid w:val="003D231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D2310"/>
    <w:rPr>
      <w:color w:val="2B579A"/>
      <w:shd w:val="clear" w:color="auto" w:fill="E6E6E6"/>
    </w:rPr>
  </w:style>
  <w:style w:type="character" w:customStyle="1" w:styleId="m-895152127622952443gmail-style13ptbold">
    <w:name w:val="m_-895152127622952443gmail-style13ptbold"/>
    <w:basedOn w:val="DefaultParagraphFont"/>
    <w:rsid w:val="003D2310"/>
  </w:style>
  <w:style w:type="character" w:customStyle="1" w:styleId="m4133802843404377303gmail-style13ptbold">
    <w:name w:val="m_4133802843404377303gmail-style13ptbold"/>
    <w:basedOn w:val="DefaultParagraphFont"/>
    <w:rsid w:val="003D2310"/>
  </w:style>
  <w:style w:type="character" w:customStyle="1" w:styleId="m4133802843404377303gmail-styleunderline">
    <w:name w:val="m_4133802843404377303gmail-styleunderline"/>
    <w:basedOn w:val="DefaultParagraphFont"/>
    <w:rsid w:val="003D2310"/>
  </w:style>
  <w:style w:type="character" w:customStyle="1" w:styleId="m1864609289044096952gmail-style13ptbold">
    <w:name w:val="m_1864609289044096952gmail-style13ptbold"/>
    <w:basedOn w:val="DefaultParagraphFont"/>
    <w:rsid w:val="003D2310"/>
  </w:style>
  <w:style w:type="character" w:customStyle="1" w:styleId="m-2434640214339110092gmail-style13ptbold">
    <w:name w:val="m_-2434640214339110092gmail-style13ptbold"/>
    <w:basedOn w:val="DefaultParagraphFont"/>
    <w:rsid w:val="003D2310"/>
  </w:style>
  <w:style w:type="character" w:customStyle="1" w:styleId="m-2434640214339110092gmail-styleunderline">
    <w:name w:val="m_-2434640214339110092gmail-styleunderline"/>
    <w:basedOn w:val="DefaultParagraphFont"/>
    <w:rsid w:val="003D2310"/>
  </w:style>
  <w:style w:type="character" w:customStyle="1" w:styleId="m-3350902899047358468gmail-styleunderline">
    <w:name w:val="m_-3350902899047358468gmail-styleunderline"/>
    <w:basedOn w:val="DefaultParagraphFont"/>
    <w:rsid w:val="003D2310"/>
  </w:style>
  <w:style w:type="paragraph" w:customStyle="1" w:styleId="Style5pt">
    <w:name w:val="Style 5 pt"/>
    <w:basedOn w:val="Normal"/>
    <w:link w:val="Style5ptChar"/>
    <w:rsid w:val="003D231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3D2310"/>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3D2310"/>
  </w:style>
  <w:style w:type="paragraph" w:customStyle="1" w:styleId="m462447500549623171gmail-msonormal">
    <w:name w:val="m_462447500549623171gmail-msonormal"/>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3D2310"/>
  </w:style>
  <w:style w:type="paragraph" w:customStyle="1" w:styleId="dek">
    <w:name w:val="dek"/>
    <w:basedOn w:val="Normal"/>
    <w:uiPriority w:val="99"/>
    <w:rsid w:val="003D2310"/>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3D2310"/>
  </w:style>
  <w:style w:type="character" w:customStyle="1" w:styleId="serialtitle">
    <w:name w:val="serial_title"/>
    <w:basedOn w:val="DefaultParagraphFont"/>
    <w:rsid w:val="003D2310"/>
  </w:style>
  <w:style w:type="character" w:customStyle="1" w:styleId="volumeissue">
    <w:name w:val="volume_issue"/>
    <w:basedOn w:val="DefaultParagraphFont"/>
    <w:rsid w:val="003D2310"/>
  </w:style>
  <w:style w:type="character" w:customStyle="1" w:styleId="pagerange">
    <w:name w:val="page_range"/>
    <w:basedOn w:val="DefaultParagraphFont"/>
    <w:rsid w:val="003D2310"/>
  </w:style>
  <w:style w:type="character" w:customStyle="1" w:styleId="doilink">
    <w:name w:val="doi_link"/>
    <w:basedOn w:val="DefaultParagraphFont"/>
    <w:rsid w:val="003D2310"/>
  </w:style>
  <w:style w:type="character" w:customStyle="1" w:styleId="headingnumber">
    <w:name w:val="headingnumber"/>
    <w:basedOn w:val="DefaultParagraphFont"/>
    <w:rsid w:val="003D2310"/>
  </w:style>
  <w:style w:type="character" w:customStyle="1" w:styleId="internalref">
    <w:name w:val="internalref"/>
    <w:basedOn w:val="DefaultParagraphFont"/>
    <w:rsid w:val="003D2310"/>
  </w:style>
  <w:style w:type="character" w:customStyle="1" w:styleId="articlepage-articlebody-firstletter">
    <w:name w:val="articlepage-articlebody-firstletter"/>
    <w:basedOn w:val="DefaultParagraphFont"/>
    <w:rsid w:val="003D2310"/>
  </w:style>
  <w:style w:type="character" w:customStyle="1" w:styleId="hubidentifier">
    <w:name w:val="hub_identifier"/>
    <w:basedOn w:val="DefaultParagraphFont"/>
    <w:rsid w:val="003D2310"/>
  </w:style>
  <w:style w:type="paragraph" w:customStyle="1" w:styleId="standardeinzug">
    <w:name w:val="standardeinzug"/>
    <w:basedOn w:val="Normal"/>
    <w:rsid w:val="003D2310"/>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3D2310"/>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3D2310"/>
  </w:style>
  <w:style w:type="paragraph" w:customStyle="1" w:styleId="entrefilet">
    <w:name w:val="entrefilet"/>
    <w:basedOn w:val="Normal"/>
    <w:rsid w:val="003D2310"/>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3D2310"/>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3D2310"/>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3D2310"/>
  </w:style>
  <w:style w:type="character" w:customStyle="1" w:styleId="m-268162420547309261gmail-stylestylebold12pt">
    <w:name w:val="m_-268162420547309261gmail-stylestylebold12pt"/>
    <w:basedOn w:val="DefaultParagraphFont"/>
    <w:rsid w:val="003D2310"/>
  </w:style>
  <w:style w:type="character" w:customStyle="1" w:styleId="m-268162420547309261gmail-styleboldunderline">
    <w:name w:val="m_-268162420547309261gmail-styleboldunderline"/>
    <w:basedOn w:val="DefaultParagraphFont"/>
    <w:rsid w:val="003D2310"/>
  </w:style>
  <w:style w:type="character" w:customStyle="1" w:styleId="m-5621139387307470627gmail-style13ptbold">
    <w:name w:val="m_-5621139387307470627gmail-style13ptbold"/>
    <w:basedOn w:val="DefaultParagraphFont"/>
    <w:rsid w:val="003D2310"/>
  </w:style>
  <w:style w:type="character" w:customStyle="1" w:styleId="m-5621139387307470627gmail-styleunderline">
    <w:name w:val="m_-5621139387307470627gmail-styleunderline"/>
    <w:basedOn w:val="DefaultParagraphFont"/>
    <w:rsid w:val="003D2310"/>
  </w:style>
  <w:style w:type="character" w:customStyle="1" w:styleId="m-4930835733434609408gmail-style13ptbold">
    <w:name w:val="m_-4930835733434609408gmail-style13ptbold"/>
    <w:basedOn w:val="DefaultParagraphFont"/>
    <w:rsid w:val="003D2310"/>
  </w:style>
  <w:style w:type="character" w:customStyle="1" w:styleId="m-4930835733434609408gmail-styleunderline">
    <w:name w:val="m_-4930835733434609408gmail-styleunderline"/>
    <w:basedOn w:val="DefaultParagraphFont"/>
    <w:rsid w:val="003D2310"/>
  </w:style>
  <w:style w:type="character" w:customStyle="1" w:styleId="m-2456650549122369157gmail-style13ptbold">
    <w:name w:val="m_-2456650549122369157gmail-style13ptbold"/>
    <w:basedOn w:val="DefaultParagraphFont"/>
    <w:rsid w:val="003D2310"/>
  </w:style>
  <w:style w:type="character" w:customStyle="1" w:styleId="m-2456650549122369157gmail-styleunderline">
    <w:name w:val="m_-2456650549122369157gmail-styleunderline"/>
    <w:basedOn w:val="DefaultParagraphFont"/>
    <w:rsid w:val="003D2310"/>
  </w:style>
  <w:style w:type="character" w:customStyle="1" w:styleId="mdash">
    <w:name w:val="mdash"/>
    <w:basedOn w:val="DefaultParagraphFont"/>
    <w:rsid w:val="003D2310"/>
  </w:style>
  <w:style w:type="character" w:customStyle="1" w:styleId="untext">
    <w:name w:val="untext"/>
    <w:basedOn w:val="DefaultParagraphFont"/>
    <w:rsid w:val="003D2310"/>
  </w:style>
  <w:style w:type="character" w:customStyle="1" w:styleId="css-1ly73wi">
    <w:name w:val="css-1ly73wi"/>
    <w:basedOn w:val="DefaultParagraphFont"/>
    <w:rsid w:val="003D2310"/>
  </w:style>
  <w:style w:type="paragraph" w:customStyle="1" w:styleId="e-navigation-primary-iteme-navigation-primary-item--first">
    <w:name w:val="e-navigation-primary-item&#10;     &#10;     &#10;     &#10;     e-navigation-primary-item--firs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3D2310"/>
  </w:style>
  <w:style w:type="paragraph" w:customStyle="1" w:styleId="e-navigation-primary-iteme-navigation-primary-item--current">
    <w:name w:val="e-navigation-primary-item&#10;     e-navigation-primary-item--current"/>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3D2310"/>
  </w:style>
  <w:style w:type="paragraph" w:customStyle="1" w:styleId="e-navigation-secondary-iteme-navigation-secondary-item--has-children">
    <w:name w:val="e-navigation-secondary-item&#10;     &#10;     e-navigation-secondary-item--has-children"/>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3D2310"/>
  </w:style>
  <w:style w:type="character" w:customStyle="1" w:styleId="component-content">
    <w:name w:val="component-content"/>
    <w:basedOn w:val="DefaultParagraphFont"/>
    <w:rsid w:val="003D2310"/>
  </w:style>
  <w:style w:type="paragraph" w:customStyle="1" w:styleId="social-shareitem">
    <w:name w:val="social-share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3D2310"/>
  </w:style>
  <w:style w:type="character" w:customStyle="1" w:styleId="lead-asset-caption">
    <w:name w:val="lead-asset-caption"/>
    <w:basedOn w:val="DefaultParagraphFont"/>
    <w:rsid w:val="003D2310"/>
  </w:style>
  <w:style w:type="character" w:customStyle="1" w:styleId="lead-asset-copyright">
    <w:name w:val="lead-asset-copyright"/>
    <w:basedOn w:val="DefaultParagraphFont"/>
    <w:rsid w:val="003D2310"/>
  </w:style>
  <w:style w:type="character" w:customStyle="1" w:styleId="lead-asset-copyright-label">
    <w:name w:val="lead-asset-copyright-label"/>
    <w:basedOn w:val="DefaultParagraphFont"/>
    <w:rsid w:val="003D2310"/>
  </w:style>
  <w:style w:type="character" w:customStyle="1" w:styleId="mfirst-letter">
    <w:name w:val="m_first-letter"/>
    <w:basedOn w:val="DefaultParagraphFont"/>
    <w:rsid w:val="003D2310"/>
  </w:style>
  <w:style w:type="paragraph" w:customStyle="1" w:styleId="list-of-tagsitem">
    <w:name w:val="list-of-tags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3D2310"/>
  </w:style>
  <w:style w:type="paragraph" w:customStyle="1" w:styleId="social-followitem">
    <w:name w:val="social-follow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3D2310"/>
  </w:style>
  <w:style w:type="paragraph" w:customStyle="1" w:styleId="recommended-articlesitem">
    <w:name w:val="recommended-articles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3D2310"/>
  </w:style>
  <w:style w:type="character" w:customStyle="1" w:styleId="mmeta-propertydate-date">
    <w:name w:val="m_meta-property__date-date"/>
    <w:basedOn w:val="DefaultParagraphFont"/>
    <w:rsid w:val="003D2310"/>
  </w:style>
  <w:style w:type="character" w:customStyle="1" w:styleId="mmeta-propertydate-separator">
    <w:name w:val="m_meta-property__date-separator"/>
    <w:basedOn w:val="DefaultParagraphFont"/>
    <w:rsid w:val="003D2310"/>
  </w:style>
  <w:style w:type="character" w:customStyle="1" w:styleId="mmeta-propertydate-time">
    <w:name w:val="m_meta-property__date-time"/>
    <w:basedOn w:val="DefaultParagraphFont"/>
    <w:rsid w:val="003D2310"/>
  </w:style>
  <w:style w:type="character" w:customStyle="1" w:styleId="live-indicatortext">
    <w:name w:val="live-indicator__text"/>
    <w:basedOn w:val="DefaultParagraphFont"/>
    <w:rsid w:val="003D2310"/>
  </w:style>
  <w:style w:type="character" w:customStyle="1" w:styleId="sr-only">
    <w:name w:val="sr-only"/>
    <w:basedOn w:val="DefaultParagraphFont"/>
    <w:rsid w:val="003D2310"/>
  </w:style>
  <w:style w:type="character" w:customStyle="1" w:styleId="site-footerback-to-top-text">
    <w:name w:val="site-footer__back-to-top-text"/>
    <w:basedOn w:val="DefaultParagraphFont"/>
    <w:rsid w:val="003D2310"/>
  </w:style>
  <w:style w:type="character" w:customStyle="1" w:styleId="site-footersocial-description">
    <w:name w:val="site-footer__social-description"/>
    <w:basedOn w:val="DefaultParagraphFont"/>
    <w:rsid w:val="003D2310"/>
  </w:style>
  <w:style w:type="paragraph" w:customStyle="1" w:styleId="site-footersocial-item">
    <w:name w:val="site-footer__social-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3D231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3D2310"/>
  </w:style>
  <w:style w:type="paragraph" w:customStyle="1" w:styleId="comp">
    <w:name w:val="comp"/>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3D2310"/>
  </w:style>
  <w:style w:type="character" w:customStyle="1" w:styleId="Heading2Char11">
    <w:name w:val="Heading 2 Char1"/>
    <w:aliases w:val="Hat Char1"/>
    <w:basedOn w:val="DefaultParagraphFont"/>
    <w:uiPriority w:val="1"/>
    <w:semiHidden/>
    <w:rsid w:val="003D2310"/>
    <w:rPr>
      <w:rFonts w:asciiTheme="majorHAnsi" w:eastAsiaTheme="majorEastAsia" w:hAnsiTheme="majorHAnsi" w:cstheme="majorBidi"/>
      <w:color w:val="365F91" w:themeColor="accent1" w:themeShade="BF"/>
      <w:sz w:val="26"/>
      <w:szCs w:val="26"/>
    </w:rPr>
  </w:style>
  <w:style w:type="character" w:customStyle="1" w:styleId="Heading3Char10">
    <w:name w:val="Heading 3 Char1"/>
    <w:aliases w:val="Block Char2"/>
    <w:basedOn w:val="DefaultParagraphFont"/>
    <w:uiPriority w:val="2"/>
    <w:semiHidden/>
    <w:rsid w:val="003D2310"/>
    <w:rPr>
      <w:rFonts w:asciiTheme="majorHAnsi" w:eastAsiaTheme="majorEastAsia" w:hAnsiTheme="majorHAnsi" w:cstheme="majorBidi"/>
      <w:color w:val="243F60" w:themeColor="accent1" w:themeShade="7F"/>
    </w:rPr>
  </w:style>
  <w:style w:type="character" w:customStyle="1" w:styleId="s3">
    <w:name w:val="s3"/>
    <w:basedOn w:val="DefaultParagraphFont"/>
    <w:rsid w:val="003D2310"/>
  </w:style>
  <w:style w:type="character" w:customStyle="1" w:styleId="username-1a8oiy">
    <w:name w:val="username-1a8oiy"/>
    <w:basedOn w:val="DefaultParagraphFont"/>
    <w:rsid w:val="003D2310"/>
  </w:style>
  <w:style w:type="character" w:customStyle="1" w:styleId="timestamp-3zcmnb">
    <w:name w:val="timestamp-3zcmnb"/>
    <w:basedOn w:val="DefaultParagraphFont"/>
    <w:rsid w:val="003D2310"/>
  </w:style>
  <w:style w:type="character" w:customStyle="1" w:styleId="position-relative">
    <w:name w:val="position-relative"/>
    <w:basedOn w:val="DefaultParagraphFont"/>
    <w:rsid w:val="003D2310"/>
  </w:style>
  <w:style w:type="paragraph" w:customStyle="1" w:styleId="mb-3">
    <w:name w:val="mb-3"/>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3D2310"/>
  </w:style>
  <w:style w:type="paragraph" w:customStyle="1" w:styleId="css-axufdj">
    <w:name w:val="css-axufdj"/>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3D2310"/>
  </w:style>
  <w:style w:type="character" w:customStyle="1" w:styleId="css-0">
    <w:name w:val="css-0"/>
    <w:basedOn w:val="DefaultParagraphFont"/>
    <w:rsid w:val="003D2310"/>
  </w:style>
  <w:style w:type="character" w:customStyle="1" w:styleId="css-19ln2d8">
    <w:name w:val="css-19ln2d8"/>
    <w:basedOn w:val="DefaultParagraphFont"/>
    <w:rsid w:val="003D2310"/>
  </w:style>
  <w:style w:type="paragraph" w:customStyle="1" w:styleId="element">
    <w:name w:val="element"/>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3D2310"/>
  </w:style>
  <w:style w:type="paragraph" w:customStyle="1" w:styleId="paragraph3fv35">
    <w:name w:val="paragraph___3fv35"/>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3D2310"/>
  </w:style>
  <w:style w:type="paragraph" w:customStyle="1" w:styleId="dcr-s23rjr">
    <w:name w:val="dcr-s23rjr"/>
    <w:basedOn w:val="Normal"/>
    <w:rsid w:val="003D2310"/>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3D2310"/>
  </w:style>
  <w:style w:type="paragraph" w:customStyle="1" w:styleId="font--article-body">
    <w:name w:val="font--article-body"/>
    <w:basedOn w:val="Normal"/>
    <w:rsid w:val="003D231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10" Type="http://schemas.openxmlformats.org/officeDocument/2006/relationships/hyperlink" Target="https://heinonline.org/HOL/LandingPage?handle=hein.journals/tuljtip22&amp;div=8&amp;id=&amp;page="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annabiz.media/blog/how-big-business-monopolies-and-stacked-licenses-impact-the-marijuana-industry"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18334</Words>
  <Characters>104508</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2021-09-11T16:45:00Z</dcterms:created>
  <dcterms:modified xsi:type="dcterms:W3CDTF">2021-09-11T16:47:00Z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