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0DAD" w14:textId="5A9CDF32" w:rsidR="003C3571" w:rsidRDefault="003C3571" w:rsidP="003467E5">
      <w:pPr>
        <w:pStyle w:val="Heading1"/>
      </w:pPr>
      <w:r>
        <w:t>2ar</w:t>
      </w:r>
    </w:p>
    <w:p w14:paraId="7693ED89" w14:textId="5D8B667D" w:rsidR="00424A0D" w:rsidRDefault="00424A0D" w:rsidP="003C3571">
      <w:pPr>
        <w:pStyle w:val="Heading3"/>
        <w:rPr>
          <w:rFonts w:asciiTheme="majorHAnsi" w:hAnsiTheme="majorHAnsi" w:cstheme="majorHAnsi"/>
        </w:rPr>
      </w:pPr>
      <w:r>
        <w:rPr>
          <w:rFonts w:asciiTheme="majorHAnsi" w:hAnsiTheme="majorHAnsi" w:cstheme="majorHAnsi"/>
        </w:rPr>
        <w:lastRenderedPageBreak/>
        <w:t>Feedback</w:t>
      </w:r>
    </w:p>
    <w:p w14:paraId="4AD02186" w14:textId="618094DC" w:rsidR="00424A0D" w:rsidRDefault="00697231" w:rsidP="00424A0D">
      <w:pPr>
        <w:rPr>
          <w:sz w:val="26"/>
          <w:szCs w:val="26"/>
        </w:rPr>
      </w:pPr>
      <w:r>
        <w:rPr>
          <w:sz w:val="26"/>
          <w:szCs w:val="26"/>
        </w:rPr>
        <w:t xml:space="preserve">Weird round </w:t>
      </w:r>
    </w:p>
    <w:p w14:paraId="1CDBA234" w14:textId="0DF82EAA" w:rsidR="00697231" w:rsidRDefault="00697231" w:rsidP="00424A0D">
      <w:pPr>
        <w:rPr>
          <w:sz w:val="26"/>
          <w:szCs w:val="26"/>
        </w:rPr>
      </w:pPr>
      <w:r>
        <w:rPr>
          <w:sz w:val="26"/>
          <w:szCs w:val="26"/>
        </w:rPr>
        <w:t>Difficult</w:t>
      </w:r>
    </w:p>
    <w:p w14:paraId="493AFC33" w14:textId="1564EFCD" w:rsidR="00697231" w:rsidRDefault="00697231" w:rsidP="00424A0D">
      <w:pPr>
        <w:rPr>
          <w:sz w:val="26"/>
          <w:szCs w:val="26"/>
        </w:rPr>
      </w:pPr>
      <w:r>
        <w:rPr>
          <w:sz w:val="26"/>
          <w:szCs w:val="26"/>
        </w:rPr>
        <w:t>Vote aff</w:t>
      </w:r>
    </w:p>
    <w:p w14:paraId="5C5040D2" w14:textId="6F3EBDF5" w:rsidR="00697231" w:rsidRDefault="00697231" w:rsidP="00424A0D">
      <w:pPr>
        <w:rPr>
          <w:sz w:val="26"/>
          <w:szCs w:val="26"/>
        </w:rPr>
      </w:pPr>
      <w:r>
        <w:rPr>
          <w:sz w:val="26"/>
          <w:szCs w:val="26"/>
        </w:rPr>
        <w:t>Stock, case extended</w:t>
      </w:r>
    </w:p>
    <w:p w14:paraId="550A5A96" w14:textId="370BC75E" w:rsidR="00697231" w:rsidRDefault="00697231" w:rsidP="00424A0D">
      <w:pPr>
        <w:rPr>
          <w:sz w:val="26"/>
          <w:szCs w:val="26"/>
        </w:rPr>
      </w:pPr>
      <w:r>
        <w:rPr>
          <w:sz w:val="26"/>
          <w:szCs w:val="26"/>
        </w:rPr>
        <w:t>T argument</w:t>
      </w:r>
    </w:p>
    <w:p w14:paraId="59EC2B07" w14:textId="3AABBF4F" w:rsidR="00697231" w:rsidRDefault="00697231" w:rsidP="00424A0D">
      <w:pPr>
        <w:rPr>
          <w:sz w:val="26"/>
          <w:szCs w:val="26"/>
        </w:rPr>
      </w:pPr>
      <w:r>
        <w:rPr>
          <w:sz w:val="26"/>
          <w:szCs w:val="26"/>
        </w:rPr>
        <w:t xml:space="preserve">Threat of util – interacts with K and fwk </w:t>
      </w:r>
    </w:p>
    <w:p w14:paraId="69D71017" w14:textId="2A29E836" w:rsidR="00697231" w:rsidRDefault="00697231" w:rsidP="00697231">
      <w:pPr>
        <w:tabs>
          <w:tab w:val="left" w:pos="4170"/>
        </w:tabs>
        <w:rPr>
          <w:sz w:val="26"/>
          <w:szCs w:val="26"/>
        </w:rPr>
      </w:pPr>
      <w:r>
        <w:rPr>
          <w:sz w:val="26"/>
          <w:szCs w:val="26"/>
        </w:rPr>
        <w:t>NC – neg has</w:t>
      </w:r>
      <w:r>
        <w:rPr>
          <w:sz w:val="26"/>
          <w:szCs w:val="26"/>
        </w:rPr>
        <w:tab/>
      </w:r>
    </w:p>
    <w:p w14:paraId="24BE39FC" w14:textId="30C32E46" w:rsidR="00697231" w:rsidRDefault="00697231" w:rsidP="00697231">
      <w:pPr>
        <w:tabs>
          <w:tab w:val="left" w:pos="4170"/>
        </w:tabs>
        <w:rPr>
          <w:sz w:val="26"/>
          <w:szCs w:val="26"/>
        </w:rPr>
      </w:pPr>
    </w:p>
    <w:p w14:paraId="4AD2EFF9" w14:textId="194CF44F" w:rsidR="00697231" w:rsidRDefault="00697231" w:rsidP="00697231">
      <w:pPr>
        <w:tabs>
          <w:tab w:val="left" w:pos="4170"/>
        </w:tabs>
        <w:rPr>
          <w:sz w:val="26"/>
          <w:szCs w:val="26"/>
        </w:rPr>
      </w:pPr>
    </w:p>
    <w:p w14:paraId="38452DCD" w14:textId="59CD9F3A" w:rsidR="00697231" w:rsidRDefault="00697231" w:rsidP="00697231">
      <w:pPr>
        <w:tabs>
          <w:tab w:val="left" w:pos="4170"/>
        </w:tabs>
        <w:rPr>
          <w:sz w:val="26"/>
          <w:szCs w:val="26"/>
        </w:rPr>
      </w:pPr>
      <w:r>
        <w:rPr>
          <w:sz w:val="26"/>
          <w:szCs w:val="26"/>
        </w:rPr>
        <w:t>Whether debate is a game</w:t>
      </w:r>
    </w:p>
    <w:p w14:paraId="40625627" w14:textId="0EBBB002" w:rsidR="00697231" w:rsidRDefault="00697231" w:rsidP="00697231">
      <w:pPr>
        <w:tabs>
          <w:tab w:val="left" w:pos="4170"/>
        </w:tabs>
        <w:rPr>
          <w:sz w:val="26"/>
          <w:szCs w:val="26"/>
        </w:rPr>
      </w:pPr>
      <w:r>
        <w:rPr>
          <w:sz w:val="26"/>
          <w:szCs w:val="26"/>
        </w:rPr>
        <w:t>2nr say debate isn’t a game – arg is moot – 1ar/2ar say debate is a game</w:t>
      </w:r>
    </w:p>
    <w:p w14:paraId="515BE350" w14:textId="5F25729B" w:rsidR="00697231" w:rsidRDefault="00697231" w:rsidP="00697231">
      <w:pPr>
        <w:tabs>
          <w:tab w:val="left" w:pos="4170"/>
        </w:tabs>
        <w:rPr>
          <w:sz w:val="26"/>
          <w:szCs w:val="26"/>
        </w:rPr>
      </w:pPr>
      <w:r>
        <w:rPr>
          <w:sz w:val="26"/>
          <w:szCs w:val="26"/>
        </w:rPr>
        <w:t>Claims that are supposed to disregard conseq are harder to grab on to</w:t>
      </w:r>
    </w:p>
    <w:p w14:paraId="3AAA92D4" w14:textId="0CF01059" w:rsidR="00697231" w:rsidRPr="00C6667B" w:rsidRDefault="00697231" w:rsidP="00697231">
      <w:pPr>
        <w:tabs>
          <w:tab w:val="left" w:pos="4170"/>
        </w:tabs>
        <w:rPr>
          <w:color w:val="00B050"/>
          <w:sz w:val="26"/>
          <w:szCs w:val="26"/>
        </w:rPr>
      </w:pPr>
      <w:r>
        <w:rPr>
          <w:sz w:val="26"/>
          <w:szCs w:val="26"/>
        </w:rPr>
        <w:t xml:space="preserve">Solvency of alt – is lacking – aff is perpetuating white phil using evaluating metric that white phil uses is a fine claim, alt solvency – alt doesn’t change debate space? </w:t>
      </w:r>
      <w:r w:rsidRPr="00C6667B">
        <w:rPr>
          <w:color w:val="00B050"/>
          <w:sz w:val="26"/>
          <w:szCs w:val="26"/>
        </w:rPr>
        <w:t>Do people stop reading util with the alt</w:t>
      </w:r>
    </w:p>
    <w:p w14:paraId="70AFE6EB" w14:textId="17ACC156" w:rsidR="00697231" w:rsidRDefault="00697231" w:rsidP="00697231">
      <w:pPr>
        <w:tabs>
          <w:tab w:val="left" w:pos="4170"/>
        </w:tabs>
        <w:rPr>
          <w:sz w:val="26"/>
          <w:szCs w:val="26"/>
        </w:rPr>
      </w:pPr>
      <w:r>
        <w:rPr>
          <w:sz w:val="26"/>
          <w:szCs w:val="26"/>
        </w:rPr>
        <w:t xml:space="preserve">Aff response – decent job – arguing why the alt is abstract, why considering consequences is an ok idea – debate is a game, evaluate it </w:t>
      </w:r>
      <w:proofErr w:type="spellStart"/>
      <w:r>
        <w:rPr>
          <w:sz w:val="26"/>
          <w:szCs w:val="26"/>
        </w:rPr>
        <w:t>comparitively</w:t>
      </w:r>
      <w:proofErr w:type="spellEnd"/>
      <w:r>
        <w:rPr>
          <w:sz w:val="26"/>
          <w:szCs w:val="26"/>
        </w:rPr>
        <w:t xml:space="preserve">, clash is a means of understanding material violence – probably true -- need to engage existence of antiblack </w:t>
      </w:r>
      <w:proofErr w:type="spellStart"/>
      <w:r>
        <w:rPr>
          <w:sz w:val="26"/>
          <w:szCs w:val="26"/>
        </w:rPr>
        <w:t>vioelnce</w:t>
      </w:r>
      <w:proofErr w:type="spellEnd"/>
      <w:r>
        <w:rPr>
          <w:sz w:val="26"/>
          <w:szCs w:val="26"/>
        </w:rPr>
        <w:t xml:space="preserve"> in real world</w:t>
      </w:r>
    </w:p>
    <w:p w14:paraId="5981B55D" w14:textId="6017A8AB" w:rsidR="00697231" w:rsidRDefault="00697231" w:rsidP="00697231">
      <w:pPr>
        <w:tabs>
          <w:tab w:val="left" w:pos="4170"/>
        </w:tabs>
        <w:rPr>
          <w:sz w:val="26"/>
          <w:szCs w:val="26"/>
        </w:rPr>
      </w:pPr>
    </w:p>
    <w:p w14:paraId="06AE99F1" w14:textId="7B94BF7E" w:rsidR="00697231" w:rsidRDefault="00697231" w:rsidP="00697231">
      <w:pPr>
        <w:tabs>
          <w:tab w:val="left" w:pos="4170"/>
        </w:tabs>
        <w:rPr>
          <w:sz w:val="26"/>
          <w:szCs w:val="26"/>
        </w:rPr>
      </w:pPr>
      <w:r>
        <w:rPr>
          <w:sz w:val="26"/>
          <w:szCs w:val="26"/>
        </w:rPr>
        <w:t>K page</w:t>
      </w:r>
    </w:p>
    <w:p w14:paraId="14835217" w14:textId="36B6A0E4" w:rsidR="00697231" w:rsidRDefault="00697231" w:rsidP="00697231">
      <w:pPr>
        <w:tabs>
          <w:tab w:val="left" w:pos="4170"/>
        </w:tabs>
        <w:rPr>
          <w:sz w:val="26"/>
          <w:szCs w:val="26"/>
        </w:rPr>
      </w:pPr>
      <w:r>
        <w:rPr>
          <w:sz w:val="26"/>
          <w:szCs w:val="26"/>
        </w:rPr>
        <w:t xml:space="preserve">--pretty tough, util thing is the only link – u said it was a larger structure they participate in, but he </w:t>
      </w:r>
      <w:r w:rsidRPr="00C6667B">
        <w:rPr>
          <w:color w:val="00B050"/>
          <w:sz w:val="26"/>
          <w:szCs w:val="26"/>
        </w:rPr>
        <w:t xml:space="preserve">agrees link of omission – the aff doesn’t do anything actively that </w:t>
      </w:r>
      <w:proofErr w:type="spellStart"/>
      <w:r w:rsidRPr="00C6667B">
        <w:rPr>
          <w:color w:val="00B050"/>
          <w:sz w:val="26"/>
          <w:szCs w:val="26"/>
        </w:rPr>
        <w:t>furhters</w:t>
      </w:r>
      <w:proofErr w:type="spellEnd"/>
      <w:r w:rsidRPr="00C6667B">
        <w:rPr>
          <w:color w:val="00B050"/>
          <w:sz w:val="26"/>
          <w:szCs w:val="26"/>
        </w:rPr>
        <w:t xml:space="preserve"> the structure of white philosophy</w:t>
      </w:r>
      <w:r>
        <w:rPr>
          <w:sz w:val="26"/>
          <w:szCs w:val="26"/>
        </w:rPr>
        <w:t xml:space="preserve">, no inherency to advocacy of aff to the white philosophy, aff beats back links, perm also works for the aff – Double bind – either the alt can be done by the aff cuz </w:t>
      </w:r>
      <w:proofErr w:type="spellStart"/>
      <w:r>
        <w:rPr>
          <w:sz w:val="26"/>
          <w:szCs w:val="26"/>
        </w:rPr>
        <w:t>its</w:t>
      </w:r>
      <w:proofErr w:type="spellEnd"/>
      <w:r>
        <w:rPr>
          <w:sz w:val="26"/>
          <w:szCs w:val="26"/>
        </w:rPr>
        <w:t xml:space="preserve"> just a reorientation or the perm doesn’t work, then the alt has to be doing drastic radical thing changing debate space which isn’t in the alt</w:t>
      </w:r>
    </w:p>
    <w:p w14:paraId="17470E31" w14:textId="1BF82C98" w:rsidR="00697231" w:rsidRDefault="00697231" w:rsidP="00697231">
      <w:pPr>
        <w:tabs>
          <w:tab w:val="left" w:pos="4170"/>
        </w:tabs>
        <w:rPr>
          <w:sz w:val="26"/>
          <w:szCs w:val="26"/>
        </w:rPr>
      </w:pPr>
    </w:p>
    <w:p w14:paraId="1AD37EF0" w14:textId="560B407A" w:rsidR="00697231" w:rsidRDefault="00697231" w:rsidP="00697231">
      <w:pPr>
        <w:tabs>
          <w:tab w:val="left" w:pos="4170"/>
        </w:tabs>
        <w:rPr>
          <w:sz w:val="26"/>
          <w:szCs w:val="26"/>
        </w:rPr>
      </w:pPr>
      <w:r>
        <w:rPr>
          <w:sz w:val="26"/>
          <w:szCs w:val="26"/>
        </w:rPr>
        <w:t>Vote aff on no link and perm, alt fails</w:t>
      </w:r>
    </w:p>
    <w:p w14:paraId="08B57053" w14:textId="33A2D820" w:rsidR="00697231" w:rsidRDefault="00697231" w:rsidP="00697231">
      <w:pPr>
        <w:tabs>
          <w:tab w:val="left" w:pos="4170"/>
        </w:tabs>
        <w:rPr>
          <w:sz w:val="26"/>
          <w:szCs w:val="26"/>
        </w:rPr>
      </w:pPr>
    </w:p>
    <w:p w14:paraId="094A1167" w14:textId="5A25E464" w:rsidR="00697231" w:rsidRDefault="00697231" w:rsidP="00697231">
      <w:pPr>
        <w:tabs>
          <w:tab w:val="left" w:pos="4170"/>
        </w:tabs>
        <w:rPr>
          <w:sz w:val="26"/>
          <w:szCs w:val="26"/>
        </w:rPr>
      </w:pPr>
      <w:r>
        <w:rPr>
          <w:sz w:val="26"/>
          <w:szCs w:val="26"/>
        </w:rPr>
        <w:t>AFF CLEAR UP THE DEBATE/make decision easier</w:t>
      </w:r>
    </w:p>
    <w:p w14:paraId="7AB7B7F3" w14:textId="3B8B1E0F" w:rsidR="00697231" w:rsidRDefault="00697231" w:rsidP="00697231">
      <w:pPr>
        <w:tabs>
          <w:tab w:val="left" w:pos="4170"/>
        </w:tabs>
        <w:rPr>
          <w:sz w:val="26"/>
          <w:szCs w:val="26"/>
        </w:rPr>
      </w:pPr>
      <w:r>
        <w:rPr>
          <w:sz w:val="26"/>
          <w:szCs w:val="26"/>
        </w:rPr>
        <w:t>Aff does right things in 2AR</w:t>
      </w:r>
    </w:p>
    <w:p w14:paraId="630CEEA7" w14:textId="25963B90" w:rsidR="00697231" w:rsidRDefault="00697231" w:rsidP="00697231">
      <w:pPr>
        <w:tabs>
          <w:tab w:val="left" w:pos="4170"/>
        </w:tabs>
        <w:rPr>
          <w:sz w:val="26"/>
          <w:szCs w:val="26"/>
        </w:rPr>
      </w:pPr>
      <w:r>
        <w:rPr>
          <w:sz w:val="26"/>
          <w:szCs w:val="26"/>
        </w:rPr>
        <w:t xml:space="preserve">1AR – spend more time on neg fwk – better – </w:t>
      </w:r>
      <w:proofErr w:type="spellStart"/>
      <w:r>
        <w:rPr>
          <w:sz w:val="26"/>
          <w:szCs w:val="26"/>
        </w:rPr>
        <w:t>kinda</w:t>
      </w:r>
      <w:proofErr w:type="spellEnd"/>
      <w:r>
        <w:rPr>
          <w:sz w:val="26"/>
          <w:szCs w:val="26"/>
        </w:rPr>
        <w:t xml:space="preserve"> just do </w:t>
      </w:r>
      <w:proofErr w:type="spellStart"/>
      <w:r>
        <w:rPr>
          <w:sz w:val="26"/>
          <w:szCs w:val="26"/>
        </w:rPr>
        <w:t>comepting</w:t>
      </w:r>
      <w:proofErr w:type="spellEnd"/>
      <w:r>
        <w:rPr>
          <w:sz w:val="26"/>
          <w:szCs w:val="26"/>
        </w:rPr>
        <w:t xml:space="preserve"> </w:t>
      </w:r>
      <w:proofErr w:type="spellStart"/>
      <w:r>
        <w:rPr>
          <w:sz w:val="26"/>
          <w:szCs w:val="26"/>
        </w:rPr>
        <w:t>fwks</w:t>
      </w:r>
      <w:proofErr w:type="spellEnd"/>
      <w:r>
        <w:rPr>
          <w:sz w:val="26"/>
          <w:szCs w:val="26"/>
        </w:rPr>
        <w:t xml:space="preserve"> – more time on fwk arg about wholistic paradigm to understand in round performance</w:t>
      </w:r>
    </w:p>
    <w:p w14:paraId="0F77CCD2" w14:textId="157166B3" w:rsidR="00697231" w:rsidRDefault="00697231" w:rsidP="00697231">
      <w:pPr>
        <w:tabs>
          <w:tab w:val="left" w:pos="4170"/>
        </w:tabs>
        <w:rPr>
          <w:sz w:val="26"/>
          <w:szCs w:val="26"/>
        </w:rPr>
      </w:pPr>
      <w:r>
        <w:rPr>
          <w:sz w:val="26"/>
          <w:szCs w:val="26"/>
        </w:rPr>
        <w:t xml:space="preserve">Tied up reed </w:t>
      </w:r>
      <w:proofErr w:type="spellStart"/>
      <w:r>
        <w:rPr>
          <w:sz w:val="26"/>
          <w:szCs w:val="26"/>
        </w:rPr>
        <w:t>brinkely</w:t>
      </w:r>
      <w:proofErr w:type="spellEnd"/>
      <w:r>
        <w:rPr>
          <w:sz w:val="26"/>
          <w:szCs w:val="26"/>
        </w:rPr>
        <w:t xml:space="preserve"> card – make decision easier – have responses to reed </w:t>
      </w:r>
      <w:proofErr w:type="spellStart"/>
      <w:r>
        <w:rPr>
          <w:sz w:val="26"/>
          <w:szCs w:val="26"/>
        </w:rPr>
        <w:t>brinkely</w:t>
      </w:r>
      <w:proofErr w:type="spellEnd"/>
    </w:p>
    <w:p w14:paraId="3A7DA0B8" w14:textId="2BF5D181" w:rsidR="00697231" w:rsidRDefault="00697231" w:rsidP="00697231">
      <w:pPr>
        <w:pStyle w:val="ListParagraph"/>
        <w:numPr>
          <w:ilvl w:val="0"/>
          <w:numId w:val="42"/>
        </w:numPr>
        <w:tabs>
          <w:tab w:val="left" w:pos="4170"/>
        </w:tabs>
        <w:rPr>
          <w:sz w:val="26"/>
          <w:szCs w:val="26"/>
        </w:rPr>
      </w:pPr>
      <w:r>
        <w:rPr>
          <w:sz w:val="26"/>
          <w:szCs w:val="26"/>
        </w:rPr>
        <w:t xml:space="preserve">What is the threshold for performance that </w:t>
      </w:r>
      <w:proofErr w:type="spellStart"/>
      <w:r w:rsidR="00861D1D">
        <w:rPr>
          <w:sz w:val="26"/>
          <w:szCs w:val="26"/>
        </w:rPr>
        <w:t>rebutes</w:t>
      </w:r>
      <w:proofErr w:type="spellEnd"/>
      <w:r w:rsidR="00861D1D">
        <w:rPr>
          <w:sz w:val="26"/>
          <w:szCs w:val="26"/>
        </w:rPr>
        <w:t xml:space="preserve"> antiblack? Is the threshold saying “antiblackness bad” at the top </w:t>
      </w:r>
      <w:proofErr w:type="spellStart"/>
      <w:r w:rsidR="00861D1D">
        <w:rPr>
          <w:sz w:val="26"/>
          <w:szCs w:val="26"/>
        </w:rPr>
        <w:t>fo</w:t>
      </w:r>
      <w:proofErr w:type="spellEnd"/>
      <w:r w:rsidR="00861D1D">
        <w:rPr>
          <w:sz w:val="26"/>
          <w:szCs w:val="26"/>
        </w:rPr>
        <w:t xml:space="preserve"> the speech – we </w:t>
      </w:r>
      <w:proofErr w:type="spellStart"/>
      <w:r w:rsidR="00861D1D">
        <w:rPr>
          <w:sz w:val="26"/>
          <w:szCs w:val="26"/>
        </w:rPr>
        <w:t>dunno</w:t>
      </w:r>
      <w:proofErr w:type="spellEnd"/>
      <w:r w:rsidR="00861D1D">
        <w:rPr>
          <w:sz w:val="26"/>
          <w:szCs w:val="26"/>
        </w:rPr>
        <w:t xml:space="preserve"> if either of us meet it</w:t>
      </w:r>
    </w:p>
    <w:p w14:paraId="1072FA4A" w14:textId="33F037F0" w:rsidR="00861D1D" w:rsidRDefault="00861D1D" w:rsidP="00861D1D">
      <w:pPr>
        <w:tabs>
          <w:tab w:val="left" w:pos="4170"/>
        </w:tabs>
        <w:rPr>
          <w:sz w:val="26"/>
          <w:szCs w:val="26"/>
        </w:rPr>
      </w:pPr>
    </w:p>
    <w:p w14:paraId="7A710A8D" w14:textId="146B697D" w:rsidR="00861D1D" w:rsidRPr="00861D1D" w:rsidRDefault="00861D1D" w:rsidP="00861D1D">
      <w:pPr>
        <w:tabs>
          <w:tab w:val="left" w:pos="4170"/>
        </w:tabs>
        <w:rPr>
          <w:sz w:val="26"/>
          <w:szCs w:val="26"/>
        </w:rPr>
      </w:pPr>
      <w:r>
        <w:rPr>
          <w:sz w:val="26"/>
          <w:szCs w:val="26"/>
        </w:rPr>
        <w:t>Less time on T stuff, more time on the fwk flow of the k</w:t>
      </w:r>
    </w:p>
    <w:p w14:paraId="4E9B594B" w14:textId="772F8F28" w:rsidR="003C3571" w:rsidRPr="00DE65B6" w:rsidRDefault="003C3571" w:rsidP="003C3571">
      <w:pPr>
        <w:pStyle w:val="Heading3"/>
        <w:rPr>
          <w:rFonts w:asciiTheme="majorHAnsi" w:hAnsiTheme="majorHAnsi" w:cstheme="majorHAnsi"/>
        </w:rPr>
      </w:pPr>
      <w:r w:rsidRPr="00DE65B6">
        <w:rPr>
          <w:rFonts w:asciiTheme="majorHAnsi" w:hAnsiTheme="majorHAnsi" w:cstheme="majorHAnsi"/>
        </w:rPr>
        <w:lastRenderedPageBreak/>
        <w:t>XT – OV</w:t>
      </w:r>
    </w:p>
    <w:p w14:paraId="38BD6CAF" w14:textId="77777777" w:rsidR="003C3571" w:rsidRDefault="003C3571" w:rsidP="003C3571">
      <w:pPr>
        <w:pStyle w:val="Heading4"/>
        <w:rPr>
          <w:rFonts w:asciiTheme="majorHAnsi" w:hAnsiTheme="majorHAnsi" w:cstheme="majorHAnsi"/>
        </w:rPr>
      </w:pPr>
      <w:r w:rsidRPr="00DE65B6">
        <w:rPr>
          <w:rFonts w:asciiTheme="majorHAnsi" w:hAnsiTheme="majorHAnsi" w:cstheme="majorHAnsi"/>
        </w:rPr>
        <w:t>[Cartels] Illegal weed driven by high prices fuels cartels — causes Mexican state failure and Latin American instability - escalates to extinction. Aff solves the weed market — decreases prices and increases biodiversity.</w:t>
      </w:r>
    </w:p>
    <w:p w14:paraId="4F2B7813" w14:textId="296B4898" w:rsidR="003C3571" w:rsidRDefault="003C3571" w:rsidP="003C3571"/>
    <w:p w14:paraId="13CCB222" w14:textId="2EDA7DB2" w:rsidR="003C3571" w:rsidRDefault="003C3571" w:rsidP="003C3571"/>
    <w:p w14:paraId="306602D9" w14:textId="77777777" w:rsidR="003C3571" w:rsidRPr="00DE65B6" w:rsidRDefault="003C3571" w:rsidP="003C3571">
      <w:pPr>
        <w:pStyle w:val="Heading3"/>
        <w:rPr>
          <w:rFonts w:asciiTheme="majorHAnsi" w:hAnsiTheme="majorHAnsi" w:cstheme="majorHAnsi"/>
        </w:rPr>
      </w:pPr>
      <w:r w:rsidRPr="00DE65B6">
        <w:rPr>
          <w:rFonts w:asciiTheme="majorHAnsi" w:hAnsiTheme="majorHAnsi" w:cstheme="majorHAnsi"/>
        </w:rPr>
        <w:lastRenderedPageBreak/>
        <w:t>2AR Framework</w:t>
      </w:r>
    </w:p>
    <w:p w14:paraId="54880E08" w14:textId="77777777" w:rsidR="003C3571" w:rsidRPr="00DE65B6" w:rsidRDefault="003C3571" w:rsidP="003C3571">
      <w:pPr>
        <w:pStyle w:val="Heading4"/>
        <w:rPr>
          <w:rFonts w:asciiTheme="majorHAnsi" w:hAnsiTheme="majorHAnsi" w:cstheme="majorHAnsi"/>
        </w:rPr>
      </w:pPr>
      <w:r w:rsidRPr="003C3571">
        <w:rPr>
          <w:rFonts w:asciiTheme="majorHAnsi" w:hAnsiTheme="majorHAnsi" w:cstheme="majorHAnsi"/>
          <w:color w:val="00B050"/>
        </w:rPr>
        <w:t xml:space="preserve">Framework – determine the plan’s desirability thru </w:t>
      </w:r>
      <w:proofErr w:type="spellStart"/>
      <w:r w:rsidRPr="003C3571">
        <w:rPr>
          <w:rFonts w:asciiTheme="majorHAnsi" w:hAnsiTheme="majorHAnsi" w:cstheme="majorHAnsi"/>
          <w:color w:val="00B050"/>
        </w:rPr>
        <w:t>fiated</w:t>
      </w:r>
      <w:proofErr w:type="spellEnd"/>
      <w:r w:rsidRPr="003C3571">
        <w:rPr>
          <w:rFonts w:asciiTheme="majorHAnsi" w:hAnsiTheme="majorHAnsi" w:cstheme="majorHAnsi"/>
          <w:color w:val="00B050"/>
        </w:rPr>
        <w:t xml:space="preserve"> consequences</w:t>
      </w:r>
      <w:r w:rsidRPr="00DE65B6">
        <w:rPr>
          <w:rFonts w:asciiTheme="majorHAnsi" w:hAnsiTheme="majorHAnsi" w:cstheme="majorHAnsi"/>
        </w:rPr>
        <w:t>. Prefer for fairness – their model incentivizes negs to dodge the aff by going for a risk of link to some random representation – it forces a 1AR restart since we can't predict what they'll criticize which creates late breaking debates that kill clash.</w:t>
      </w:r>
    </w:p>
    <w:p w14:paraId="028F2286" w14:textId="2936D0CB"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They can’t weigh all </w:t>
      </w:r>
      <w:r>
        <w:rPr>
          <w:rFonts w:asciiTheme="majorHAnsi" w:hAnsiTheme="majorHAnsi" w:cstheme="majorHAnsi"/>
        </w:rPr>
        <w:t xml:space="preserve">black subjugation, </w:t>
      </w:r>
      <w:r w:rsidRPr="00DE65B6">
        <w:rPr>
          <w:rFonts w:asciiTheme="majorHAnsi" w:hAnsiTheme="majorHAnsi" w:cstheme="majorHAnsi"/>
        </w:rPr>
        <w:t xml:space="preserve">just what the plan net causes - that's most reciprocal since we weigh our impacts vs what you've garnered from the link. </w:t>
      </w:r>
    </w:p>
    <w:p w14:paraId="482C2B72" w14:textId="36F4B96A"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Procedural fairness outweighs </w:t>
      </w:r>
    </w:p>
    <w:p w14:paraId="618B9A2B"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a] debate's a game which is proven by wins, losses, and speaker points – they presume evaluation of their arguments via the flow which means they rely on it too </w:t>
      </w:r>
    </w:p>
    <w:p w14:paraId="43A647BA" w14:textId="3005542C"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b] turns clash – mooting the aff prevents rigorous analysis </w:t>
      </w:r>
      <w:r>
        <w:rPr>
          <w:rFonts w:asciiTheme="majorHAnsi" w:hAnsiTheme="majorHAnsi" w:cstheme="majorHAnsi"/>
        </w:rPr>
        <w:t>black subjugation</w:t>
      </w:r>
      <w:r w:rsidRPr="00DE65B6">
        <w:rPr>
          <w:rFonts w:asciiTheme="majorHAnsi" w:hAnsiTheme="majorHAnsi" w:cstheme="majorHAnsi"/>
        </w:rPr>
        <w:t xml:space="preserve"> because discussions aren’t portable absent engaging in detailed debate. </w:t>
      </w:r>
    </w:p>
    <w:p w14:paraId="5D1A77D2"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Our ROB solves their offense - you can analyze the violence caused by the plan. </w:t>
      </w:r>
    </w:p>
    <w:p w14:paraId="5B73978B" w14:textId="77777777" w:rsidR="003C3571" w:rsidRPr="00DE65B6" w:rsidRDefault="003C3571" w:rsidP="003C3571">
      <w:pPr>
        <w:rPr>
          <w:rFonts w:asciiTheme="majorHAnsi" w:hAnsiTheme="majorHAnsi" w:cstheme="majorHAnsi"/>
        </w:rPr>
      </w:pPr>
    </w:p>
    <w:p w14:paraId="7C898AAE" w14:textId="77777777" w:rsidR="003C3571" w:rsidRPr="00DE65B6" w:rsidRDefault="003C3571" w:rsidP="003C3571">
      <w:pPr>
        <w:pStyle w:val="Heading3"/>
        <w:rPr>
          <w:rFonts w:asciiTheme="majorHAnsi" w:hAnsiTheme="majorHAnsi" w:cstheme="majorHAnsi"/>
        </w:rPr>
      </w:pPr>
      <w:r w:rsidRPr="00DE65B6">
        <w:rPr>
          <w:rFonts w:asciiTheme="majorHAnsi" w:hAnsiTheme="majorHAnsi" w:cstheme="majorHAnsi"/>
        </w:rPr>
        <w:lastRenderedPageBreak/>
        <w:t>2AR Extinction o/w</w:t>
      </w:r>
    </w:p>
    <w:p w14:paraId="439A3796" w14:textId="3B17D255" w:rsidR="003C3571" w:rsidRDefault="003C3571" w:rsidP="003C3571">
      <w:pPr>
        <w:pStyle w:val="Heading4"/>
        <w:rPr>
          <w:rFonts w:asciiTheme="majorHAnsi" w:hAnsiTheme="majorHAnsi" w:cstheme="majorHAnsi"/>
        </w:rPr>
      </w:pPr>
      <w:r w:rsidRPr="00DE65B6">
        <w:rPr>
          <w:rFonts w:asciiTheme="majorHAnsi" w:hAnsiTheme="majorHAnsi" w:cstheme="majorHAnsi"/>
        </w:rPr>
        <w:t>Extinction outweighs</w:t>
      </w:r>
      <w:proofErr w:type="gramStart"/>
      <w:r w:rsidRPr="00DE65B6">
        <w:rPr>
          <w:rFonts w:asciiTheme="majorHAnsi" w:hAnsiTheme="majorHAnsi" w:cstheme="majorHAnsi"/>
        </w:rPr>
        <w:t>—[</w:t>
      </w:r>
      <w:proofErr w:type="gramEnd"/>
      <w:r w:rsidRPr="00DE65B6">
        <w:rPr>
          <w:rFonts w:asciiTheme="majorHAnsi" w:hAnsiTheme="majorHAnsi" w:cstheme="majorHAnsi"/>
        </w:rPr>
        <w:t>aff impact] forecloses the ability for anyone to find value within their own lives. Even if they’re right about [ontology/a settler structure/the economy of information], it’s unethical to make the decision for billions of [K minority] and non</w:t>
      </w:r>
      <w:proofErr w:type="gramStart"/>
      <w:r w:rsidRPr="00DE65B6">
        <w:rPr>
          <w:rFonts w:asciiTheme="majorHAnsi" w:hAnsiTheme="majorHAnsi" w:cstheme="majorHAnsi"/>
        </w:rPr>
        <w:t>-[</w:t>
      </w:r>
      <w:proofErr w:type="gramEnd"/>
      <w:r w:rsidRPr="00DE65B6">
        <w:rPr>
          <w:rFonts w:asciiTheme="majorHAnsi" w:hAnsiTheme="majorHAnsi" w:cstheme="majorHAnsi"/>
        </w:rPr>
        <w:t>K minority] people that their life is not worth living. It turns their proximate impacts—winning [social death/their structure/info dissuasive] doesn’t mean violence can’t operate on a sliding scale. Within their structure there can always be improvements in material conditions, and gratuitous violence is magnified in a world where people’s faces are melted off, diseases ravage cities, and there’s lack of access to basic resources like water and food.</w:t>
      </w:r>
    </w:p>
    <w:p w14:paraId="1BECE717" w14:textId="6A6A1985" w:rsidR="003C3571" w:rsidRDefault="003C3571" w:rsidP="003C3571"/>
    <w:p w14:paraId="615C006D" w14:textId="77777777" w:rsidR="003C3571" w:rsidRDefault="003C3571" w:rsidP="003C3571">
      <w:pPr>
        <w:pStyle w:val="Heading3"/>
      </w:pPr>
      <w:r>
        <w:lastRenderedPageBreak/>
        <w:t>K</w:t>
      </w:r>
    </w:p>
    <w:p w14:paraId="21894F49" w14:textId="3B398915" w:rsidR="003C3571" w:rsidRDefault="003C3571" w:rsidP="003C3571">
      <w:pPr>
        <w:pStyle w:val="Heading4"/>
      </w:pPr>
      <w:r>
        <w:t>1] no link – we care about material consequences, race neutral is link of omission – need to prove how our philosophy is white</w:t>
      </w:r>
      <w:r w:rsidR="00C6667B">
        <w:t xml:space="preserve"> – link of omission cuz  the aff doesn’t do anything that actively furthers the structure of antiblackness</w:t>
      </w:r>
    </w:p>
    <w:p w14:paraId="2BB35666" w14:textId="77777777" w:rsidR="003C3571" w:rsidRPr="003F1715" w:rsidRDefault="003C3571" w:rsidP="003C3571">
      <w:pPr>
        <w:pStyle w:val="Heading4"/>
      </w:pPr>
      <w:r>
        <w:t>A} we understand the conseq of policy toward black people – nuclear war is bad for marginalized communities</w:t>
      </w:r>
    </w:p>
    <w:p w14:paraId="1A064759" w14:textId="7B58181E" w:rsidR="003C3571" w:rsidRDefault="003C3571" w:rsidP="003C3571">
      <w:pPr>
        <w:pStyle w:val="Heading4"/>
      </w:pPr>
      <w:r>
        <w:t xml:space="preserve">2] perm – reorient </w:t>
      </w:r>
      <w:proofErr w:type="spellStart"/>
      <w:r>
        <w:t>ourseves</w:t>
      </w:r>
      <w:proofErr w:type="spellEnd"/>
      <w:r>
        <w:t xml:space="preserve"> and do the aff</w:t>
      </w:r>
      <w:r w:rsidR="00C6667B">
        <w:t xml:space="preserve"> – what does it even look like? The fact they can’t explain the material ways the alt resolves anti-black subjugation links harder into the k and is instance of their link which is abstraction 2) what does the alt look like? Do people stop reading util?</w:t>
      </w:r>
    </w:p>
    <w:p w14:paraId="7DEBCEF6" w14:textId="478BABF2" w:rsidR="003C3571" w:rsidRDefault="003C3571" w:rsidP="003C3571">
      <w:pPr>
        <w:pStyle w:val="Heading4"/>
      </w:pPr>
      <w:r>
        <w:t>3] alt fails – has to solve/</w:t>
      </w:r>
      <w:proofErr w:type="spellStart"/>
      <w:r>
        <w:t>decosntruct</w:t>
      </w:r>
      <w:proofErr w:type="spellEnd"/>
      <w:r>
        <w:t xml:space="preserve"> the entire debate space </w:t>
      </w:r>
      <w:r w:rsidR="00C6667B">
        <w:t>–</w:t>
      </w:r>
      <w:r>
        <w:t xml:space="preserve"> </w:t>
      </w:r>
    </w:p>
    <w:p w14:paraId="196FB83D" w14:textId="2A144E73" w:rsidR="00C6667B" w:rsidRPr="00C6667B" w:rsidRDefault="00C6667B" w:rsidP="00C6667B">
      <w:pPr>
        <w:pStyle w:val="Heading4"/>
      </w:pPr>
      <w:r>
        <w:t xml:space="preserve">4] </w:t>
      </w:r>
      <w:r w:rsidRPr="00C6667B">
        <w:t xml:space="preserve">What is the threshold for performance that </w:t>
      </w:r>
      <w:r>
        <w:t>rebukes</w:t>
      </w:r>
      <w:r w:rsidRPr="00C6667B">
        <w:t xml:space="preserve"> antiblack</w:t>
      </w:r>
      <w:r>
        <w:t>ness</w:t>
      </w:r>
      <w:r w:rsidRPr="00C6667B">
        <w:t xml:space="preserve">? Is the threshold saying “antiblackness bad” at the top </w:t>
      </w:r>
      <w:r>
        <w:t>of</w:t>
      </w:r>
      <w:r w:rsidRPr="00C6667B">
        <w:t xml:space="preserve"> the speech – we </w:t>
      </w:r>
      <w:proofErr w:type="spellStart"/>
      <w:r w:rsidRPr="00C6667B">
        <w:t>dunno</w:t>
      </w:r>
      <w:proofErr w:type="spellEnd"/>
      <w:r w:rsidRPr="00C6667B">
        <w:t xml:space="preserve"> if either of us meet it</w:t>
      </w:r>
    </w:p>
    <w:p w14:paraId="12DB1642" w14:textId="6DFBC01E" w:rsidR="00C6667B" w:rsidRPr="00C6667B" w:rsidRDefault="00C6667B" w:rsidP="00C6667B">
      <w:pPr>
        <w:pStyle w:val="Heading4"/>
      </w:pPr>
    </w:p>
    <w:p w14:paraId="5A6FA4F5" w14:textId="77777777" w:rsidR="003C3571" w:rsidRDefault="003C3571" w:rsidP="003C3571">
      <w:pPr>
        <w:pStyle w:val="Heading4"/>
      </w:pPr>
    </w:p>
    <w:p w14:paraId="081832EF" w14:textId="77777777" w:rsidR="003C3571" w:rsidRDefault="003C3571" w:rsidP="003C3571"/>
    <w:p w14:paraId="2366ABD4"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lastRenderedPageBreak/>
        <w:t>1. Turn – the process of weighing forces us to justify why they are bad which is key to critical thinking skills which outweigh the K on portability – the solution to misapplications of the theory is to get better at weighing, not abandon it</w:t>
      </w:r>
    </w:p>
    <w:p w14:paraId="34DAB5EA" w14:textId="77777777" w:rsidR="003C3571" w:rsidRPr="00424A0D" w:rsidRDefault="003C3571" w:rsidP="003C3571">
      <w:pPr>
        <w:pStyle w:val="Heading4"/>
        <w:rPr>
          <w:rFonts w:asciiTheme="majorHAnsi" w:hAnsiTheme="majorHAnsi" w:cstheme="majorHAnsi"/>
          <w:color w:val="00B050"/>
        </w:rPr>
      </w:pPr>
      <w:r w:rsidRPr="00424A0D">
        <w:rPr>
          <w:rFonts w:asciiTheme="majorHAnsi" w:hAnsiTheme="majorHAnsi" w:cstheme="majorHAnsi"/>
          <w:color w:val="00B050"/>
        </w:rPr>
        <w:t xml:space="preserve">2. Turn – util is the least repugnant framework because it forces us to focus on real world suffering instead of focusing on abstract philosophical claims – that teaches us the skills to create change in the real world </w:t>
      </w:r>
    </w:p>
    <w:p w14:paraId="458199F0"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3. Turn – util is the least repugnant framework because it says pain is intrinsically bad which solves the impacts of the K </w:t>
      </w:r>
    </w:p>
    <w:p w14:paraId="17FB746A"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 xml:space="preserve">4. No link – util says atrocities are bad because the physical pain they cause greatly outweigh any possible benefit -- this means we don’t justify morally repugnant things </w:t>
      </w:r>
    </w:p>
    <w:p w14:paraId="24ADD363" w14:textId="77777777" w:rsidR="003C3571" w:rsidRPr="00DE65B6" w:rsidRDefault="003C3571" w:rsidP="003C3571">
      <w:pPr>
        <w:pStyle w:val="Heading4"/>
        <w:rPr>
          <w:rFonts w:asciiTheme="majorHAnsi" w:hAnsiTheme="majorHAnsi" w:cstheme="majorHAnsi"/>
        </w:rPr>
      </w:pPr>
      <w:r w:rsidRPr="00DE65B6">
        <w:rPr>
          <w:rFonts w:asciiTheme="majorHAnsi" w:hAnsiTheme="majorHAnsi" w:cstheme="majorHAnsi"/>
        </w:rPr>
        <w:t>7. No impact – no reason frameworks must say atrocities are intrinsically bad – begs the question of an external moral framework that says atrocities are always bad which you did not justify</w:t>
      </w:r>
    </w:p>
    <w:p w14:paraId="3B933E61" w14:textId="77777777" w:rsidR="003C3571" w:rsidRPr="00424A0D" w:rsidRDefault="003C3571" w:rsidP="003C3571">
      <w:pPr>
        <w:pStyle w:val="Heading4"/>
        <w:rPr>
          <w:rFonts w:asciiTheme="majorHAnsi" w:hAnsiTheme="majorHAnsi" w:cstheme="majorHAnsi"/>
          <w:color w:val="FF0000"/>
        </w:rPr>
      </w:pPr>
      <w:r w:rsidRPr="00424A0D">
        <w:rPr>
          <w:rFonts w:asciiTheme="majorHAnsi" w:hAnsiTheme="majorHAnsi" w:cstheme="majorHAnsi"/>
          <w:color w:val="FF0000"/>
        </w:rPr>
        <w:t>8. You should hold debaters to what they do, not what they justify or else it causes an infinite obligation on debaters – obviously I didn’t say morally repugnant things which means there’s no impact to the K and you shouldn’t drop me</w:t>
      </w:r>
    </w:p>
    <w:p w14:paraId="1ACCD8AC" w14:textId="77777777" w:rsidR="003C3571" w:rsidRPr="003C3571" w:rsidRDefault="003C3571" w:rsidP="003C3571">
      <w:pPr>
        <w:pStyle w:val="Heading4"/>
        <w:rPr>
          <w:rFonts w:asciiTheme="majorHAnsi" w:hAnsiTheme="majorHAnsi" w:cstheme="majorHAnsi"/>
          <w:color w:val="00B050"/>
        </w:rPr>
      </w:pPr>
      <w:r>
        <w:rPr>
          <w:rFonts w:asciiTheme="majorHAnsi" w:hAnsiTheme="majorHAnsi" w:cstheme="majorHAnsi"/>
        </w:rPr>
        <w:t xml:space="preserve">A] </w:t>
      </w:r>
      <w:r w:rsidRPr="00DE65B6">
        <w:rPr>
          <w:rFonts w:asciiTheme="majorHAnsi" w:hAnsiTheme="majorHAnsi" w:cstheme="majorHAnsi"/>
        </w:rPr>
        <w:t>Not drop the debater—</w:t>
      </w:r>
      <w:r w:rsidRPr="00424A0D">
        <w:rPr>
          <w:rFonts w:asciiTheme="majorHAnsi" w:hAnsiTheme="majorHAnsi" w:cstheme="majorHAnsi"/>
          <w:color w:val="FF0000"/>
        </w:rPr>
        <w:t>there’s a difference between actively defending morally repugnant things vs. reading a framework that could potentially justify bad things. You should have a high bar for determining we made debate actively unsafe so if there’s any uncertainty about whether or not util justifies atrocities you should err aff because we didn’t intend or actively cause unsafety</w:t>
      </w:r>
    </w:p>
    <w:p w14:paraId="0361FE0E" w14:textId="77777777" w:rsidR="003C3571" w:rsidRPr="003C3571" w:rsidRDefault="003C3571" w:rsidP="003C3571"/>
    <w:p w14:paraId="0F14EA1D" w14:textId="77777777" w:rsidR="003C3571" w:rsidRPr="003C3571" w:rsidRDefault="003C3571" w:rsidP="003C3571"/>
    <w:p w14:paraId="13698E61" w14:textId="50034D58" w:rsidR="00E83402" w:rsidRDefault="00E83402" w:rsidP="003467E5">
      <w:pPr>
        <w:pStyle w:val="Heading1"/>
      </w:pPr>
      <w:r>
        <w:lastRenderedPageBreak/>
        <w:t>1AR</w:t>
      </w:r>
    </w:p>
    <w:p w14:paraId="65CD40E2" w14:textId="77777777" w:rsidR="00E83402" w:rsidRPr="00DE65B6" w:rsidRDefault="00E83402" w:rsidP="00E83402">
      <w:pPr>
        <w:pStyle w:val="Heading3"/>
        <w:rPr>
          <w:rFonts w:asciiTheme="majorHAnsi" w:hAnsiTheme="majorHAnsi" w:cstheme="majorHAnsi"/>
        </w:rPr>
      </w:pPr>
      <w:r w:rsidRPr="00DE65B6">
        <w:rPr>
          <w:rFonts w:asciiTheme="majorHAnsi" w:hAnsiTheme="majorHAnsi" w:cstheme="majorHAnsi"/>
        </w:rPr>
        <w:lastRenderedPageBreak/>
        <w:t>XT – OV</w:t>
      </w:r>
    </w:p>
    <w:p w14:paraId="0E3F1DC8" w14:textId="77777777" w:rsidR="00E83402" w:rsidRDefault="00E83402" w:rsidP="00E83402">
      <w:pPr>
        <w:pStyle w:val="Heading4"/>
        <w:rPr>
          <w:rFonts w:asciiTheme="majorHAnsi" w:hAnsiTheme="majorHAnsi" w:cstheme="majorHAnsi"/>
        </w:rPr>
      </w:pPr>
      <w:r w:rsidRPr="00DE65B6">
        <w:rPr>
          <w:rFonts w:asciiTheme="majorHAnsi" w:hAnsiTheme="majorHAnsi" w:cstheme="majorHAnsi"/>
        </w:rPr>
        <w:t>[Cartels] Illegal weed driven by high prices fuels cartels — causes Mexican state failure and Latin American instability - escalates to extinction. Aff solves the weed market — decreases prices and increases biodiversity.</w:t>
      </w:r>
    </w:p>
    <w:p w14:paraId="266648EA" w14:textId="77777777" w:rsidR="00E83402" w:rsidRDefault="00E83402" w:rsidP="00E83402">
      <w:pPr>
        <w:pStyle w:val="Heading4"/>
      </w:pPr>
      <w:r>
        <w:t>Terrorism – cartels mean expanded smuggling</w:t>
      </w:r>
    </w:p>
    <w:p w14:paraId="3D0808E2" w14:textId="438FAD52" w:rsidR="00E83402" w:rsidRDefault="00E83402" w:rsidP="00E83402">
      <w:pPr>
        <w:pStyle w:val="Heading4"/>
      </w:pPr>
      <w:r>
        <w:t xml:space="preserve">Cannabis solves food </w:t>
      </w:r>
      <w:proofErr w:type="spellStart"/>
      <w:r>
        <w:t>insceurity</w:t>
      </w:r>
      <w:proofErr w:type="spellEnd"/>
      <w:r>
        <w:t xml:space="preserve">, techniques, food </w:t>
      </w:r>
      <w:proofErr w:type="spellStart"/>
      <w:r>
        <w:t>inseuciryt</w:t>
      </w:r>
      <w:proofErr w:type="spellEnd"/>
      <w:r>
        <w:t>, resource wars</w:t>
      </w:r>
    </w:p>
    <w:p w14:paraId="79F8FBA7" w14:textId="3EDB3270" w:rsidR="00E83402" w:rsidRPr="00E83402" w:rsidRDefault="00E83402" w:rsidP="00E83402">
      <w:pPr>
        <w:pStyle w:val="Heading4"/>
      </w:pPr>
      <w:proofErr w:type="spellStart"/>
      <w:r>
        <w:t>Biod</w:t>
      </w:r>
      <w:proofErr w:type="spellEnd"/>
      <w:r>
        <w:t xml:space="preserve"> loss</w:t>
      </w:r>
    </w:p>
    <w:p w14:paraId="784991B3" w14:textId="77777777" w:rsidR="00E83402" w:rsidRPr="00DE65B6" w:rsidRDefault="00E83402" w:rsidP="00E83402">
      <w:pPr>
        <w:rPr>
          <w:rFonts w:asciiTheme="majorHAnsi" w:hAnsiTheme="majorHAnsi" w:cstheme="majorHAnsi"/>
        </w:rPr>
      </w:pPr>
    </w:p>
    <w:p w14:paraId="39678ACC" w14:textId="77777777" w:rsidR="00E83402" w:rsidRPr="00DE65B6" w:rsidRDefault="00E83402" w:rsidP="00E83402">
      <w:pPr>
        <w:pStyle w:val="Heading4"/>
        <w:rPr>
          <w:rFonts w:asciiTheme="majorHAnsi" w:hAnsiTheme="majorHAnsi" w:cstheme="majorHAnsi"/>
        </w:rPr>
      </w:pPr>
      <w:r>
        <w:rPr>
          <w:rFonts w:asciiTheme="majorHAnsi" w:hAnsiTheme="majorHAnsi" w:cstheme="majorHAnsi"/>
        </w:rPr>
        <w:t xml:space="preserve">[Long Solvency XT] </w:t>
      </w:r>
      <w:r w:rsidRPr="00DE65B6">
        <w:rPr>
          <w:rFonts w:asciiTheme="majorHAnsi" w:hAnsiTheme="majorHAnsi" w:cstheme="majorHAnsi"/>
        </w:rPr>
        <w:t>The plan solves – every time a new type of cannabis is legalized, patent enforcement for that type is delayed for a set period of time, and then after that time patents can be enforced. It preserves a window for growth and competition before rewarding innovation.</w:t>
      </w:r>
    </w:p>
    <w:p w14:paraId="6CE25493" w14:textId="1F3E48AC" w:rsidR="00E83402" w:rsidRDefault="00E83402" w:rsidP="00E83402">
      <w:pPr>
        <w:pStyle w:val="Heading3"/>
      </w:pPr>
      <w:r>
        <w:lastRenderedPageBreak/>
        <w:t>T</w:t>
      </w:r>
    </w:p>
    <w:p w14:paraId="69586A3A" w14:textId="77777777" w:rsidR="00E83402" w:rsidRPr="00DE65B6" w:rsidRDefault="00E83402" w:rsidP="00E83402">
      <w:pPr>
        <w:pStyle w:val="Heading3"/>
        <w:rPr>
          <w:rFonts w:asciiTheme="majorHAnsi" w:hAnsiTheme="majorHAnsi" w:cstheme="majorHAnsi"/>
        </w:rPr>
      </w:pPr>
      <w:r w:rsidRPr="00DE65B6">
        <w:rPr>
          <w:rFonts w:asciiTheme="majorHAnsi" w:hAnsiTheme="majorHAnsi" w:cstheme="majorHAnsi"/>
        </w:rPr>
        <w:lastRenderedPageBreak/>
        <w:t>1AR – T Medicines</w:t>
      </w:r>
    </w:p>
    <w:p w14:paraId="7FF01F7D"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I meet – cannabis is a medicine and treats pain</w:t>
      </w:r>
    </w:p>
    <w:p w14:paraId="39F4F83F" w14:textId="77777777" w:rsidR="00E83402" w:rsidRPr="00DE65B6" w:rsidRDefault="00E83402" w:rsidP="00E83402">
      <w:pPr>
        <w:rPr>
          <w:rFonts w:asciiTheme="majorHAnsi" w:hAnsiTheme="majorHAnsi" w:cstheme="majorHAnsi"/>
        </w:rPr>
      </w:pPr>
      <w:proofErr w:type="spellStart"/>
      <w:r w:rsidRPr="00DE65B6">
        <w:rPr>
          <w:rStyle w:val="StyleUnderline"/>
          <w:rFonts w:asciiTheme="majorHAnsi" w:hAnsiTheme="majorHAnsi" w:cstheme="majorHAnsi"/>
        </w:rPr>
        <w:t>DiLonardo</w:t>
      </w:r>
      <w:proofErr w:type="spellEnd"/>
      <w:r w:rsidRPr="00DE65B6">
        <w:rPr>
          <w:rStyle w:val="StyleUnderline"/>
          <w:rFonts w:asciiTheme="majorHAnsi" w:hAnsiTheme="majorHAnsi" w:cstheme="majorHAnsi"/>
        </w:rPr>
        <w:t xml:space="preserve"> 19</w:t>
      </w:r>
      <w:r w:rsidRPr="00DE65B6">
        <w:rPr>
          <w:rFonts w:asciiTheme="majorHAnsi" w:hAnsiTheme="majorHAnsi" w:cstheme="majorHAnsi"/>
        </w:rPr>
        <w:t xml:space="preserve"> [Mary Jo. Medically reviewed by Laura J Martin, an MD.] “CBD vs THC: What’s the difference?” </w:t>
      </w:r>
      <w:proofErr w:type="spellStart"/>
      <w:r w:rsidRPr="00DE65B6">
        <w:rPr>
          <w:rFonts w:asciiTheme="majorHAnsi" w:hAnsiTheme="majorHAnsi" w:cstheme="majorHAnsi"/>
        </w:rPr>
        <w:t>WedMD</w:t>
      </w:r>
      <w:proofErr w:type="spellEnd"/>
      <w:r w:rsidRPr="00DE65B6">
        <w:rPr>
          <w:rFonts w:asciiTheme="majorHAnsi" w:hAnsiTheme="majorHAnsi" w:cstheme="majorHAnsi"/>
        </w:rPr>
        <w:t xml:space="preserve">, August 8, 2019, </w:t>
      </w:r>
      <w:hyperlink r:id="rId9" w:history="1">
        <w:r w:rsidRPr="00DE65B6">
          <w:rPr>
            <w:rStyle w:val="Hyperlink"/>
            <w:rFonts w:asciiTheme="majorHAnsi" w:hAnsiTheme="majorHAnsi" w:cstheme="majorHAnsi"/>
          </w:rPr>
          <w:t>https://www.webmd.com/pain-management/cbd-thc-difference</w:t>
        </w:r>
      </w:hyperlink>
      <w:r w:rsidRPr="00DE65B6">
        <w:rPr>
          <w:rFonts w:asciiTheme="majorHAnsi" w:hAnsiTheme="majorHAnsi" w:cstheme="majorHAnsi"/>
        </w:rPr>
        <w:t xml:space="preserve"> TG</w:t>
      </w:r>
    </w:p>
    <w:p w14:paraId="05E449DA" w14:textId="77777777" w:rsidR="00E83402" w:rsidRPr="00DE65B6" w:rsidRDefault="00E83402" w:rsidP="00E83402">
      <w:pPr>
        <w:rPr>
          <w:rFonts w:asciiTheme="majorHAnsi" w:hAnsiTheme="majorHAnsi" w:cstheme="majorHAnsi"/>
        </w:rPr>
      </w:pPr>
      <w:r w:rsidRPr="00DE65B6">
        <w:rPr>
          <w:rFonts w:asciiTheme="majorHAnsi" w:hAnsiTheme="majorHAnsi" w:cstheme="majorHAnsi"/>
        </w:rPr>
        <w:t>How CBD and THC Affect the Body</w:t>
      </w:r>
    </w:p>
    <w:p w14:paraId="21F1F62E" w14:textId="77777777" w:rsidR="00E83402" w:rsidRPr="00DE65B6" w:rsidRDefault="00E83402" w:rsidP="00E83402">
      <w:pPr>
        <w:rPr>
          <w:rStyle w:val="StyleUnderline"/>
          <w:rFonts w:asciiTheme="majorHAnsi" w:hAnsiTheme="majorHAnsi" w:cstheme="majorHAnsi"/>
        </w:rPr>
      </w:pPr>
      <w:r w:rsidRPr="009651FA">
        <w:rPr>
          <w:rStyle w:val="StyleUnderline"/>
          <w:rFonts w:asciiTheme="majorHAnsi" w:hAnsiTheme="majorHAnsi" w:cstheme="majorHAnsi"/>
          <w:highlight w:val="green"/>
        </w:rPr>
        <w:t>THC</w:t>
      </w:r>
      <w:r w:rsidRPr="00DE65B6">
        <w:rPr>
          <w:rStyle w:val="StyleUnderline"/>
          <w:rFonts w:asciiTheme="majorHAnsi" w:hAnsiTheme="majorHAnsi" w:cstheme="majorHAnsi"/>
        </w:rPr>
        <w:t xml:space="preserve"> is the main psychoactive compound in marijuana. It's what </w:t>
      </w:r>
      <w:r w:rsidRPr="009651FA">
        <w:rPr>
          <w:rStyle w:val="StyleUnderline"/>
          <w:rFonts w:asciiTheme="majorHAnsi" w:hAnsiTheme="majorHAnsi" w:cstheme="majorHAnsi"/>
          <w:highlight w:val="green"/>
        </w:rPr>
        <w:t>makes</w:t>
      </w:r>
      <w:r w:rsidRPr="00DE65B6">
        <w:rPr>
          <w:rStyle w:val="StyleUnderline"/>
          <w:rFonts w:asciiTheme="majorHAnsi" w:hAnsiTheme="majorHAnsi" w:cstheme="majorHAnsi"/>
        </w:rPr>
        <w:t xml:space="preserve"> people feel "</w:t>
      </w:r>
      <w:r w:rsidRPr="009651FA">
        <w:rPr>
          <w:rStyle w:val="StyleUnderline"/>
          <w:rFonts w:asciiTheme="majorHAnsi" w:hAnsiTheme="majorHAnsi" w:cstheme="majorHAnsi"/>
          <w:highlight w:val="green"/>
        </w:rPr>
        <w:t>high</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We have two types of cannabinoid receptors in our bodies. THC binds with receptors -- mostly in the </w:t>
      </w:r>
      <w:hyperlink r:id="rId10" w:history="1">
        <w:r w:rsidRPr="00DE65B6">
          <w:rPr>
            <w:rStyle w:val="Hyperlink"/>
            <w:rFonts w:asciiTheme="majorHAnsi" w:hAnsiTheme="majorHAnsi" w:cstheme="majorHAnsi"/>
          </w:rPr>
          <w:t>brain</w:t>
        </w:r>
      </w:hyperlink>
      <w:r w:rsidRPr="00DE65B6">
        <w:rPr>
          <w:rFonts w:asciiTheme="majorHAnsi" w:hAnsiTheme="majorHAnsi" w:cstheme="majorHAnsi"/>
        </w:rPr>
        <w:t xml:space="preserve"> -- that control pain, mood, and other feelings. That's why THC can make you feel euphoric and give you that so-called high. </w:t>
      </w:r>
      <w:r w:rsidRPr="00DE65B6">
        <w:rPr>
          <w:rStyle w:val="StyleUnderline"/>
          <w:rFonts w:asciiTheme="majorHAnsi" w:hAnsiTheme="majorHAnsi" w:cstheme="majorHAnsi"/>
        </w:rPr>
        <w:t>CBD</w:t>
      </w:r>
      <w:r w:rsidRPr="00DE65B6">
        <w:rPr>
          <w:rFonts w:asciiTheme="majorHAnsi" w:hAnsiTheme="majorHAnsi" w:cstheme="majorHAnsi"/>
        </w:rPr>
        <w:t xml:space="preserve"> doesn't cause that high. Instead, </w:t>
      </w:r>
      <w:r w:rsidRPr="00DE65B6">
        <w:rPr>
          <w:rStyle w:val="StyleUnderline"/>
          <w:rFonts w:asciiTheme="majorHAnsi" w:hAnsiTheme="majorHAnsi" w:cstheme="majorHAnsi"/>
        </w:rPr>
        <w:t>it's thought to work with other elements in the body linked to feelings of well-being.</w:t>
      </w:r>
    </w:p>
    <w:p w14:paraId="5A7E0F36" w14:textId="77777777" w:rsidR="00E83402" w:rsidRPr="00DE65B6" w:rsidRDefault="00E83402" w:rsidP="00E83402">
      <w:pPr>
        <w:rPr>
          <w:rStyle w:val="StyleUnderline"/>
          <w:rFonts w:asciiTheme="majorHAnsi" w:hAnsiTheme="majorHAnsi" w:cstheme="majorHAnsi"/>
        </w:rPr>
      </w:pPr>
      <w:r w:rsidRPr="00DE65B6">
        <w:rPr>
          <w:rStyle w:val="StyleUnderline"/>
          <w:rFonts w:asciiTheme="majorHAnsi" w:hAnsiTheme="majorHAnsi" w:cstheme="majorHAnsi"/>
        </w:rPr>
        <w:t>Medical Benefits</w:t>
      </w:r>
    </w:p>
    <w:p w14:paraId="311A75EA" w14:textId="77777777" w:rsidR="00E83402" w:rsidRPr="00DE65B6" w:rsidRDefault="00E83402" w:rsidP="00E83402">
      <w:pPr>
        <w:rPr>
          <w:rStyle w:val="StyleUnderline"/>
          <w:rFonts w:asciiTheme="majorHAnsi" w:hAnsiTheme="majorHAnsi" w:cstheme="majorHAnsi"/>
        </w:rPr>
      </w:pPr>
      <w:r w:rsidRPr="00DE65B6">
        <w:rPr>
          <w:rStyle w:val="StyleUnderline"/>
          <w:rFonts w:asciiTheme="majorHAnsi" w:hAnsiTheme="majorHAnsi" w:cstheme="majorHAnsi"/>
        </w:rPr>
        <w:t xml:space="preserve">People take CBD products to help with everything from </w:t>
      </w:r>
      <w:hyperlink r:id="rId11" w:history="1">
        <w:r w:rsidRPr="00DE65B6">
          <w:rPr>
            <w:rStyle w:val="StyleUnderline"/>
            <w:rFonts w:asciiTheme="majorHAnsi" w:hAnsiTheme="majorHAnsi" w:cstheme="majorHAnsi"/>
          </w:rPr>
          <w:t>arthritis</w:t>
        </w:r>
      </w:hyperlink>
      <w:r w:rsidRPr="00DE65B6">
        <w:rPr>
          <w:rStyle w:val="StyleUnderline"/>
          <w:rFonts w:asciiTheme="majorHAnsi" w:hAnsiTheme="majorHAnsi" w:cstheme="majorHAnsi"/>
        </w:rPr>
        <w:t xml:space="preserve"> and </w:t>
      </w:r>
      <w:hyperlink r:id="rId12" w:history="1">
        <w:r w:rsidRPr="00DE65B6">
          <w:rPr>
            <w:rStyle w:val="StyleUnderline"/>
            <w:rFonts w:asciiTheme="majorHAnsi" w:hAnsiTheme="majorHAnsi" w:cstheme="majorHAnsi"/>
          </w:rPr>
          <w:t>Crohn's disease</w:t>
        </w:r>
      </w:hyperlink>
      <w:r w:rsidRPr="00DE65B6">
        <w:rPr>
          <w:rStyle w:val="StyleUnderline"/>
          <w:rFonts w:asciiTheme="majorHAnsi" w:hAnsiTheme="majorHAnsi" w:cstheme="majorHAnsi"/>
        </w:rPr>
        <w:t xml:space="preserve"> to </w:t>
      </w:r>
      <w:hyperlink r:id="rId13" w:history="1">
        <w:r w:rsidRPr="00DE65B6">
          <w:rPr>
            <w:rStyle w:val="StyleUnderline"/>
            <w:rFonts w:asciiTheme="majorHAnsi" w:hAnsiTheme="majorHAnsi" w:cstheme="majorHAnsi"/>
          </w:rPr>
          <w:t>diabetes</w:t>
        </w:r>
      </w:hyperlink>
      <w:r w:rsidRPr="00DE65B6">
        <w:rPr>
          <w:rStyle w:val="StyleUnderline"/>
          <w:rFonts w:asciiTheme="majorHAnsi" w:hAnsiTheme="majorHAnsi" w:cstheme="majorHAnsi"/>
        </w:rPr>
        <w:t xml:space="preserve"> and </w:t>
      </w:r>
      <w:hyperlink r:id="rId14" w:history="1">
        <w:r w:rsidRPr="00DE65B6">
          <w:rPr>
            <w:rStyle w:val="StyleUnderline"/>
            <w:rFonts w:asciiTheme="majorHAnsi" w:hAnsiTheme="majorHAnsi" w:cstheme="majorHAnsi"/>
          </w:rPr>
          <w:t>multiple sclerosis</w:t>
        </w:r>
      </w:hyperlink>
      <w:r w:rsidRPr="00DE65B6">
        <w:rPr>
          <w:rStyle w:val="StyleUnderline"/>
          <w:rFonts w:asciiTheme="majorHAnsi" w:hAnsiTheme="majorHAnsi" w:cstheme="majorHAnsi"/>
        </w:rPr>
        <w:t xml:space="preserve">. Some say it helps with </w:t>
      </w:r>
      <w:hyperlink r:id="rId15" w:history="1">
        <w:r w:rsidRPr="00DE65B6">
          <w:rPr>
            <w:rStyle w:val="StyleUnderline"/>
            <w:rFonts w:asciiTheme="majorHAnsi" w:hAnsiTheme="majorHAnsi" w:cstheme="majorHAnsi"/>
          </w:rPr>
          <w:t>anxiety</w:t>
        </w:r>
      </w:hyperlink>
      <w:r w:rsidRPr="00DE65B6">
        <w:rPr>
          <w:rStyle w:val="StyleUnderline"/>
          <w:rFonts w:asciiTheme="majorHAnsi" w:hAnsiTheme="majorHAnsi" w:cstheme="majorHAnsi"/>
        </w:rPr>
        <w:t xml:space="preserve">, </w:t>
      </w:r>
      <w:hyperlink r:id="rId16" w:history="1">
        <w:r w:rsidRPr="00DE65B6">
          <w:rPr>
            <w:rStyle w:val="StyleUnderline"/>
            <w:rFonts w:asciiTheme="majorHAnsi" w:hAnsiTheme="majorHAnsi" w:cstheme="majorHAnsi"/>
          </w:rPr>
          <w:t>insomnia</w:t>
        </w:r>
      </w:hyperlink>
      <w:r w:rsidRPr="00DE65B6">
        <w:rPr>
          <w:rStyle w:val="StyleUnderline"/>
          <w:rFonts w:asciiTheme="majorHAnsi" w:hAnsiTheme="majorHAnsi" w:cstheme="majorHAnsi"/>
        </w:rPr>
        <w:t xml:space="preserve">, and </w:t>
      </w:r>
      <w:hyperlink r:id="rId17" w:history="1">
        <w:r w:rsidRPr="00DE65B6">
          <w:rPr>
            <w:rStyle w:val="StyleUnderline"/>
            <w:rFonts w:asciiTheme="majorHAnsi" w:hAnsiTheme="majorHAnsi" w:cstheme="majorHAnsi"/>
          </w:rPr>
          <w:t>chronic pain</w:t>
        </w:r>
      </w:hyperlink>
      <w:r w:rsidRPr="00DE65B6">
        <w:rPr>
          <w:rStyle w:val="StyleUnderline"/>
          <w:rFonts w:asciiTheme="majorHAnsi" w:hAnsiTheme="majorHAnsi" w:cstheme="majorHAnsi"/>
        </w:rPr>
        <w:t xml:space="preserve">. </w:t>
      </w:r>
      <w:r w:rsidRPr="00DE65B6">
        <w:rPr>
          <w:rFonts w:asciiTheme="majorHAnsi" w:hAnsiTheme="majorHAnsi" w:cstheme="majorHAnsi"/>
        </w:rPr>
        <w:t xml:space="preserve">So far, there's little evidence that CBD helps with any of these. </w:t>
      </w:r>
      <w:r w:rsidRPr="00DE65B6">
        <w:rPr>
          <w:rStyle w:val="StyleUnderline"/>
          <w:rFonts w:asciiTheme="majorHAnsi" w:hAnsiTheme="majorHAnsi" w:cstheme="majorHAnsi"/>
        </w:rPr>
        <w:t xml:space="preserve">The FDA has approved one </w:t>
      </w:r>
      <w:r w:rsidRPr="009651FA">
        <w:rPr>
          <w:rStyle w:val="StyleUnderline"/>
          <w:rFonts w:asciiTheme="majorHAnsi" w:hAnsiTheme="majorHAnsi" w:cstheme="majorHAnsi"/>
          <w:highlight w:val="green"/>
        </w:rPr>
        <w:t>CBD</w:t>
      </w:r>
      <w:r w:rsidRPr="00DE65B6">
        <w:rPr>
          <w:rStyle w:val="StyleUnderline"/>
          <w:rFonts w:asciiTheme="majorHAnsi" w:hAnsiTheme="majorHAnsi" w:cstheme="majorHAnsi"/>
        </w:rPr>
        <w:t xml:space="preserve">-based drug. </w:t>
      </w:r>
      <w:proofErr w:type="spellStart"/>
      <w:r w:rsidRPr="00DE65B6">
        <w:rPr>
          <w:rStyle w:val="StyleUnderline"/>
          <w:rFonts w:asciiTheme="majorHAnsi" w:hAnsiTheme="majorHAnsi" w:cstheme="majorHAnsi"/>
        </w:rPr>
        <w:t>Epidiolex</w:t>
      </w:r>
      <w:proofErr w:type="spellEnd"/>
      <w:r w:rsidRPr="00DE65B6">
        <w:rPr>
          <w:rStyle w:val="StyleUnderline"/>
          <w:rFonts w:asciiTheme="majorHAnsi" w:hAnsiTheme="majorHAnsi" w:cstheme="majorHAnsi"/>
        </w:rPr>
        <w:t xml:space="preserve"> is a </w:t>
      </w:r>
      <w:r w:rsidRPr="009651FA">
        <w:rPr>
          <w:rStyle w:val="StyleUnderline"/>
          <w:rFonts w:asciiTheme="majorHAnsi" w:hAnsiTheme="majorHAnsi" w:cstheme="majorHAnsi"/>
          <w:highlight w:val="green"/>
        </w:rPr>
        <w:t>treatment for</w:t>
      </w:r>
      <w:r w:rsidRPr="00DE65B6">
        <w:rPr>
          <w:rStyle w:val="StyleUnderline"/>
          <w:rFonts w:asciiTheme="majorHAnsi" w:hAnsiTheme="majorHAnsi" w:cstheme="majorHAnsi"/>
        </w:rPr>
        <w:t xml:space="preserve"> several severe forms of rare childhood </w:t>
      </w:r>
      <w:hyperlink r:id="rId18" w:history="1">
        <w:r w:rsidRPr="009651FA">
          <w:rPr>
            <w:rStyle w:val="StyleUnderline"/>
            <w:rFonts w:asciiTheme="majorHAnsi" w:hAnsiTheme="majorHAnsi" w:cstheme="majorHAnsi"/>
            <w:highlight w:val="green"/>
          </w:rPr>
          <w:t>epilepsy</w:t>
        </w:r>
      </w:hyperlink>
      <w:r w:rsidRPr="00DE65B6">
        <w:rPr>
          <w:rStyle w:val="StyleUnderline"/>
          <w:rFonts w:asciiTheme="majorHAnsi" w:hAnsiTheme="majorHAnsi" w:cstheme="majorHAnsi"/>
        </w:rPr>
        <w:t xml:space="preserve">. </w:t>
      </w:r>
      <w:r w:rsidRPr="00DE65B6">
        <w:rPr>
          <w:rFonts w:asciiTheme="majorHAnsi" w:hAnsiTheme="majorHAnsi" w:cstheme="majorHAnsi"/>
        </w:rPr>
        <w:t xml:space="preserve">CBD is a hot topic for researchers. The National Institutes of Health </w:t>
      </w:r>
      <w:hyperlink r:id="rId19" w:history="1">
        <w:r w:rsidRPr="00DE65B6">
          <w:rPr>
            <w:rStyle w:val="Hyperlink"/>
            <w:rFonts w:asciiTheme="majorHAnsi" w:hAnsiTheme="majorHAnsi" w:cstheme="majorHAnsi"/>
          </w:rPr>
          <w:t>clinical trials</w:t>
        </w:r>
      </w:hyperlink>
      <w:r w:rsidRPr="00DE65B6">
        <w:rPr>
          <w:rFonts w:asciiTheme="majorHAnsi" w:hAnsiTheme="majorHAnsi" w:cstheme="majorHAnsi"/>
        </w:rPr>
        <w:t xml:space="preserve"> database shows more than 160 trials involving CBD that are either active or recruiting. As part of </w:t>
      </w:r>
      <w:hyperlink r:id="rId20" w:history="1">
        <w:r w:rsidRPr="00DE65B6">
          <w:rPr>
            <w:rStyle w:val="StyleUnderline"/>
            <w:rFonts w:asciiTheme="majorHAnsi" w:hAnsiTheme="majorHAnsi" w:cstheme="majorHAnsi"/>
          </w:rPr>
          <w:t>medical marijuana</w:t>
        </w:r>
      </w:hyperlink>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THC</w:t>
      </w:r>
      <w:r w:rsidRPr="00DE65B6">
        <w:rPr>
          <w:rStyle w:val="StyleUnderline"/>
          <w:rFonts w:asciiTheme="majorHAnsi" w:hAnsiTheme="majorHAnsi" w:cstheme="majorHAnsi"/>
        </w:rPr>
        <w:t xml:space="preserve"> helps </w:t>
      </w:r>
      <w:r w:rsidRPr="009651FA">
        <w:rPr>
          <w:rStyle w:val="StyleUnderline"/>
          <w:rFonts w:asciiTheme="majorHAnsi" w:hAnsiTheme="majorHAnsi" w:cstheme="majorHAnsi"/>
          <w:highlight w:val="green"/>
        </w:rPr>
        <w:t>ease</w:t>
      </w:r>
      <w:r w:rsidRPr="00DE65B6">
        <w:rPr>
          <w:rStyle w:val="StyleUnderline"/>
          <w:rFonts w:asciiTheme="majorHAnsi" w:hAnsiTheme="majorHAnsi" w:cstheme="majorHAnsi"/>
        </w:rPr>
        <w:t xml:space="preserve"> things like: </w:t>
      </w:r>
      <w:hyperlink r:id="rId21" w:history="1">
        <w:r w:rsidRPr="009651FA">
          <w:rPr>
            <w:rStyle w:val="StyleUnderline"/>
            <w:rFonts w:asciiTheme="majorHAnsi" w:hAnsiTheme="majorHAnsi" w:cstheme="majorHAnsi"/>
            <w:highlight w:val="green"/>
          </w:rPr>
          <w:t>Multiple sclerosis</w:t>
        </w:r>
      </w:hyperlink>
      <w:r w:rsidRPr="009651FA">
        <w:rPr>
          <w:rStyle w:val="StyleUnderline"/>
          <w:rFonts w:asciiTheme="majorHAnsi" w:hAnsiTheme="majorHAnsi" w:cstheme="majorHAnsi"/>
          <w:highlight w:val="green"/>
        </w:rPr>
        <w:t xml:space="preserve"> pain</w:t>
      </w:r>
      <w:r w:rsidRPr="00DE65B6">
        <w:rPr>
          <w:rStyle w:val="StyleUnderline"/>
          <w:rFonts w:asciiTheme="majorHAnsi" w:hAnsiTheme="majorHAnsi" w:cstheme="majorHAnsi"/>
        </w:rPr>
        <w:t xml:space="preserve">, </w:t>
      </w:r>
      <w:hyperlink r:id="rId22" w:history="1">
        <w:r w:rsidRPr="00DE65B6">
          <w:rPr>
            <w:rStyle w:val="StyleUnderline"/>
            <w:rFonts w:asciiTheme="majorHAnsi" w:hAnsiTheme="majorHAnsi" w:cstheme="majorHAnsi"/>
          </w:rPr>
          <w:t>Nerve pain</w:t>
        </w:r>
      </w:hyperlink>
      <w:r w:rsidRPr="00DE65B6">
        <w:rPr>
          <w:rStyle w:val="StyleUnderline"/>
          <w:rFonts w:asciiTheme="majorHAnsi" w:hAnsiTheme="majorHAnsi" w:cstheme="majorHAnsi"/>
        </w:rPr>
        <w:t xml:space="preserve">, </w:t>
      </w:r>
      <w:hyperlink r:id="rId23" w:history="1">
        <w:r w:rsidRPr="00DE65B6">
          <w:rPr>
            <w:rStyle w:val="StyleUnderline"/>
            <w:rFonts w:asciiTheme="majorHAnsi" w:hAnsiTheme="majorHAnsi" w:cstheme="majorHAnsi"/>
          </w:rPr>
          <w:t>Parkinson's disease</w:t>
        </w:r>
      </w:hyperlink>
      <w:r w:rsidRPr="00DE65B6">
        <w:rPr>
          <w:rStyle w:val="StyleUnderline"/>
          <w:rFonts w:asciiTheme="majorHAnsi" w:hAnsiTheme="majorHAnsi" w:cstheme="majorHAnsi"/>
        </w:rPr>
        <w:t xml:space="preserve"> tremors, </w:t>
      </w:r>
      <w:hyperlink r:id="rId24" w:history="1">
        <w:r w:rsidRPr="00DE65B6">
          <w:rPr>
            <w:rStyle w:val="StyleUnderline"/>
            <w:rFonts w:asciiTheme="majorHAnsi" w:hAnsiTheme="majorHAnsi" w:cstheme="majorHAnsi"/>
          </w:rPr>
          <w:t>Nausea</w:t>
        </w:r>
      </w:hyperlink>
      <w:r w:rsidRPr="00DE65B6">
        <w:rPr>
          <w:rStyle w:val="StyleUnderline"/>
          <w:rFonts w:asciiTheme="majorHAnsi" w:hAnsiTheme="majorHAnsi" w:cstheme="majorHAnsi"/>
        </w:rPr>
        <w:t xml:space="preserve">, </w:t>
      </w:r>
      <w:hyperlink r:id="rId25" w:history="1">
        <w:r w:rsidRPr="00DE65B6">
          <w:rPr>
            <w:rStyle w:val="StyleUnderline"/>
            <w:rFonts w:asciiTheme="majorHAnsi" w:hAnsiTheme="majorHAnsi" w:cstheme="majorHAnsi"/>
          </w:rPr>
          <w:t>Glaucoma</w:t>
        </w:r>
      </w:hyperlink>
      <w:r w:rsidRPr="00DE65B6">
        <w:rPr>
          <w:rStyle w:val="StyleUnderline"/>
          <w:rFonts w:asciiTheme="majorHAnsi" w:hAnsiTheme="majorHAnsi" w:cstheme="majorHAnsi"/>
        </w:rPr>
        <w:t>.</w:t>
      </w:r>
    </w:p>
    <w:p w14:paraId="5F2A700B"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Other purposes don’t make it not a medicine – snorting nutmeg doesn’t make it not a spice, and smoking weed doesn’t make it not medicinal</w:t>
      </w:r>
    </w:p>
    <w:p w14:paraId="7A192E42" w14:textId="77777777" w:rsidR="00E83402" w:rsidRPr="00DE65B6" w:rsidRDefault="00E83402" w:rsidP="00E83402">
      <w:pPr>
        <w:pStyle w:val="Heading4"/>
        <w:rPr>
          <w:rFonts w:asciiTheme="majorHAnsi" w:hAnsiTheme="majorHAnsi" w:cstheme="majorHAnsi"/>
        </w:rPr>
      </w:pPr>
      <w:proofErr w:type="spellStart"/>
      <w:r w:rsidRPr="00DE65B6">
        <w:rPr>
          <w:rFonts w:asciiTheme="majorHAnsi" w:hAnsiTheme="majorHAnsi" w:cstheme="majorHAnsi"/>
        </w:rPr>
        <w:t>Counterinterp</w:t>
      </w:r>
      <w:proofErr w:type="spellEnd"/>
      <w:r w:rsidRPr="00DE65B6">
        <w:rPr>
          <w:rFonts w:asciiTheme="majorHAnsi" w:hAnsiTheme="majorHAnsi" w:cstheme="majorHAnsi"/>
        </w:rPr>
        <w:t xml:space="preserve"> – “medicines” prevent, diagnose, or treat harms</w:t>
      </w:r>
    </w:p>
    <w:p w14:paraId="33109922" w14:textId="77777777" w:rsidR="00E83402" w:rsidRPr="00DE65B6" w:rsidRDefault="00E83402" w:rsidP="00E83402">
      <w:pPr>
        <w:rPr>
          <w:rStyle w:val="StyleUnderline"/>
          <w:rFonts w:asciiTheme="majorHAnsi" w:hAnsiTheme="majorHAnsi" w:cstheme="majorHAnsi"/>
          <w:b w:val="0"/>
        </w:rPr>
      </w:pPr>
      <w:r w:rsidRPr="00DE65B6">
        <w:rPr>
          <w:rFonts w:asciiTheme="majorHAnsi" w:eastAsiaTheme="majorEastAsia" w:hAnsiTheme="majorHAnsi" w:cstheme="majorHAnsi"/>
          <w:b/>
          <w:bCs/>
          <w:sz w:val="26"/>
          <w:szCs w:val="26"/>
        </w:rPr>
        <w:t>MRS 20</w:t>
      </w:r>
      <w:r w:rsidRPr="00DE65B6">
        <w:rPr>
          <w:rFonts w:asciiTheme="majorHAnsi" w:hAnsiTheme="majorHAnsi" w:cstheme="majorHAnsi"/>
        </w:rPr>
        <w:t xml:space="preserve"> [(MAINE REVENUE SERVICE SALES, FUEL &amp; SPECIAL TAX DIVISION) “A REFERENCE GUIDE TO THE SALES AND USE TAX LAW” </w:t>
      </w:r>
      <w:hyperlink r:id="rId26" w:history="1">
        <w:r w:rsidRPr="00DE65B6">
          <w:rPr>
            <w:rStyle w:val="Hyperlink"/>
            <w:rFonts w:asciiTheme="majorHAnsi" w:hAnsiTheme="majorHAnsi" w:cstheme="majorHAnsi"/>
          </w:rPr>
          <w:t>https://www.maine.gov/revenue/sites/maine.gov.revenue/files/inline-files/Reference%20Guide%202020.pdf</w:t>
        </w:r>
      </w:hyperlink>
      <w:r w:rsidRPr="00DE65B6">
        <w:rPr>
          <w:rFonts w:asciiTheme="majorHAnsi" w:hAnsiTheme="majorHAnsi" w:cstheme="majorHAnsi"/>
        </w:rPr>
        <w:t xml:space="preserve"> December 2020] SS</w:t>
      </w:r>
      <w:r w:rsidRPr="009651FA">
        <w:rPr>
          <w:rStyle w:val="StyleUnderline"/>
          <w:rFonts w:asciiTheme="majorHAnsi" w:hAnsiTheme="majorHAnsi" w:cstheme="majorHAnsi"/>
          <w:b w:val="0"/>
          <w:highlight w:val="green"/>
        </w:rPr>
        <w:t xml:space="preserve"> </w:t>
      </w:r>
    </w:p>
    <w:p w14:paraId="1ECF6A45" w14:textId="77777777" w:rsidR="00E83402" w:rsidRPr="00DE65B6" w:rsidRDefault="00E83402" w:rsidP="00E83402">
      <w:pPr>
        <w:rPr>
          <w:rFonts w:asciiTheme="majorHAnsi" w:hAnsiTheme="majorHAnsi" w:cstheme="majorHAnsi"/>
        </w:rPr>
      </w:pPr>
      <w:hyperlink r:id="rId27" w:history="1">
        <w:r w:rsidRPr="009651FA">
          <w:rPr>
            <w:rStyle w:val="StyleUnderline"/>
            <w:rFonts w:asciiTheme="majorHAnsi" w:hAnsiTheme="majorHAnsi" w:cstheme="majorHAnsi"/>
            <w:highlight w:val="green"/>
          </w:rPr>
          <w:t>Medicines</w:t>
        </w:r>
      </w:hyperlink>
      <w:r w:rsidRPr="009651FA">
        <w:rPr>
          <w:rStyle w:val="StyleUnderline"/>
          <w:rFonts w:asciiTheme="majorHAnsi" w:hAnsiTheme="majorHAnsi" w:cstheme="majorHAnsi"/>
          <w:highlight w:val="green"/>
        </w:rPr>
        <w:t> means</w:t>
      </w:r>
      <w:r w:rsidRPr="00DE65B6">
        <w:rPr>
          <w:rStyle w:val="StyleUnderline"/>
          <w:rFonts w:asciiTheme="majorHAnsi" w:hAnsiTheme="majorHAnsi" w:cstheme="majorHAnsi"/>
        </w:rPr>
        <w:t xml:space="preserve"> antibiotics, analgesics, antipyretics, stimulants, sedatives, antitoxins, anesthetics, </w:t>
      </w:r>
      <w:proofErr w:type="spellStart"/>
      <w:r w:rsidRPr="00DE65B6">
        <w:rPr>
          <w:rStyle w:val="StyleUnderline"/>
          <w:rFonts w:asciiTheme="majorHAnsi" w:hAnsiTheme="majorHAnsi" w:cstheme="majorHAnsi"/>
        </w:rPr>
        <w:t>antipruritics</w:t>
      </w:r>
      <w:proofErr w:type="spellEnd"/>
      <w:r w:rsidRPr="00DE65B6">
        <w:rPr>
          <w:rStyle w:val="StyleUnderline"/>
          <w:rFonts w:asciiTheme="majorHAnsi" w:hAnsiTheme="majorHAnsi" w:cstheme="majorHAnsi"/>
        </w:rPr>
        <w:t>, hormones, antihistamines, certain “dermal fillers</w:t>
      </w:r>
      <w:r w:rsidRPr="00DE65B6">
        <w:rPr>
          <w:rFonts w:asciiTheme="majorHAnsi" w:hAnsiTheme="majorHAnsi" w:cstheme="majorHAnsi"/>
        </w:rPr>
        <w:t xml:space="preserve">” (such as </w:t>
      </w:r>
      <w:proofErr w:type="spellStart"/>
      <w:r w:rsidRPr="00DE65B6">
        <w:rPr>
          <w:rFonts w:asciiTheme="majorHAnsi" w:hAnsiTheme="majorHAnsi" w:cstheme="majorHAnsi"/>
        </w:rPr>
        <w:t>BoTox</w:t>
      </w:r>
      <w:proofErr w:type="spellEnd"/>
      <w:r w:rsidRPr="00DE65B6">
        <w:rPr>
          <w:rFonts w:asciiTheme="majorHAnsi" w:hAnsiTheme="majorHAnsi" w:cstheme="majorHAnsi"/>
        </w:rPr>
        <w:t xml:space="preserve">®), </w:t>
      </w:r>
      <w:r w:rsidRPr="00DE65B6">
        <w:rPr>
          <w:rStyle w:val="StyleUnderline"/>
          <w:rFonts w:asciiTheme="majorHAnsi" w:hAnsiTheme="majorHAnsi" w:cstheme="majorHAnsi"/>
        </w:rPr>
        <w:t xml:space="preserve">injectable contrast agents, vitamins, oxygen, </w:t>
      </w:r>
      <w:r w:rsidRPr="00DE65B6">
        <w:rPr>
          <w:rStyle w:val="Emphasis"/>
          <w:rFonts w:asciiTheme="majorHAnsi" w:hAnsiTheme="majorHAnsi" w:cstheme="majorHAnsi"/>
        </w:rPr>
        <w:t xml:space="preserve">vaccines and other </w:t>
      </w:r>
      <w:r w:rsidRPr="009651FA">
        <w:rPr>
          <w:rStyle w:val="Emphasis"/>
          <w:rFonts w:asciiTheme="majorHAnsi" w:hAnsiTheme="majorHAnsi" w:cstheme="majorHAnsi"/>
          <w:highlight w:val="green"/>
        </w:rPr>
        <w:t>substances</w:t>
      </w:r>
      <w:r w:rsidRPr="00DE65B6">
        <w:rPr>
          <w:rStyle w:val="Emphasis"/>
          <w:rFonts w:asciiTheme="majorHAnsi" w:hAnsiTheme="majorHAnsi" w:cstheme="majorHAnsi"/>
        </w:rPr>
        <w:t xml:space="preserve"> that are </w:t>
      </w:r>
      <w:r w:rsidRPr="009651FA">
        <w:rPr>
          <w:rStyle w:val="Emphasis"/>
          <w:rFonts w:asciiTheme="majorHAnsi" w:hAnsiTheme="majorHAnsi" w:cstheme="majorHAnsi"/>
          <w:highlight w:val="green"/>
        </w:rPr>
        <w:t>used in the prevention, diagnosis or treatment of disease or injury</w:t>
      </w:r>
      <w:r w:rsidRPr="00DE65B6">
        <w:rPr>
          <w:rFonts w:asciiTheme="majorHAnsi" w:hAnsiTheme="majorHAnsi" w:cstheme="majorHAnsi"/>
        </w:rPr>
        <w:t xml:space="preserve"> and that either (1) require a prescription in order to be purchased or administered to the retail consumer or patient; or (2) are sold in packaging.</w:t>
      </w:r>
    </w:p>
    <w:p w14:paraId="162CA665"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UN flows aff</w:t>
      </w:r>
    </w:p>
    <w:p w14:paraId="49F8358D" w14:textId="77777777" w:rsidR="00E83402" w:rsidRPr="00DE65B6" w:rsidRDefault="00E83402" w:rsidP="00E83402">
      <w:pPr>
        <w:rPr>
          <w:rFonts w:asciiTheme="majorHAnsi" w:hAnsiTheme="majorHAnsi" w:cstheme="majorHAnsi"/>
        </w:rPr>
      </w:pPr>
      <w:r w:rsidRPr="00DE65B6">
        <w:rPr>
          <w:rStyle w:val="StyleUnderline"/>
          <w:rFonts w:asciiTheme="majorHAnsi" w:hAnsiTheme="majorHAnsi" w:cstheme="majorHAnsi"/>
        </w:rPr>
        <w:t>Sawyer 20</w:t>
      </w:r>
      <w:r w:rsidRPr="00DE65B6">
        <w:rPr>
          <w:rFonts w:asciiTheme="majorHAnsi" w:hAnsiTheme="majorHAnsi" w:cstheme="majorHAnsi"/>
        </w:rPr>
        <w:t xml:space="preserve">, Jonathan. “Cannabis is Now Officially Recognized as Medicine,” December 2, 2020, </w:t>
      </w:r>
      <w:hyperlink r:id="rId28" w:history="1">
        <w:r w:rsidRPr="00DE65B6">
          <w:rPr>
            <w:rStyle w:val="Hyperlink"/>
            <w:rFonts w:asciiTheme="majorHAnsi" w:hAnsiTheme="majorHAnsi" w:cstheme="majorHAnsi"/>
          </w:rPr>
          <w:t>https://www.highsnobiety.com/p/cannabis-recognized-as-medicine/</w:t>
        </w:r>
      </w:hyperlink>
      <w:r w:rsidRPr="00DE65B6">
        <w:rPr>
          <w:rFonts w:asciiTheme="majorHAnsi" w:hAnsiTheme="majorHAnsi" w:cstheme="majorHAnsi"/>
        </w:rPr>
        <w:t xml:space="preserve"> TG</w:t>
      </w:r>
    </w:p>
    <w:p w14:paraId="522B394A" w14:textId="77777777" w:rsidR="00E83402" w:rsidRPr="00DE65B6" w:rsidRDefault="00E83402" w:rsidP="00E83402">
      <w:pPr>
        <w:rPr>
          <w:rStyle w:val="StyleUnderline"/>
          <w:rFonts w:asciiTheme="majorHAnsi" w:hAnsiTheme="majorHAnsi" w:cstheme="majorHAnsi"/>
        </w:rPr>
      </w:pPr>
      <w:r w:rsidRPr="00DE65B6">
        <w:rPr>
          <w:rStyle w:val="StyleUnderline"/>
          <w:rFonts w:asciiTheme="majorHAnsi" w:hAnsiTheme="majorHAnsi" w:cstheme="majorHAnsi"/>
        </w:rPr>
        <w:t xml:space="preserve">In a historic vote, the </w:t>
      </w:r>
      <w:r w:rsidRPr="009651FA">
        <w:rPr>
          <w:rStyle w:val="StyleUnderline"/>
          <w:rFonts w:asciiTheme="majorHAnsi" w:hAnsiTheme="majorHAnsi" w:cstheme="majorHAnsi"/>
          <w:highlight w:val="green"/>
        </w:rPr>
        <w:t>United Nations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determined</w:t>
      </w:r>
      <w:r w:rsidRPr="00DE65B6">
        <w:rPr>
          <w:rStyle w:val="StyleUnderline"/>
          <w:rFonts w:asciiTheme="majorHAnsi" w:hAnsiTheme="majorHAnsi" w:cstheme="majorHAnsi"/>
        </w:rPr>
        <w:t xml:space="preserve"> that </w:t>
      </w:r>
      <w:hyperlink r:id="rId29" w:tgtFrame="_blank" w:history="1">
        <w:r w:rsidRPr="009651FA">
          <w:rPr>
            <w:rStyle w:val="StyleUnderline"/>
            <w:rFonts w:asciiTheme="majorHAnsi" w:hAnsiTheme="majorHAnsi" w:cstheme="majorHAnsi"/>
            <w:highlight w:val="green"/>
          </w:rPr>
          <w:t>cannabis</w:t>
        </w:r>
      </w:hyperlink>
      <w:r w:rsidRPr="009651FA">
        <w:rPr>
          <w:rStyle w:val="StyleUnderline"/>
          <w:rFonts w:asciiTheme="majorHAnsi" w:hAnsiTheme="majorHAnsi" w:cstheme="majorHAnsi"/>
          <w:highlight w:val="green"/>
        </w:rPr>
        <w:t> will</w:t>
      </w:r>
      <w:r w:rsidRPr="00DE65B6">
        <w:rPr>
          <w:rStyle w:val="StyleUnderline"/>
          <w:rFonts w:asciiTheme="majorHAnsi" w:hAnsiTheme="majorHAnsi" w:cstheme="majorHAnsi"/>
        </w:rPr>
        <w:t xml:space="preserve"> now officially </w:t>
      </w:r>
      <w:r w:rsidRPr="009651FA">
        <w:rPr>
          <w:rStyle w:val="StyleUnderline"/>
          <w:rFonts w:asciiTheme="majorHAnsi" w:hAnsiTheme="majorHAnsi" w:cstheme="majorHAnsi"/>
          <w:highlight w:val="green"/>
        </w:rPr>
        <w:t>be recognized as medicine</w:t>
      </w:r>
      <w:r w:rsidRPr="00DE65B6">
        <w:rPr>
          <w:rStyle w:val="StyleUnderline"/>
          <w:rFonts w:asciiTheme="majorHAnsi" w:hAnsiTheme="majorHAnsi" w:cstheme="majorHAnsi"/>
        </w:rPr>
        <w:t>.</w:t>
      </w:r>
    </w:p>
    <w:p w14:paraId="5F41A845" w14:textId="77777777" w:rsidR="00E83402" w:rsidRPr="00DE65B6" w:rsidRDefault="00E83402" w:rsidP="00E83402">
      <w:pPr>
        <w:rPr>
          <w:rStyle w:val="StyleUnderline"/>
          <w:rFonts w:asciiTheme="majorHAnsi" w:hAnsiTheme="majorHAnsi" w:cstheme="majorHAnsi"/>
        </w:rPr>
      </w:pPr>
      <w:hyperlink r:id="rId30" w:tgtFrame="_blank" w:history="1">
        <w:r w:rsidRPr="00DE65B6">
          <w:rPr>
            <w:rStyle w:val="Hyperlink"/>
            <w:rFonts w:asciiTheme="majorHAnsi" w:hAnsiTheme="majorHAnsi" w:cstheme="majorHAnsi"/>
          </w:rPr>
          <w:t>Vice</w:t>
        </w:r>
      </w:hyperlink>
      <w:r w:rsidRPr="00DE65B6">
        <w:rPr>
          <w:rFonts w:asciiTheme="majorHAnsi" w:hAnsiTheme="majorHAnsi" w:cstheme="majorHAnsi"/>
        </w:rPr>
        <w:t xml:space="preserve"> reports that the vote to remove cannabis from Schedule IV of the 1961 Single Convention on Narcotic Drugs was </w:t>
      </w:r>
      <w:r w:rsidRPr="00DE65B6">
        <w:rPr>
          <w:rStyle w:val="StyleUnderline"/>
          <w:rFonts w:asciiTheme="majorHAnsi" w:hAnsiTheme="majorHAnsi" w:cstheme="majorHAnsi"/>
        </w:rPr>
        <w:t>won by a count of 27 to 25 votes, with the United States and United Kingdom voting in favor of the recognition. Those opposed included Russia, China, Nigeria, and Pakistan, among others.</w:t>
      </w:r>
    </w:p>
    <w:p w14:paraId="74E1377B" w14:textId="77777777" w:rsidR="00E83402" w:rsidRPr="00DE65B6" w:rsidRDefault="00E83402" w:rsidP="00E83402">
      <w:pPr>
        <w:rPr>
          <w:rFonts w:asciiTheme="majorHAnsi" w:hAnsiTheme="majorHAnsi" w:cstheme="majorHAnsi"/>
        </w:rPr>
      </w:pPr>
      <w:r w:rsidRPr="00DE65B6">
        <w:rPr>
          <w:rFonts w:asciiTheme="majorHAnsi" w:hAnsiTheme="majorHAnsi" w:cstheme="majorHAnsi"/>
        </w:rPr>
        <w:t xml:space="preserve">The UN ultimately voted to remove cannabis from the list of drugs that are thought to have little medical benefits, as </w:t>
      </w:r>
      <w:r w:rsidRPr="00DE65B6">
        <w:rPr>
          <w:rStyle w:val="StyleUnderline"/>
          <w:rFonts w:asciiTheme="majorHAnsi" w:hAnsiTheme="majorHAnsi" w:cstheme="majorHAnsi"/>
        </w:rPr>
        <w:t xml:space="preserve">the plant has been </w:t>
      </w:r>
      <w:r w:rsidRPr="009651FA">
        <w:rPr>
          <w:rStyle w:val="StyleUnderline"/>
          <w:rFonts w:asciiTheme="majorHAnsi" w:hAnsiTheme="majorHAnsi" w:cstheme="majorHAnsi"/>
          <w:highlight w:val="green"/>
        </w:rPr>
        <w:t>used therapeutically</w:t>
      </w:r>
      <w:r w:rsidRPr="00DE65B6">
        <w:rPr>
          <w:rStyle w:val="StyleUnderline"/>
          <w:rFonts w:asciiTheme="majorHAnsi" w:hAnsiTheme="majorHAnsi" w:cstheme="majorHAnsi"/>
        </w:rPr>
        <w:t xml:space="preserve"> for thousands of years</w:t>
      </w:r>
      <w:r w:rsidRPr="00DE65B6">
        <w:rPr>
          <w:rFonts w:asciiTheme="majorHAnsi" w:hAnsiTheme="majorHAnsi" w:cstheme="majorHAnsi"/>
        </w:rPr>
        <w:t xml:space="preserve">. And although </w:t>
      </w:r>
      <w:r w:rsidRPr="00DE65B6">
        <w:rPr>
          <w:rStyle w:val="StyleUnderline"/>
          <w:rFonts w:asciiTheme="majorHAnsi" w:hAnsiTheme="majorHAnsi" w:cstheme="majorHAnsi"/>
        </w:rPr>
        <w:t>it will now be recognized as medicine</w:t>
      </w:r>
      <w:r w:rsidRPr="00DE65B6">
        <w:rPr>
          <w:rFonts w:asciiTheme="majorHAnsi" w:hAnsiTheme="majorHAnsi" w:cstheme="majorHAnsi"/>
        </w:rPr>
        <w:t>, marijuana remains banned for non-medical use, per the UN.</w:t>
      </w:r>
    </w:p>
    <w:p w14:paraId="7F1A5068"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Prefer:</w:t>
      </w:r>
    </w:p>
    <w:p w14:paraId="2F8BA72F"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1] Topic ed – the advantage proves literature controversy and it’s unique given the global cannabis legalization trend – err towards inclusion to incentivize deep research skills and broaden topic ed which o/w since they’re the only portable impacts</w:t>
      </w:r>
    </w:p>
    <w:p w14:paraId="1B99843A"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 xml:space="preserve">2] </w:t>
      </w:r>
      <w:proofErr w:type="spellStart"/>
      <w:r w:rsidRPr="00DE65B6">
        <w:rPr>
          <w:rFonts w:asciiTheme="majorHAnsi" w:hAnsiTheme="majorHAnsi" w:cstheme="majorHAnsi"/>
        </w:rPr>
        <w:t>Overlimiting</w:t>
      </w:r>
      <w:proofErr w:type="spellEnd"/>
      <w:r w:rsidRPr="00DE65B6">
        <w:rPr>
          <w:rFonts w:asciiTheme="majorHAnsi" w:hAnsiTheme="majorHAnsi" w:cstheme="majorHAnsi"/>
        </w:rPr>
        <w:t xml:space="preserve"> – affs get wrecked by </w:t>
      </w:r>
      <w:proofErr w:type="spellStart"/>
      <w:r w:rsidRPr="00DE65B6">
        <w:rPr>
          <w:rFonts w:asciiTheme="majorHAnsi" w:hAnsiTheme="majorHAnsi" w:cstheme="majorHAnsi"/>
        </w:rPr>
        <w:t>hyperspecific</w:t>
      </w:r>
      <w:proofErr w:type="spellEnd"/>
      <w:r w:rsidRPr="00DE65B6">
        <w:rPr>
          <w:rFonts w:asciiTheme="majorHAnsi" w:hAnsiTheme="majorHAnsi" w:cstheme="majorHAnsi"/>
        </w:rPr>
        <w:t xml:space="preserve"> case negs and the distribution counterplan, also creates stale clash which link turns the impact to limits</w:t>
      </w:r>
    </w:p>
    <w:p w14:paraId="6B7269DA"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3] Functional limits and generics – solvency advocates, inherency requires squo IPP, and small affs lose to Ks, NCs, or innovation</w:t>
      </w:r>
    </w:p>
    <w:p w14:paraId="1F53C6A9"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4] No ground loss or limits explosion – including cannabis doesn’t substantially increase the research burden and there’s no structural difference between our definition and theirs</w:t>
      </w:r>
    </w:p>
    <w:p w14:paraId="6BF8FB9D" w14:textId="77777777" w:rsidR="00E83402" w:rsidRPr="00DE65B6" w:rsidRDefault="00E83402" w:rsidP="00E83402">
      <w:pPr>
        <w:rPr>
          <w:rFonts w:asciiTheme="majorHAnsi" w:hAnsiTheme="majorHAnsi" w:cstheme="majorHAnsi"/>
        </w:rPr>
      </w:pPr>
    </w:p>
    <w:p w14:paraId="49D9950B"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 xml:space="preserve">**Aff RVIs for skew – A] time crunched 1AR needs to split the 2N and protect the 2AR from a </w:t>
      </w:r>
      <w:proofErr w:type="gramStart"/>
      <w:r w:rsidRPr="00DE65B6">
        <w:rPr>
          <w:rFonts w:asciiTheme="majorHAnsi" w:hAnsiTheme="majorHAnsi" w:cstheme="majorHAnsi"/>
        </w:rPr>
        <w:t>6 minute</w:t>
      </w:r>
      <w:proofErr w:type="gramEnd"/>
      <w:r w:rsidRPr="00DE65B6">
        <w:rPr>
          <w:rFonts w:asciiTheme="majorHAnsi" w:hAnsiTheme="majorHAnsi" w:cstheme="majorHAnsi"/>
        </w:rPr>
        <w:t xml:space="preserve"> collapse, B] deters reading </w:t>
      </w:r>
      <w:proofErr w:type="spellStart"/>
      <w:r w:rsidRPr="00DE65B6">
        <w:rPr>
          <w:rFonts w:asciiTheme="majorHAnsi" w:hAnsiTheme="majorHAnsi" w:cstheme="majorHAnsi"/>
        </w:rPr>
        <w:t>friv</w:t>
      </w:r>
      <w:proofErr w:type="spellEnd"/>
      <w:r w:rsidRPr="00DE65B6">
        <w:rPr>
          <w:rFonts w:asciiTheme="majorHAnsi" w:hAnsiTheme="majorHAnsi" w:cstheme="majorHAnsi"/>
        </w:rPr>
        <w:t xml:space="preserve"> shells to split the 1ar which reduces time for topic ed</w:t>
      </w:r>
    </w:p>
    <w:p w14:paraId="3B37AD20" w14:textId="3905A8F7" w:rsidR="00E83402" w:rsidRDefault="00E83402" w:rsidP="00E83402">
      <w:pPr>
        <w:pStyle w:val="Heading4"/>
        <w:rPr>
          <w:rFonts w:asciiTheme="majorHAnsi" w:hAnsiTheme="majorHAnsi" w:cstheme="majorHAnsi"/>
        </w:rPr>
      </w:pPr>
      <w:r w:rsidRPr="00DE65B6">
        <w:rPr>
          <w:rFonts w:asciiTheme="majorHAnsi" w:hAnsiTheme="majorHAnsi" w:cstheme="majorHAnsi"/>
        </w:rPr>
        <w:t>**Reasonability—voting neg requires sacrificing substance which means abuse on T has to outweigh the abuse of voting on T.</w:t>
      </w:r>
    </w:p>
    <w:p w14:paraId="292FF109" w14:textId="2A90CB83" w:rsidR="00E83402" w:rsidRPr="00E83402" w:rsidRDefault="00E83402" w:rsidP="00E83402">
      <w:pPr>
        <w:pStyle w:val="Heading4"/>
      </w:pPr>
      <w:r>
        <w:t xml:space="preserve">Weigh the DA of substance </w:t>
      </w:r>
      <w:proofErr w:type="spellStart"/>
      <w:r>
        <w:t>crwodout</w:t>
      </w:r>
      <w:proofErr w:type="spellEnd"/>
      <w:r>
        <w:t xml:space="preserve"> vs the standard. </w:t>
      </w:r>
    </w:p>
    <w:p w14:paraId="250812BB" w14:textId="77777777" w:rsidR="00E83402" w:rsidRDefault="00E83402" w:rsidP="00E83402">
      <w:pPr>
        <w:pStyle w:val="Heading3"/>
      </w:pPr>
    </w:p>
    <w:p w14:paraId="3376A303" w14:textId="45086E5F" w:rsidR="00E83402" w:rsidRDefault="00E83402" w:rsidP="00E83402">
      <w:pPr>
        <w:pStyle w:val="Heading3"/>
      </w:pPr>
      <w:r>
        <w:lastRenderedPageBreak/>
        <w:t>Util</w:t>
      </w:r>
    </w:p>
    <w:p w14:paraId="6F7EF9EA" w14:textId="15122D36" w:rsidR="003C3571" w:rsidRPr="003C3571" w:rsidRDefault="003C3571" w:rsidP="003C3571">
      <w:pPr>
        <w:rPr>
          <w:b/>
          <w:bCs/>
          <w:color w:val="00B050"/>
          <w:sz w:val="26"/>
          <w:szCs w:val="26"/>
        </w:rPr>
      </w:pPr>
      <w:r>
        <w:rPr>
          <w:b/>
          <w:bCs/>
          <w:color w:val="00B050"/>
          <w:sz w:val="26"/>
          <w:szCs w:val="26"/>
        </w:rPr>
        <w:t xml:space="preserve">They’ve only isolated instances of bad actors, doesn’t </w:t>
      </w:r>
      <w:proofErr w:type="spellStart"/>
      <w:r>
        <w:rPr>
          <w:b/>
          <w:bCs/>
          <w:color w:val="00B050"/>
          <w:sz w:val="26"/>
          <w:szCs w:val="26"/>
        </w:rPr>
        <w:t>disprvoe</w:t>
      </w:r>
      <w:proofErr w:type="spellEnd"/>
      <w:r>
        <w:rPr>
          <w:b/>
          <w:bCs/>
          <w:color w:val="00B050"/>
          <w:sz w:val="26"/>
          <w:szCs w:val="26"/>
        </w:rPr>
        <w:t xml:space="preserve"> the moral theory</w:t>
      </w:r>
    </w:p>
    <w:p w14:paraId="64B01457" w14:textId="77777777" w:rsidR="00E83402" w:rsidRPr="00DE65B6" w:rsidRDefault="00E83402" w:rsidP="00E83402">
      <w:pPr>
        <w:pStyle w:val="Heading3"/>
        <w:rPr>
          <w:rFonts w:asciiTheme="majorHAnsi" w:hAnsiTheme="majorHAnsi" w:cstheme="majorHAnsi"/>
        </w:rPr>
      </w:pPr>
      <w:r w:rsidRPr="00DE65B6">
        <w:rPr>
          <w:rFonts w:asciiTheme="majorHAnsi" w:hAnsiTheme="majorHAnsi" w:cstheme="majorHAnsi"/>
        </w:rPr>
        <w:lastRenderedPageBreak/>
        <w:t>XT Actor Spec – Long</w:t>
      </w:r>
    </w:p>
    <w:p w14:paraId="52092D96" w14:textId="77777777" w:rsidR="00E83402" w:rsidRPr="00DE65B6" w:rsidRDefault="00E83402" w:rsidP="00E83402">
      <w:pPr>
        <w:pStyle w:val="Heading4"/>
        <w:rPr>
          <w:rFonts w:asciiTheme="majorHAnsi" w:hAnsiTheme="majorHAnsi" w:cstheme="majorHAnsi"/>
        </w:rPr>
      </w:pPr>
      <w:r w:rsidRPr="00DE65B6">
        <w:rPr>
          <w:rFonts w:asciiTheme="majorHAnsi" w:eastAsia="Calibri" w:hAnsiTheme="majorHAnsi" w:cstheme="majorHAnsi"/>
        </w:rPr>
        <w:t xml:space="preserve">Extend </w:t>
      </w:r>
      <w:proofErr w:type="spellStart"/>
      <w:r w:rsidRPr="00DE65B6">
        <w:rPr>
          <w:rFonts w:asciiTheme="majorHAnsi" w:eastAsia="Calibri" w:hAnsiTheme="majorHAnsi" w:cstheme="majorHAnsi"/>
        </w:rPr>
        <w:t>aspec</w:t>
      </w:r>
      <w:proofErr w:type="spellEnd"/>
      <w:r w:rsidRPr="00DE65B6">
        <w:rPr>
          <w:rFonts w:asciiTheme="majorHAnsi" w:eastAsia="Calibri" w:hAnsiTheme="majorHAnsi" w:cstheme="majorHAnsi"/>
        </w:rPr>
        <w:t xml:space="preserve"> – </w:t>
      </w:r>
      <w:r w:rsidRPr="00DE65B6">
        <w:rPr>
          <w:rFonts w:asciiTheme="majorHAnsi" w:hAnsiTheme="majorHAnsi" w:cstheme="majorHAnsi"/>
        </w:rPr>
        <w:t>governments are limited by scarce resources which means they inevitably have to make decisions about who to serve. The government can’t send one police car to two robberies at once so one gets prioritized which makes it responsible for omitting to rectify the violation—the only non-arbitrary way to make that decision is to value everyone equally and aggregate.</w:t>
      </w:r>
    </w:p>
    <w:p w14:paraId="4526C77B" w14:textId="77777777" w:rsidR="00E83402" w:rsidRPr="00DE65B6" w:rsidRDefault="00E83402" w:rsidP="00E83402">
      <w:pPr>
        <w:pStyle w:val="Heading4"/>
        <w:rPr>
          <w:rFonts w:asciiTheme="majorHAnsi" w:hAnsiTheme="majorHAnsi" w:cstheme="majorHAnsi"/>
        </w:rPr>
      </w:pPr>
      <w:r w:rsidRPr="00DE65B6">
        <w:rPr>
          <w:rFonts w:asciiTheme="majorHAnsi" w:eastAsia="Calibri" w:hAnsiTheme="majorHAnsi" w:cstheme="majorHAnsi"/>
        </w:rPr>
        <w:t>Actor specificity comes first – d</w:t>
      </w:r>
      <w:r w:rsidRPr="00DE65B6">
        <w:rPr>
          <w:rFonts w:asciiTheme="majorHAnsi" w:hAnsiTheme="majorHAnsi" w:cstheme="majorHAnsi"/>
        </w:rPr>
        <w:t>ifferent agents have different ethical standings that change the way they evaluate action</w:t>
      </w:r>
    </w:p>
    <w:p w14:paraId="7BBF9A6A" w14:textId="77777777" w:rsidR="00E83402" w:rsidRPr="00DE65B6" w:rsidRDefault="00E83402" w:rsidP="00E83402">
      <w:pPr>
        <w:rPr>
          <w:rFonts w:asciiTheme="majorHAnsi" w:hAnsiTheme="majorHAnsi" w:cstheme="majorHAnsi"/>
        </w:rPr>
      </w:pPr>
    </w:p>
    <w:p w14:paraId="0093C175" w14:textId="77777777" w:rsidR="00E83402" w:rsidRPr="00DE65B6" w:rsidRDefault="00E83402" w:rsidP="00E83402">
      <w:pPr>
        <w:pStyle w:val="Heading3"/>
        <w:rPr>
          <w:rFonts w:asciiTheme="majorHAnsi" w:hAnsiTheme="majorHAnsi" w:cstheme="majorHAnsi"/>
        </w:rPr>
      </w:pPr>
      <w:r w:rsidRPr="00DE65B6">
        <w:rPr>
          <w:rFonts w:asciiTheme="majorHAnsi" w:hAnsiTheme="majorHAnsi" w:cstheme="majorHAnsi"/>
        </w:rPr>
        <w:lastRenderedPageBreak/>
        <w:t>Intuitions o/w</w:t>
      </w:r>
    </w:p>
    <w:p w14:paraId="3F715D2D"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Intuitions are the highest level on the framework debate:</w:t>
      </w:r>
    </w:p>
    <w:p w14:paraId="7B105F9C" w14:textId="77777777" w:rsidR="00E83402" w:rsidRPr="00DE65B6" w:rsidRDefault="00E83402" w:rsidP="00E83402">
      <w:pPr>
        <w:pStyle w:val="Heading4"/>
        <w:rPr>
          <w:rFonts w:asciiTheme="majorHAnsi" w:hAnsiTheme="majorHAnsi" w:cstheme="majorHAnsi"/>
        </w:rPr>
      </w:pPr>
      <w:r w:rsidRPr="00DE65B6">
        <w:rPr>
          <w:rFonts w:asciiTheme="majorHAnsi" w:hAnsiTheme="majorHAnsi" w:cstheme="majorHAnsi"/>
        </w:rPr>
        <w:t xml:space="preserve">1] Real-world: if a moral philosopher like </w:t>
      </w:r>
      <w:proofErr w:type="spellStart"/>
      <w:r w:rsidRPr="00DE65B6">
        <w:rPr>
          <w:rFonts w:asciiTheme="majorHAnsi" w:hAnsiTheme="majorHAnsi" w:cstheme="majorHAnsi"/>
        </w:rPr>
        <w:t>Korsgaard</w:t>
      </w:r>
      <w:proofErr w:type="spellEnd"/>
      <w:r w:rsidRPr="00DE65B6">
        <w:rPr>
          <w:rFonts w:asciiTheme="majorHAnsi" w:hAnsiTheme="majorHAnsi" w:cstheme="majorHAnsi"/>
        </w:rPr>
        <w:t xml:space="preserve"> presented an ethical theory and someone pointed out that it justified genocide, </w:t>
      </w:r>
      <w:proofErr w:type="spellStart"/>
      <w:r w:rsidRPr="00DE65B6">
        <w:rPr>
          <w:rFonts w:asciiTheme="majorHAnsi" w:hAnsiTheme="majorHAnsi" w:cstheme="majorHAnsi"/>
        </w:rPr>
        <w:t>Korsgaard</w:t>
      </w:r>
      <w:proofErr w:type="spellEnd"/>
      <w:r w:rsidRPr="00DE65B6">
        <w:rPr>
          <w:rFonts w:asciiTheme="majorHAnsi" w:hAnsiTheme="majorHAnsi" w:cstheme="majorHAnsi"/>
        </w:rPr>
        <w:t xml:space="preserve"> wouldn’t be like “well you haven’t justified why genocide is bad,” she would revise her theory to account for a major mistake. Debate’s obsession with tabula rasa centers on only evaluating the logic of the syllogism, which is inconsistent with how actual philosophers philosophize.</w:t>
      </w:r>
    </w:p>
    <w:p w14:paraId="3E30EE4A" w14:textId="77777777" w:rsidR="00E83402" w:rsidRPr="003C3571" w:rsidRDefault="00E83402" w:rsidP="00E83402">
      <w:pPr>
        <w:pStyle w:val="Heading4"/>
        <w:rPr>
          <w:rFonts w:asciiTheme="majorHAnsi" w:hAnsiTheme="majorHAnsi" w:cstheme="majorHAnsi"/>
          <w:color w:val="00B050"/>
        </w:rPr>
      </w:pPr>
      <w:r w:rsidRPr="003C3571">
        <w:rPr>
          <w:rFonts w:asciiTheme="majorHAnsi" w:hAnsiTheme="majorHAnsi" w:cstheme="majorHAnsi"/>
          <w:color w:val="00B050"/>
        </w:rPr>
        <w:t>2] Probability: a 300-page thesis that concluded “Holocaust good” obviously messed up somewhere along the chain of reasoning, even if you can’t immediately pinpoint where. That means if a framework results in unintuitive conclusions that’s a reason it’s most likely wrong even if we don’t know exactly why.</w:t>
      </w:r>
    </w:p>
    <w:p w14:paraId="6F7F0EC6" w14:textId="1DE0C903" w:rsidR="00E83402" w:rsidRDefault="00E83402" w:rsidP="00E83402">
      <w:pPr>
        <w:pStyle w:val="Heading3"/>
      </w:pPr>
      <w:r>
        <w:lastRenderedPageBreak/>
        <w:t>LBL</w:t>
      </w:r>
    </w:p>
    <w:p w14:paraId="538C41E5" w14:textId="302F3875" w:rsidR="00E83402" w:rsidRDefault="00E83402" w:rsidP="00E83402">
      <w:pPr>
        <w:pStyle w:val="Heading4"/>
      </w:pPr>
      <w:r>
        <w:t xml:space="preserve">1] Not repugnant –pain </w:t>
      </w:r>
      <w:proofErr w:type="spellStart"/>
      <w:r>
        <w:t>instrisicaly</w:t>
      </w:r>
      <w:proofErr w:type="spellEnd"/>
      <w:r>
        <w:t xml:space="preserve"> bad, </w:t>
      </w:r>
      <w:proofErr w:type="spellStart"/>
      <w:r>
        <w:t>plealsure</w:t>
      </w:r>
      <w:proofErr w:type="spellEnd"/>
      <w:r>
        <w:t xml:space="preserve"> </w:t>
      </w:r>
      <w:proofErr w:type="spellStart"/>
      <w:r>
        <w:t>intrisically</w:t>
      </w:r>
      <w:proofErr w:type="spellEnd"/>
      <w:r>
        <w:t xml:space="preserve"> valuable, that’s </w:t>
      </w:r>
      <w:proofErr w:type="spellStart"/>
      <w:r>
        <w:t>moen</w:t>
      </w:r>
      <w:proofErr w:type="spellEnd"/>
    </w:p>
    <w:p w14:paraId="1E95ABCF" w14:textId="00AEF627" w:rsidR="00E83402" w:rsidRDefault="00E83402" w:rsidP="00E83402">
      <w:pPr>
        <w:pStyle w:val="Heading4"/>
      </w:pPr>
      <w:r>
        <w:t xml:space="preserve">2] White oppression and </w:t>
      </w:r>
      <w:proofErr w:type="spellStart"/>
      <w:r>
        <w:t>lynchings</w:t>
      </w:r>
      <w:proofErr w:type="spellEnd"/>
      <w:r>
        <w:t xml:space="preserve"> and the Haitian revolution is </w:t>
      </w:r>
      <w:proofErr w:type="spellStart"/>
      <w:proofErr w:type="gramStart"/>
      <w:r>
        <w:t>a</w:t>
      </w:r>
      <w:proofErr w:type="spellEnd"/>
      <w:proofErr w:type="gramEnd"/>
      <w:r>
        <w:t xml:space="preserve"> instance of bad actors but doesn’t prove the theory wrong, every moral theory has moral defector nonuq</w:t>
      </w:r>
    </w:p>
    <w:p w14:paraId="3DF1B3B5" w14:textId="3949C952" w:rsidR="00E83402" w:rsidRDefault="00E83402" w:rsidP="00E83402">
      <w:pPr>
        <w:pStyle w:val="Heading4"/>
      </w:pPr>
      <w:r>
        <w:t xml:space="preserve">3] if pain of minority o/w </w:t>
      </w:r>
      <w:proofErr w:type="gramStart"/>
      <w:r>
        <w:t>e.g.</w:t>
      </w:r>
      <w:proofErr w:type="gramEnd"/>
      <w:r>
        <w:t xml:space="preserve"> slavery, util condemns – still possible to center around Black oppression</w:t>
      </w:r>
    </w:p>
    <w:p w14:paraId="5EBD1871" w14:textId="483F4C10" w:rsidR="00E83402" w:rsidRDefault="00E83402" w:rsidP="00E83402">
      <w:pPr>
        <w:pStyle w:val="Heading4"/>
      </w:pPr>
      <w:r>
        <w:t xml:space="preserve">4] </w:t>
      </w:r>
      <w:proofErr w:type="spellStart"/>
      <w:proofErr w:type="gramStart"/>
      <w:r>
        <w:t>aggregation;tradefoofs</w:t>
      </w:r>
      <w:proofErr w:type="spellEnd"/>
      <w:proofErr w:type="gramEnd"/>
      <w:r>
        <w:t xml:space="preserve">/aggregation resolves the </w:t>
      </w:r>
      <w:proofErr w:type="spellStart"/>
      <w:r>
        <w:t>is</w:t>
      </w:r>
      <w:proofErr w:type="spellEnd"/>
      <w:r>
        <w:t>/ought fallacy</w:t>
      </w:r>
    </w:p>
    <w:p w14:paraId="3F55CA1F" w14:textId="41C36414" w:rsidR="00E83402" w:rsidRDefault="00E83402" w:rsidP="00E83402">
      <w:pPr>
        <w:pStyle w:val="Heading4"/>
      </w:pPr>
      <w:r>
        <w:t xml:space="preserve">5] not everything leads to </w:t>
      </w:r>
      <w:proofErr w:type="spellStart"/>
      <w:r>
        <w:t>extinciton</w:t>
      </w:r>
      <w:proofErr w:type="spellEnd"/>
      <w:r>
        <w:t xml:space="preserve"> – you can weigh the probabilities and </w:t>
      </w:r>
      <w:proofErr w:type="spellStart"/>
      <w:r>
        <w:t>magnitue</w:t>
      </w:r>
      <w:proofErr w:type="spellEnd"/>
    </w:p>
    <w:p w14:paraId="0EEBE7A8" w14:textId="6B6641D9" w:rsidR="003F1715" w:rsidRDefault="003F1715" w:rsidP="00E83402">
      <w:pPr>
        <w:pStyle w:val="Heading3"/>
      </w:pPr>
      <w:r>
        <w:lastRenderedPageBreak/>
        <w:t>K – fwk</w:t>
      </w:r>
    </w:p>
    <w:p w14:paraId="4CF90F01" w14:textId="77777777" w:rsidR="003F1715" w:rsidRPr="00DE65B6" w:rsidRDefault="003F1715" w:rsidP="003F1715">
      <w:pPr>
        <w:pStyle w:val="Heading3"/>
        <w:rPr>
          <w:rFonts w:asciiTheme="majorHAnsi" w:hAnsiTheme="majorHAnsi" w:cstheme="majorHAnsi"/>
        </w:rPr>
      </w:pPr>
      <w:r w:rsidRPr="00DE65B6">
        <w:rPr>
          <w:rFonts w:asciiTheme="majorHAnsi" w:hAnsiTheme="majorHAnsi" w:cstheme="majorHAnsi"/>
        </w:rPr>
        <w:lastRenderedPageBreak/>
        <w:t>1AR Framework</w:t>
      </w:r>
    </w:p>
    <w:p w14:paraId="09C165DE" w14:textId="77777777" w:rsidR="003F1715" w:rsidRPr="00DE65B6" w:rsidRDefault="003F1715" w:rsidP="003F1715">
      <w:pPr>
        <w:pStyle w:val="Heading4"/>
        <w:rPr>
          <w:rFonts w:asciiTheme="majorHAnsi" w:hAnsiTheme="majorHAnsi" w:cstheme="majorHAnsi"/>
          <w:color w:val="FF0000"/>
        </w:rPr>
      </w:pPr>
      <w:r w:rsidRPr="00DE65B6">
        <w:rPr>
          <w:rFonts w:asciiTheme="majorHAnsi" w:hAnsiTheme="majorHAnsi" w:cstheme="majorHAnsi"/>
        </w:rPr>
        <w:t xml:space="preserve">Framework – </w:t>
      </w:r>
      <w:r>
        <w:rPr>
          <w:rFonts w:asciiTheme="majorHAnsi" w:hAnsiTheme="majorHAnsi" w:cstheme="majorHAnsi"/>
        </w:rPr>
        <w:t>[</w:t>
      </w:r>
      <w:r w:rsidRPr="00DE65B6">
        <w:rPr>
          <w:rFonts w:asciiTheme="majorHAnsi" w:hAnsiTheme="majorHAnsi" w:cstheme="majorHAnsi"/>
        </w:rPr>
        <w:t xml:space="preserve">determine the plan’s desirability thru </w:t>
      </w:r>
      <w:proofErr w:type="spellStart"/>
      <w:r w:rsidRPr="00DE65B6">
        <w:rPr>
          <w:rFonts w:asciiTheme="majorHAnsi" w:hAnsiTheme="majorHAnsi" w:cstheme="majorHAnsi"/>
        </w:rPr>
        <w:t>fiated</w:t>
      </w:r>
      <w:proofErr w:type="spellEnd"/>
      <w:r w:rsidRPr="00DE65B6">
        <w:rPr>
          <w:rFonts w:asciiTheme="majorHAnsi" w:hAnsiTheme="majorHAnsi" w:cstheme="majorHAnsi"/>
        </w:rPr>
        <w:t xml:space="preserve"> consequences</w:t>
      </w:r>
      <w:r>
        <w:rPr>
          <w:rFonts w:asciiTheme="majorHAnsi" w:hAnsiTheme="majorHAnsi" w:cstheme="majorHAnsi"/>
        </w:rPr>
        <w:t>/weigh the affs consequences vs the K]</w:t>
      </w:r>
      <w:r w:rsidRPr="00DE65B6">
        <w:rPr>
          <w:rFonts w:asciiTheme="majorHAnsi" w:hAnsiTheme="majorHAnsi" w:cstheme="majorHAnsi"/>
        </w:rPr>
        <w:t xml:space="preserve"> – a) fairness – forces 1AR restart since they can criticize infinite random things, b) outweighs – debate’s a competitive game with wins and losses</w:t>
      </w:r>
      <w:r>
        <w:rPr>
          <w:rFonts w:asciiTheme="majorHAnsi" w:hAnsiTheme="majorHAnsi" w:cstheme="majorHAnsi"/>
        </w:rPr>
        <w:t xml:space="preserve"> and</w:t>
      </w:r>
      <w:r w:rsidRPr="00DE65B6">
        <w:rPr>
          <w:rFonts w:asciiTheme="majorHAnsi" w:hAnsiTheme="majorHAnsi" w:cstheme="majorHAnsi"/>
        </w:rPr>
        <w:t xml:space="preserve"> they can still weigh </w:t>
      </w:r>
      <w:proofErr w:type="spellStart"/>
      <w:r w:rsidRPr="00DE65B6">
        <w:rPr>
          <w:rFonts w:asciiTheme="majorHAnsi" w:hAnsiTheme="majorHAnsi" w:cstheme="majorHAnsi"/>
        </w:rPr>
        <w:t>disads</w:t>
      </w:r>
      <w:proofErr w:type="spellEnd"/>
      <w:r w:rsidRPr="00DE65B6">
        <w:rPr>
          <w:rFonts w:asciiTheme="majorHAnsi" w:hAnsiTheme="majorHAnsi" w:cstheme="majorHAnsi"/>
        </w:rPr>
        <w:t xml:space="preserve"> the aff causes</w:t>
      </w:r>
      <w:r w:rsidRPr="00DE65B6">
        <w:rPr>
          <w:rFonts w:asciiTheme="majorHAnsi" w:hAnsiTheme="majorHAnsi" w:cstheme="majorHAnsi"/>
          <w:color w:val="FF0000"/>
        </w:rPr>
        <w:t xml:space="preserve">, c) our </w:t>
      </w:r>
      <w:r>
        <w:rPr>
          <w:rFonts w:asciiTheme="majorHAnsi" w:hAnsiTheme="majorHAnsi" w:cstheme="majorHAnsi"/>
          <w:color w:val="FF0000"/>
        </w:rPr>
        <w:t>scholarship is oriented towards passing the plan so it makes no sense to separate them</w:t>
      </w:r>
    </w:p>
    <w:p w14:paraId="1B9BC42B" w14:textId="6C58D3AE" w:rsidR="003F1715" w:rsidRDefault="003F1715" w:rsidP="003F1715">
      <w:pPr>
        <w:pStyle w:val="Heading4"/>
        <w:rPr>
          <w:rFonts w:asciiTheme="majorHAnsi" w:hAnsiTheme="majorHAnsi" w:cstheme="majorHAnsi"/>
        </w:rPr>
      </w:pPr>
      <w:r w:rsidRPr="00DE65B6">
        <w:rPr>
          <w:rFonts w:asciiTheme="majorHAnsi" w:hAnsiTheme="majorHAnsi" w:cstheme="majorHAnsi"/>
        </w:rPr>
        <w:t>Extinction outweighs—</w:t>
      </w:r>
      <w:r>
        <w:rPr>
          <w:rFonts w:asciiTheme="majorHAnsi" w:hAnsiTheme="majorHAnsi" w:cstheme="majorHAnsi"/>
        </w:rPr>
        <w:t xml:space="preserve">nuke </w:t>
      </w:r>
      <w:proofErr w:type="spellStart"/>
      <w:r>
        <w:rPr>
          <w:rFonts w:asciiTheme="majorHAnsi" w:hAnsiTheme="majorHAnsi" w:cstheme="majorHAnsi"/>
        </w:rPr>
        <w:t>war</w:t>
      </w:r>
      <w:r w:rsidRPr="00DE65B6">
        <w:rPr>
          <w:rFonts w:asciiTheme="majorHAnsi" w:hAnsiTheme="majorHAnsi" w:cstheme="majorHAnsi"/>
        </w:rPr>
        <w:t>forecloses</w:t>
      </w:r>
      <w:proofErr w:type="spellEnd"/>
      <w:r w:rsidRPr="00DE65B6">
        <w:rPr>
          <w:rFonts w:asciiTheme="majorHAnsi" w:hAnsiTheme="majorHAnsi" w:cstheme="majorHAnsi"/>
        </w:rPr>
        <w:t xml:space="preserve"> the ability for anyone to find value within their own lives. Even if they’re right </w:t>
      </w:r>
      <w:r>
        <w:rPr>
          <w:rFonts w:asciiTheme="majorHAnsi" w:hAnsiTheme="majorHAnsi" w:cstheme="majorHAnsi"/>
        </w:rPr>
        <w:t xml:space="preserve">black oppression and </w:t>
      </w:r>
      <w:proofErr w:type="spellStart"/>
      <w:r>
        <w:rPr>
          <w:rFonts w:asciiTheme="majorHAnsi" w:hAnsiTheme="majorHAnsi" w:cstheme="majorHAnsi"/>
        </w:rPr>
        <w:t>subjegation</w:t>
      </w:r>
      <w:proofErr w:type="spellEnd"/>
      <w:r w:rsidRPr="00DE65B6">
        <w:rPr>
          <w:rFonts w:asciiTheme="majorHAnsi" w:hAnsiTheme="majorHAnsi" w:cstheme="majorHAnsi"/>
        </w:rPr>
        <w:t xml:space="preserve">, it’s unethical to make the decision for billions of </w:t>
      </w:r>
      <w:r>
        <w:rPr>
          <w:rFonts w:asciiTheme="majorHAnsi" w:hAnsiTheme="majorHAnsi" w:cstheme="majorHAnsi"/>
        </w:rPr>
        <w:t xml:space="preserve">black </w:t>
      </w:r>
      <w:r w:rsidRPr="00DE65B6">
        <w:rPr>
          <w:rFonts w:asciiTheme="majorHAnsi" w:hAnsiTheme="majorHAnsi" w:cstheme="majorHAnsi"/>
        </w:rPr>
        <w:t>and non</w:t>
      </w:r>
      <w:r>
        <w:rPr>
          <w:rFonts w:asciiTheme="majorHAnsi" w:hAnsiTheme="majorHAnsi" w:cstheme="majorHAnsi"/>
        </w:rPr>
        <w:t>-black</w:t>
      </w:r>
      <w:r w:rsidRPr="00DE65B6">
        <w:rPr>
          <w:rFonts w:asciiTheme="majorHAnsi" w:hAnsiTheme="majorHAnsi" w:cstheme="majorHAnsi"/>
        </w:rPr>
        <w:t xml:space="preserve"> people that their life is not worth living. It turns their proximate impacts—winning </w:t>
      </w:r>
      <w:r>
        <w:rPr>
          <w:rFonts w:asciiTheme="majorHAnsi" w:hAnsiTheme="majorHAnsi" w:cstheme="majorHAnsi"/>
        </w:rPr>
        <w:t>subjugation</w:t>
      </w:r>
      <w:r w:rsidRPr="00DE65B6">
        <w:rPr>
          <w:rFonts w:asciiTheme="majorHAnsi" w:hAnsiTheme="majorHAnsi" w:cstheme="majorHAnsi"/>
        </w:rPr>
        <w:t xml:space="preserve"> doesn’t mean violence can’t operate on a sliding scale. Within their structure there can always be improvements in material conditions, and gratuitous violence is magnified in a world where people’s faces are melted off, diseases ravage cities, and there’s lack of access to basic resources like water and food.</w:t>
      </w:r>
    </w:p>
    <w:p w14:paraId="26BDA01E" w14:textId="7AF475C8" w:rsidR="003C3571" w:rsidRDefault="003C3571" w:rsidP="003C3571"/>
    <w:p w14:paraId="0F5770DF" w14:textId="1ABC606A" w:rsidR="003C3571" w:rsidRPr="003C3571" w:rsidRDefault="003C3571" w:rsidP="003C3571">
      <w:pPr>
        <w:rPr>
          <w:color w:val="00B050"/>
          <w:sz w:val="26"/>
          <w:szCs w:val="26"/>
        </w:rPr>
      </w:pPr>
      <w:r w:rsidRPr="003C3571">
        <w:rPr>
          <w:color w:val="00B050"/>
          <w:sz w:val="26"/>
          <w:szCs w:val="26"/>
        </w:rPr>
        <w:t xml:space="preserve">Slight </w:t>
      </w:r>
      <w:proofErr w:type="spellStart"/>
      <w:r w:rsidRPr="003C3571">
        <w:rPr>
          <w:color w:val="00B050"/>
          <w:sz w:val="26"/>
          <w:szCs w:val="26"/>
        </w:rPr>
        <w:t>violatiosn</w:t>
      </w:r>
      <w:proofErr w:type="spellEnd"/>
      <w:r w:rsidRPr="003C3571">
        <w:rPr>
          <w:color w:val="00B050"/>
          <w:sz w:val="26"/>
          <w:szCs w:val="26"/>
        </w:rPr>
        <w:t xml:space="preserve"> of fairness are bad – there is no BL for “slight”</w:t>
      </w:r>
    </w:p>
    <w:p w14:paraId="47F6FC7A" w14:textId="61697F23" w:rsidR="003C3571" w:rsidRDefault="003C3571" w:rsidP="003C3571">
      <w:pPr>
        <w:pStyle w:val="Heading4"/>
        <w:rPr>
          <w:color w:val="00B0F0"/>
        </w:rPr>
      </w:pPr>
      <w:r>
        <w:rPr>
          <w:color w:val="00B0F0"/>
        </w:rPr>
        <w:t xml:space="preserve">We analyze the material consequences which proves we are good for accessible – we actively analyze how squo </w:t>
      </w:r>
      <w:proofErr w:type="gramStart"/>
      <w:r>
        <w:rPr>
          <w:color w:val="00B0F0"/>
        </w:rPr>
        <w:t>e.g.</w:t>
      </w:r>
      <w:proofErr w:type="gramEnd"/>
      <w:r>
        <w:rPr>
          <w:color w:val="00B0F0"/>
        </w:rPr>
        <w:t xml:space="preserve"> nuke war or food insecurity in this round probably hurts the people who are most </w:t>
      </w:r>
      <w:proofErr w:type="spellStart"/>
      <w:r>
        <w:rPr>
          <w:color w:val="00B0F0"/>
        </w:rPr>
        <w:t>mariginalized</w:t>
      </w:r>
      <w:proofErr w:type="spellEnd"/>
    </w:p>
    <w:p w14:paraId="273F5688" w14:textId="76D8EC77" w:rsidR="003C3571" w:rsidRPr="003C3571" w:rsidRDefault="003C3571" w:rsidP="003C3571">
      <w:pPr>
        <w:pStyle w:val="Heading4"/>
      </w:pPr>
    </w:p>
    <w:p w14:paraId="4D994D70" w14:textId="77777777" w:rsidR="003F1715" w:rsidRPr="003F1715" w:rsidRDefault="003F1715" w:rsidP="003F1715"/>
    <w:p w14:paraId="56C72AC8" w14:textId="7E6F4D0D" w:rsidR="00E83402" w:rsidRDefault="00E83402" w:rsidP="00E83402">
      <w:pPr>
        <w:pStyle w:val="Heading3"/>
      </w:pPr>
      <w:r>
        <w:lastRenderedPageBreak/>
        <w:t>K</w:t>
      </w:r>
    </w:p>
    <w:p w14:paraId="046EF7CB" w14:textId="14260079" w:rsidR="00E83402" w:rsidRDefault="00E83402" w:rsidP="00E83402">
      <w:pPr>
        <w:pStyle w:val="Heading4"/>
      </w:pPr>
      <w:r>
        <w:t xml:space="preserve">1] no link – we care about material </w:t>
      </w:r>
      <w:proofErr w:type="gramStart"/>
      <w:r>
        <w:t>consequences,</w:t>
      </w:r>
      <w:proofErr w:type="gramEnd"/>
      <w:r>
        <w:t xml:space="preserve"> race neutral is link of omission – need to prove how our philosophy is white</w:t>
      </w:r>
    </w:p>
    <w:p w14:paraId="10ECEF10" w14:textId="5F1C30BB" w:rsidR="003F1715" w:rsidRPr="003F1715" w:rsidRDefault="003F1715" w:rsidP="003F1715">
      <w:pPr>
        <w:pStyle w:val="Heading4"/>
      </w:pPr>
      <w:r>
        <w:t>A} we understand the conseq of policy toward black people – nuclear war is bad for marginalized communities</w:t>
      </w:r>
    </w:p>
    <w:p w14:paraId="39B02B3F" w14:textId="57EED7CB" w:rsidR="00E83402" w:rsidRDefault="00E83402" w:rsidP="003F1715">
      <w:pPr>
        <w:pStyle w:val="Heading4"/>
      </w:pPr>
      <w:r>
        <w:t>2</w:t>
      </w:r>
      <w:r w:rsidR="003F1715">
        <w:t>]</w:t>
      </w:r>
      <w:r>
        <w:t xml:space="preserve"> perm</w:t>
      </w:r>
      <w:r w:rsidR="003F1715">
        <w:t xml:space="preserve"> – reorient </w:t>
      </w:r>
      <w:proofErr w:type="spellStart"/>
      <w:r w:rsidR="003F1715">
        <w:t>ourseves</w:t>
      </w:r>
      <w:proofErr w:type="spellEnd"/>
      <w:r w:rsidR="003F1715">
        <w:t xml:space="preserve"> and do the aff</w:t>
      </w:r>
    </w:p>
    <w:p w14:paraId="5A17C189" w14:textId="2BEA6911" w:rsidR="003F1715" w:rsidRDefault="003F1715" w:rsidP="003F1715">
      <w:pPr>
        <w:pStyle w:val="Heading4"/>
      </w:pPr>
      <w:r>
        <w:t>3] alt fails – has to solve/</w:t>
      </w:r>
      <w:proofErr w:type="spellStart"/>
      <w:r>
        <w:t>decosntruct</w:t>
      </w:r>
      <w:proofErr w:type="spellEnd"/>
      <w:r>
        <w:t xml:space="preserve"> the entire debate space -- </w:t>
      </w:r>
    </w:p>
    <w:p w14:paraId="4A402705" w14:textId="2F149E44" w:rsidR="003F1715" w:rsidRDefault="003F1715" w:rsidP="003F1715">
      <w:pPr>
        <w:pStyle w:val="Heading4"/>
      </w:pPr>
    </w:p>
    <w:p w14:paraId="0A95DBBA" w14:textId="321B31C8" w:rsidR="003F1715" w:rsidRDefault="003F1715" w:rsidP="003F1715"/>
    <w:p w14:paraId="4DFC0156"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1. Turn – the process of weighing forces us to justify why they are bad which is key to critical thinking skills which outweigh the K on portability – the solution to misapplications of the theory is to get better at weighing, not abandon it</w:t>
      </w:r>
    </w:p>
    <w:p w14:paraId="57CC106A"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 xml:space="preserve">2. Turn – util is the least repugnant framework because it forces us to focus on real world suffering instead of focusing on abstract philosophical claims – that teaches us the skills to create change in the real world </w:t>
      </w:r>
    </w:p>
    <w:p w14:paraId="4A9E99FC"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 xml:space="preserve">3. Turn – util is the least repugnant framework because it says pain is intrinsically bad which solves the impacts of the K </w:t>
      </w:r>
    </w:p>
    <w:p w14:paraId="41862C77"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 xml:space="preserve">4. No link – util says atrocities are bad because the physical pain they cause greatly outweigh any possible benefit -- this means we don’t justify morally repugnant things </w:t>
      </w:r>
    </w:p>
    <w:p w14:paraId="5766D05F"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7. No impact – no reason frameworks must say atrocities are intrinsically bad – begs the question of an external moral framework that says atrocities are always bad which you did not justify</w:t>
      </w:r>
    </w:p>
    <w:p w14:paraId="1E54A90D" w14:textId="77777777" w:rsidR="003F1715" w:rsidRPr="00DE65B6" w:rsidRDefault="003F1715" w:rsidP="003F1715">
      <w:pPr>
        <w:pStyle w:val="Heading4"/>
        <w:rPr>
          <w:rFonts w:asciiTheme="majorHAnsi" w:hAnsiTheme="majorHAnsi" w:cstheme="majorHAnsi"/>
        </w:rPr>
      </w:pPr>
      <w:r w:rsidRPr="00DE65B6">
        <w:rPr>
          <w:rFonts w:asciiTheme="majorHAnsi" w:hAnsiTheme="majorHAnsi" w:cstheme="majorHAnsi"/>
        </w:rPr>
        <w:t>8. You should hold debaters to what they do, not what they justify or else it causes an infinite obligation on debaters – obviously I didn’t say morally repugnant things which means there’s no impact to the K and you shouldn’t drop me</w:t>
      </w:r>
    </w:p>
    <w:p w14:paraId="30E617B6" w14:textId="2C90F492" w:rsidR="003F1715" w:rsidRPr="003C3571" w:rsidRDefault="003C3571" w:rsidP="003F1715">
      <w:pPr>
        <w:pStyle w:val="Heading4"/>
        <w:rPr>
          <w:rFonts w:asciiTheme="majorHAnsi" w:hAnsiTheme="majorHAnsi" w:cstheme="majorHAnsi"/>
          <w:color w:val="00B050"/>
        </w:rPr>
      </w:pPr>
      <w:r>
        <w:rPr>
          <w:rFonts w:asciiTheme="majorHAnsi" w:hAnsiTheme="majorHAnsi" w:cstheme="majorHAnsi"/>
        </w:rPr>
        <w:t xml:space="preserve">A] </w:t>
      </w:r>
      <w:r w:rsidR="003F1715" w:rsidRPr="00DE65B6">
        <w:rPr>
          <w:rFonts w:asciiTheme="majorHAnsi" w:hAnsiTheme="majorHAnsi" w:cstheme="majorHAnsi"/>
        </w:rPr>
        <w:t>Not drop the debater—</w:t>
      </w:r>
      <w:r w:rsidR="003F1715" w:rsidRPr="003C3571">
        <w:rPr>
          <w:rFonts w:asciiTheme="majorHAnsi" w:hAnsiTheme="majorHAnsi" w:cstheme="majorHAnsi"/>
          <w:color w:val="00B050"/>
        </w:rPr>
        <w:t>there’s a difference between actively defending morally repugnant things vs. reading a framework that could potentially justify bad things. You should have a high bar for determining we made debate actively unsafe so if there’s any uncertainty about whether or not util justifies atrocities you should err aff because we didn’t intend or actively cause unsafety</w:t>
      </w:r>
    </w:p>
    <w:p w14:paraId="58519CDF" w14:textId="77777777" w:rsidR="003F1715" w:rsidRPr="003F1715" w:rsidRDefault="003F1715" w:rsidP="003F1715"/>
    <w:p w14:paraId="242156D1" w14:textId="557F6599" w:rsidR="003467E5" w:rsidRDefault="003467E5" w:rsidP="003467E5">
      <w:pPr>
        <w:pStyle w:val="Heading1"/>
      </w:pPr>
      <w:r>
        <w:lastRenderedPageBreak/>
        <w:t>1AC</w:t>
      </w:r>
    </w:p>
    <w:p w14:paraId="2E0C56A9" w14:textId="77777777" w:rsidR="003467E5" w:rsidRPr="00DE65B6" w:rsidRDefault="003467E5" w:rsidP="003467E5">
      <w:pPr>
        <w:pStyle w:val="Heading3"/>
        <w:rPr>
          <w:rFonts w:asciiTheme="majorHAnsi" w:hAnsiTheme="majorHAnsi" w:cstheme="majorHAnsi"/>
        </w:rPr>
      </w:pPr>
      <w:r w:rsidRPr="00DE65B6">
        <w:rPr>
          <w:rFonts w:asciiTheme="majorHAnsi" w:hAnsiTheme="majorHAnsi" w:cstheme="majorHAnsi"/>
        </w:rPr>
        <w:lastRenderedPageBreak/>
        <w:t xml:space="preserve">Advantage – </w:t>
      </w:r>
      <w:r>
        <w:rPr>
          <w:rFonts w:asciiTheme="majorHAnsi" w:hAnsiTheme="majorHAnsi" w:cstheme="majorHAnsi"/>
        </w:rPr>
        <w:t>Cartels</w:t>
      </w:r>
    </w:p>
    <w:p w14:paraId="2A6556DB"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The current WTO patent system is locking in global cannabis monopolies.</w:t>
      </w:r>
    </w:p>
    <w:p w14:paraId="0CC1D1A6" w14:textId="77777777" w:rsidR="003467E5" w:rsidRPr="00DE65B6" w:rsidRDefault="003467E5" w:rsidP="003467E5">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31"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029488BA"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B. How </w:t>
      </w:r>
      <w:r w:rsidRPr="00DE65B6">
        <w:rPr>
          <w:rStyle w:val="StyleUnderline"/>
          <w:rFonts w:asciiTheme="majorHAnsi" w:hAnsiTheme="majorHAnsi" w:cstheme="majorHAnsi"/>
        </w:rPr>
        <w:t xml:space="preserve">the Patent Has Become a Tool for Globalization </w:t>
      </w:r>
    </w:p>
    <w:p w14:paraId="174DFC9F"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5E12A52"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651FA">
        <w:rPr>
          <w:rStyle w:val="StyleUnderline"/>
          <w:rFonts w:asciiTheme="majorHAnsi" w:hAnsiTheme="majorHAnsi" w:cstheme="majorHAnsi"/>
          <w:highlight w:val="green"/>
        </w:rPr>
        <w:t>the patent may not discriminate “as to the place of invention, the field</w:t>
      </w:r>
      <w:r w:rsidRPr="00DE65B6">
        <w:rPr>
          <w:rStyle w:val="StyleUnderline"/>
          <w:rFonts w:asciiTheme="majorHAnsi" w:hAnsiTheme="majorHAnsi" w:cstheme="majorHAnsi"/>
        </w:rPr>
        <w:t xml:space="preserve"> of technology </w:t>
      </w:r>
      <w:r w:rsidRPr="009651FA">
        <w:rPr>
          <w:rStyle w:val="StyleUnderline"/>
          <w:rFonts w:asciiTheme="majorHAnsi" w:hAnsiTheme="majorHAnsi" w:cstheme="majorHAnsi"/>
          <w:highlight w:val="green"/>
        </w:rPr>
        <w:t>and whether products are imported</w:t>
      </w:r>
      <w:r w:rsidRPr="00DE65B6">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4A214C01"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To assist actors whose businesses </w:t>
      </w:r>
      <w:proofErr w:type="spellStart"/>
      <w:r w:rsidRPr="00DE65B6">
        <w:rPr>
          <w:rFonts w:asciiTheme="majorHAnsi" w:hAnsiTheme="majorHAnsi" w:cstheme="majorHAnsi"/>
        </w:rPr>
        <w:t>cross</w:t>
      </w:r>
      <w:proofErr w:type="spellEnd"/>
      <w:r w:rsidRPr="00DE65B6">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organization; as the WIPO describes the PCT: </w:t>
      </w:r>
    </w:p>
    <w:p w14:paraId="7A6D8F63"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651FA">
        <w:rPr>
          <w:rStyle w:val="StyleUnderline"/>
          <w:rFonts w:asciiTheme="majorHAnsi" w:hAnsiTheme="majorHAnsi" w:cstheme="majorHAnsi"/>
          <w:highlight w:val="green"/>
        </w:rPr>
        <w:t xml:space="preserve">By filing one international </w:t>
      </w:r>
      <w:r w:rsidRPr="00DE65B6">
        <w:rPr>
          <w:rStyle w:val="StyleUnderline"/>
          <w:rFonts w:asciiTheme="majorHAnsi" w:hAnsiTheme="majorHAnsi" w:cstheme="majorHAnsi"/>
        </w:rPr>
        <w:t xml:space="preserve">patent </w:t>
      </w:r>
      <w:r w:rsidRPr="009651FA">
        <w:rPr>
          <w:rStyle w:val="StyleUnderline"/>
          <w:rFonts w:asciiTheme="majorHAnsi" w:hAnsiTheme="majorHAnsi" w:cstheme="majorHAnsi"/>
          <w:highlight w:val="green"/>
        </w:rPr>
        <w:t xml:space="preserve">application </w:t>
      </w:r>
      <w:r w:rsidRPr="00DE65B6">
        <w:rPr>
          <w:rStyle w:val="StyleUnderline"/>
          <w:rFonts w:asciiTheme="majorHAnsi" w:hAnsiTheme="majorHAnsi" w:cstheme="majorHAnsi"/>
        </w:rPr>
        <w:t>under the PCT</w:t>
      </w:r>
      <w:r w:rsidRPr="009651FA">
        <w:rPr>
          <w:rStyle w:val="StyleUnderline"/>
          <w:rFonts w:asciiTheme="majorHAnsi" w:hAnsiTheme="majorHAnsi" w:cstheme="majorHAnsi"/>
          <w:highlight w:val="green"/>
        </w:rPr>
        <w:t>, applicants can</w:t>
      </w:r>
      <w:r w:rsidRPr="00DE65B6">
        <w:rPr>
          <w:rStyle w:val="StyleUnderline"/>
          <w:rFonts w:asciiTheme="majorHAnsi" w:hAnsiTheme="majorHAnsi" w:cstheme="majorHAnsi"/>
        </w:rPr>
        <w:t xml:space="preserve"> simultaneously </w:t>
      </w:r>
      <w:r w:rsidRPr="009651FA">
        <w:rPr>
          <w:rStyle w:val="StyleUnderline"/>
          <w:rFonts w:asciiTheme="majorHAnsi" w:hAnsiTheme="majorHAnsi" w:cstheme="majorHAnsi"/>
          <w:highlight w:val="green"/>
        </w:rPr>
        <w:t>seek protection</w:t>
      </w:r>
      <w:r w:rsidRPr="00DE65B6">
        <w:rPr>
          <w:rStyle w:val="StyleUnderline"/>
          <w:rFonts w:asciiTheme="majorHAnsi" w:hAnsiTheme="majorHAnsi" w:cstheme="majorHAnsi"/>
        </w:rPr>
        <w:t xml:space="preserve"> for an invention </w:t>
      </w:r>
      <w:r w:rsidRPr="009651FA">
        <w:rPr>
          <w:rStyle w:val="StyleUnderline"/>
          <w:rFonts w:asciiTheme="majorHAnsi" w:hAnsiTheme="majorHAnsi" w:cstheme="majorHAnsi"/>
          <w:highlight w:val="green"/>
        </w:rPr>
        <w:t>in a</w:t>
      </w:r>
      <w:r w:rsidRPr="00DE65B6">
        <w:rPr>
          <w:rStyle w:val="StyleUnderline"/>
          <w:rFonts w:asciiTheme="majorHAnsi" w:hAnsiTheme="majorHAnsi" w:cstheme="majorHAnsi"/>
        </w:rPr>
        <w:t xml:space="preserve"> very </w:t>
      </w:r>
      <w:r w:rsidRPr="009651FA">
        <w:rPr>
          <w:rStyle w:val="StyleUnderline"/>
          <w:rFonts w:asciiTheme="majorHAnsi" w:hAnsiTheme="majorHAnsi" w:cstheme="majorHAnsi"/>
          <w:highlight w:val="green"/>
        </w:rPr>
        <w:t>large number of countries</w:t>
      </w:r>
      <w:r w:rsidRPr="00DE65B6">
        <w:rPr>
          <w:rStyle w:val="StyleUnderline"/>
          <w:rFonts w:asciiTheme="majorHAnsi" w:hAnsiTheme="majorHAnsi" w:cstheme="majorHAnsi"/>
        </w:rPr>
        <w:t xml:space="preserve">.65 </w:t>
      </w:r>
    </w:p>
    <w:p w14:paraId="5822BEAD"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7F9DA79"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C. How Companies Can Utilize Patents Internationally </w:t>
      </w:r>
    </w:p>
    <w:p w14:paraId="573F35D0"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651FA">
        <w:rPr>
          <w:rStyle w:val="StyleUnderline"/>
          <w:rFonts w:asciiTheme="majorHAnsi" w:hAnsiTheme="majorHAnsi" w:cstheme="majorHAnsi"/>
          <w:highlight w:val="green"/>
        </w:rPr>
        <w:t xml:space="preserve">TRIPS </w:t>
      </w:r>
      <w:r w:rsidRPr="00DE65B6">
        <w:rPr>
          <w:rStyle w:val="StyleUnderline"/>
          <w:rFonts w:asciiTheme="majorHAnsi" w:hAnsiTheme="majorHAnsi" w:cstheme="majorHAnsi"/>
        </w:rPr>
        <w:t xml:space="preserve">Agreement acts to </w:t>
      </w:r>
      <w:r w:rsidRPr="009651FA">
        <w:rPr>
          <w:rStyle w:val="StyleUnderline"/>
          <w:rFonts w:asciiTheme="majorHAnsi" w:hAnsiTheme="majorHAnsi" w:cstheme="majorHAnsi"/>
          <w:highlight w:val="green"/>
        </w:rPr>
        <w:t>ensure that intellectual property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operate</w:t>
      </w:r>
      <w:r w:rsidRPr="00DE65B6">
        <w:rPr>
          <w:rStyle w:val="StyleUnderline"/>
          <w:rFonts w:asciiTheme="majorHAnsi" w:hAnsiTheme="majorHAnsi" w:cstheme="majorHAnsi"/>
        </w:rPr>
        <w:t xml:space="preserve"> largely </w:t>
      </w:r>
      <w:r w:rsidRPr="009651FA">
        <w:rPr>
          <w:rStyle w:val="StyleUnderline"/>
          <w:rFonts w:asciiTheme="majorHAnsi" w:hAnsiTheme="majorHAnsi" w:cstheme="majorHAnsi"/>
          <w:highlight w:val="green"/>
        </w:rPr>
        <w:t>the same from jurisdiction to jurisdiction</w:t>
      </w:r>
      <w:r w:rsidRPr="00DE65B6">
        <w:rPr>
          <w:rStyle w:val="StyleUnderline"/>
          <w:rFonts w:asciiTheme="majorHAnsi" w:hAnsiTheme="majorHAnsi" w:cstheme="majorHAnsi"/>
        </w:rPr>
        <w:t xml:space="preserve"> and, importantly, will be protected </w:t>
      </w:r>
      <w:r w:rsidRPr="009651FA">
        <w:rPr>
          <w:rStyle w:val="StyleUnderline"/>
          <w:rFonts w:asciiTheme="majorHAnsi" w:hAnsiTheme="majorHAnsi" w:cstheme="majorHAnsi"/>
          <w:highlight w:val="green"/>
        </w:rPr>
        <w:t>with uniform</w:t>
      </w:r>
      <w:r w:rsidRPr="00DE65B6">
        <w:rPr>
          <w:rStyle w:val="StyleUnderline"/>
          <w:rFonts w:asciiTheme="majorHAnsi" w:hAnsiTheme="majorHAnsi" w:cstheme="majorHAnsi"/>
        </w:rPr>
        <w:t xml:space="preserve"> minimum </w:t>
      </w:r>
      <w:r w:rsidRPr="009651FA">
        <w:rPr>
          <w:rStyle w:val="StyleUnderline"/>
          <w:rFonts w:asciiTheme="majorHAnsi" w:hAnsiTheme="majorHAnsi" w:cstheme="majorHAnsi"/>
          <w:highlight w:val="green"/>
        </w:rPr>
        <w:t>standards</w:t>
      </w:r>
      <w:r w:rsidRPr="00DE65B6">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the TRIPS Agreement and </w:t>
      </w:r>
      <w:r w:rsidRPr="009651FA">
        <w:rPr>
          <w:rStyle w:val="StyleUnderline"/>
          <w:rFonts w:asciiTheme="majorHAnsi" w:hAnsiTheme="majorHAnsi" w:cstheme="majorHAnsi"/>
          <w:highlight w:val="green"/>
        </w:rPr>
        <w:t>PCT, companies can file a patent in a country where they have no connections,</w:t>
      </w:r>
      <w:r w:rsidRPr="00DE65B6">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2F004EF2" w14:textId="77777777" w:rsidR="003467E5" w:rsidRPr="00BB67D4" w:rsidRDefault="003467E5" w:rsidP="003467E5">
      <w:pPr>
        <w:rPr>
          <w:rFonts w:asciiTheme="majorHAnsi" w:hAnsiTheme="majorHAnsi" w:cstheme="majorHAnsi"/>
          <w:b/>
          <w:sz w:val="26"/>
          <w:u w:val="single"/>
        </w:rPr>
      </w:pPr>
      <w:r w:rsidRPr="00DE65B6">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DE65B6">
        <w:rPr>
          <w:rStyle w:val="StyleUnderline"/>
          <w:rFonts w:asciiTheme="majorHAnsi" w:hAnsiTheme="majorHAnsi" w:cstheme="majorHAnsi"/>
        </w:rPr>
        <w:t xml:space="preserve">sophisticated </w:t>
      </w:r>
      <w:r w:rsidRPr="009651FA">
        <w:rPr>
          <w:rStyle w:val="StyleUnderline"/>
          <w:rFonts w:asciiTheme="majorHAnsi" w:hAnsiTheme="majorHAnsi" w:cstheme="majorHAnsi"/>
          <w:highlight w:val="green"/>
        </w:rPr>
        <w:t xml:space="preserve">actors </w:t>
      </w:r>
      <w:r w:rsidRPr="00DE65B6">
        <w:rPr>
          <w:rStyle w:val="StyleUnderline"/>
          <w:rFonts w:asciiTheme="majorHAnsi" w:hAnsiTheme="majorHAnsi" w:cstheme="majorHAnsi"/>
        </w:rPr>
        <w:t xml:space="preserve">who utilize the protections of the TRIPS Agreement </w:t>
      </w:r>
      <w:r w:rsidRPr="009651FA">
        <w:rPr>
          <w:rStyle w:val="StyleUnderline"/>
          <w:rFonts w:asciiTheme="majorHAnsi" w:hAnsiTheme="majorHAnsi" w:cstheme="majorHAnsi"/>
          <w:highlight w:val="green"/>
        </w:rPr>
        <w:t>can</w:t>
      </w:r>
      <w:r w:rsidRPr="00DE65B6">
        <w:rPr>
          <w:rStyle w:val="StyleUnderline"/>
          <w:rFonts w:asciiTheme="majorHAnsi" w:hAnsiTheme="majorHAnsi" w:cstheme="majorHAnsi"/>
        </w:rPr>
        <w:t xml:space="preserve"> now </w:t>
      </w:r>
      <w:r w:rsidRPr="009651FA">
        <w:rPr>
          <w:rStyle w:val="StyleUnderline"/>
          <w:rFonts w:asciiTheme="majorHAnsi" w:hAnsiTheme="majorHAnsi" w:cstheme="majorHAnsi"/>
          <w:highlight w:val="green"/>
        </w:rPr>
        <w:t>acquire a monopoly</w:t>
      </w:r>
      <w:r w:rsidRPr="00DE65B6">
        <w:rPr>
          <w:rStyle w:val="StyleUnderline"/>
          <w:rFonts w:asciiTheme="majorHAnsi" w:hAnsiTheme="majorHAnsi" w:cstheme="majorHAnsi"/>
        </w:rPr>
        <w:t xml:space="preserve"> to practice an invention in any country that is a signatory to the TRIPS Agreement or PCT. </w:t>
      </w:r>
      <w:r w:rsidRPr="00DE65B6">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9651FA">
        <w:rPr>
          <w:rFonts w:asciiTheme="majorHAnsi" w:hAnsiTheme="majorHAnsi" w:cstheme="majorHAnsi"/>
          <w:highlight w:val="green"/>
        </w:rPr>
        <w:t xml:space="preserve">, </w:t>
      </w:r>
      <w:r w:rsidRPr="009651FA">
        <w:rPr>
          <w:rStyle w:val="StyleUnderline"/>
          <w:rFonts w:asciiTheme="majorHAnsi" w:hAnsiTheme="majorHAnsi" w:cstheme="majorHAnsi"/>
          <w:highlight w:val="green"/>
        </w:rPr>
        <w:t>if the inventor files a patent in every country</w:t>
      </w:r>
      <w:r w:rsidRPr="00DE65B6">
        <w:rPr>
          <w:rStyle w:val="StyleUnderline"/>
          <w:rFonts w:asciiTheme="majorHAnsi" w:hAnsiTheme="majorHAnsi" w:cstheme="majorHAnsi"/>
        </w:rPr>
        <w:t xml:space="preserve"> that has a viable market for that invention, especially if only a few markets exist, </w:t>
      </w:r>
      <w:r w:rsidRPr="009651FA">
        <w:rPr>
          <w:rStyle w:val="StyleUnderline"/>
          <w:rFonts w:asciiTheme="majorHAnsi" w:hAnsiTheme="majorHAnsi" w:cstheme="majorHAnsi"/>
          <w:highlight w:val="green"/>
        </w:rPr>
        <w:t xml:space="preserve">the inventor could create </w:t>
      </w:r>
      <w:r w:rsidRPr="00DE65B6">
        <w:rPr>
          <w:rStyle w:val="StyleUnderline"/>
          <w:rFonts w:asciiTheme="majorHAnsi" w:hAnsiTheme="majorHAnsi" w:cstheme="majorHAnsi"/>
        </w:rPr>
        <w:t xml:space="preserve">an economic climate close to </w:t>
      </w:r>
      <w:r w:rsidRPr="009651FA">
        <w:rPr>
          <w:rStyle w:val="StyleUnderline"/>
          <w:rFonts w:asciiTheme="majorHAnsi" w:hAnsiTheme="majorHAnsi" w:cstheme="majorHAnsi"/>
          <w:highlight w:val="green"/>
        </w:rPr>
        <w:t>a global monopoly.</w:t>
      </w:r>
    </w:p>
    <w:p w14:paraId="39E16059"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Big pharma leverages cannabis patents to block out competition and secure monopoly – decks medical marijuana access</w:t>
      </w:r>
    </w:p>
    <w:p w14:paraId="163A0649" w14:textId="77777777" w:rsidR="003467E5" w:rsidRPr="00DE65B6" w:rsidRDefault="003467E5" w:rsidP="003467E5">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32"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4B0FCABA"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B. Cannabis Patents and Pharmaceutical Companies </w:t>
      </w:r>
    </w:p>
    <w:p w14:paraId="37E121DB"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DE65B6">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E65B6">
        <w:rPr>
          <w:rFonts w:asciiTheme="majorHAnsi" w:hAnsiTheme="majorHAnsi" w:cstheme="majorHAnsi"/>
        </w:rPr>
        <w:t xml:space="preserve"> Cannabis patents are one way to normalize and bring the industry to the mainstream, but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winners in the patent system are</w:t>
      </w:r>
      <w:r w:rsidRPr="00DE65B6">
        <w:rPr>
          <w:rStyle w:val="StyleUnderline"/>
          <w:rFonts w:asciiTheme="majorHAnsi" w:hAnsiTheme="majorHAnsi" w:cstheme="majorHAnsi"/>
        </w:rPr>
        <w:t xml:space="preserve"> often </w:t>
      </w:r>
      <w:r w:rsidRPr="009651FA">
        <w:rPr>
          <w:rStyle w:val="StyleUnderline"/>
          <w:rFonts w:asciiTheme="majorHAnsi" w:hAnsiTheme="majorHAnsi" w:cstheme="majorHAnsi"/>
          <w:highlight w:val="green"/>
        </w:rPr>
        <w:t>those who</w:t>
      </w:r>
      <w:r w:rsidRPr="00DE65B6">
        <w:rPr>
          <w:rStyle w:val="StyleUnderline"/>
          <w:rFonts w:asciiTheme="majorHAnsi" w:hAnsiTheme="majorHAnsi" w:cstheme="majorHAnsi"/>
        </w:rPr>
        <w:t xml:space="preserve"> are first and </w:t>
      </w:r>
      <w:r w:rsidRPr="009651FA">
        <w:rPr>
          <w:rStyle w:val="StyleUnderline"/>
          <w:rFonts w:asciiTheme="majorHAnsi" w:hAnsiTheme="majorHAnsi" w:cstheme="majorHAnsi"/>
          <w:highlight w:val="green"/>
        </w:rPr>
        <w:t>have the most money</w:t>
      </w:r>
      <w:r w:rsidRPr="00DE65B6">
        <w:rPr>
          <w:rStyle w:val="StyleUnderline"/>
          <w:rFonts w:asciiTheme="majorHAnsi" w:hAnsiTheme="majorHAnsi" w:cstheme="majorHAnsi"/>
        </w:rPr>
        <w:t xml:space="preserve">.'90 </w:t>
      </w:r>
    </w:p>
    <w:p w14:paraId="52DC91B2"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It's no secret why </w:t>
      </w:r>
      <w:r w:rsidRPr="009651FA">
        <w:rPr>
          <w:rStyle w:val="StyleUnderline"/>
          <w:rFonts w:asciiTheme="majorHAnsi" w:hAnsiTheme="majorHAnsi" w:cstheme="majorHAnsi"/>
          <w:highlight w:val="green"/>
        </w:rPr>
        <w:t xml:space="preserve">everyone wants </w:t>
      </w:r>
      <w:r w:rsidRPr="00DE65B6">
        <w:rPr>
          <w:rStyle w:val="StyleUnderline"/>
          <w:rFonts w:asciiTheme="majorHAnsi" w:hAnsiTheme="majorHAnsi" w:cstheme="majorHAnsi"/>
        </w:rPr>
        <w:t xml:space="preserve">a piece of the marijuana industry pie: according to an April 2018 report by Grand View Research, Inc., the global legal </w:t>
      </w:r>
      <w:r w:rsidRPr="00DE65B6">
        <w:rPr>
          <w:rStyle w:val="StyleUnderline"/>
          <w:rFonts w:asciiTheme="majorHAnsi" w:hAnsiTheme="majorHAnsi" w:cstheme="majorHAnsi"/>
        </w:rPr>
        <w:lastRenderedPageBreak/>
        <w:t>marijuana market is projected to be worth $146.4 billion by 025</w:t>
      </w:r>
      <w:r w:rsidRPr="00DE65B6">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72CE29E9"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One way to obtain a monetary stake in the medical marijuana market is </w:t>
      </w:r>
      <w:r w:rsidRPr="009651FA">
        <w:rPr>
          <w:rStyle w:val="StyleUnderline"/>
          <w:rFonts w:asciiTheme="majorHAnsi" w:hAnsiTheme="majorHAnsi" w:cstheme="majorHAnsi"/>
          <w:highlight w:val="green"/>
        </w:rPr>
        <w:t>to use</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process </w:t>
      </w:r>
      <w:r w:rsidRPr="009651FA">
        <w:rPr>
          <w:rStyle w:val="StyleUnderline"/>
          <w:rFonts w:asciiTheme="majorHAnsi" w:hAnsiTheme="majorHAnsi" w:cstheme="majorHAnsi"/>
          <w:highlight w:val="green"/>
        </w:rPr>
        <w:t xml:space="preserve">to acquire ownership over a </w:t>
      </w:r>
      <w:r w:rsidRPr="00DE65B6">
        <w:rPr>
          <w:rStyle w:val="StyleUnderline"/>
          <w:rFonts w:asciiTheme="majorHAnsi" w:hAnsiTheme="majorHAnsi" w:cstheme="majorHAnsi"/>
        </w:rPr>
        <w:t xml:space="preserve">particular </w:t>
      </w:r>
      <w:r w:rsidRPr="009651FA">
        <w:rPr>
          <w:rStyle w:val="StyleUnderline"/>
          <w:rFonts w:asciiTheme="majorHAnsi" w:hAnsiTheme="majorHAnsi" w:cstheme="majorHAnsi"/>
          <w:highlight w:val="green"/>
        </w:rPr>
        <w:t>strain</w:t>
      </w:r>
      <w:r w:rsidRPr="00DE65B6">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E65B6">
        <w:rPr>
          <w:rFonts w:asciiTheme="majorHAnsi" w:hAnsiTheme="majorHAnsi" w:cstheme="majorHAnsi"/>
        </w:rPr>
        <w:t xml:space="preserve">."'94 However, there are so many unanswered questions that surround IP protection of a federally illegal substance, it is unclear if the patents will be upheld.'9 5 </w:t>
      </w:r>
      <w:r w:rsidRPr="00DE65B6">
        <w:rPr>
          <w:rStyle w:val="StyleUnderline"/>
          <w:rFonts w:asciiTheme="majorHAnsi" w:hAnsiTheme="majorHAnsi" w:cstheme="majorHAnsi"/>
        </w:rPr>
        <w:t xml:space="preserve">If cannabis patents are upheld in federal courts, it is possible that </w:t>
      </w:r>
      <w:r w:rsidRPr="009651FA">
        <w:rPr>
          <w:rStyle w:val="StyleUnderline"/>
          <w:rFonts w:asciiTheme="majorHAnsi" w:hAnsiTheme="majorHAnsi" w:cstheme="majorHAnsi"/>
          <w:highlight w:val="green"/>
        </w:rPr>
        <w:t>a handful of companies could</w:t>
      </w:r>
      <w:r w:rsidRPr="00DE65B6">
        <w:rPr>
          <w:rStyle w:val="StyleUnderline"/>
          <w:rFonts w:asciiTheme="majorHAnsi" w:hAnsiTheme="majorHAnsi" w:cstheme="majorHAnsi"/>
        </w:rPr>
        <w:t xml:space="preserve"> be in a position to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licensing </w:t>
      </w:r>
      <w:r w:rsidRPr="009651FA">
        <w:rPr>
          <w:rStyle w:val="StyleUnderline"/>
          <w:rFonts w:asciiTheme="majorHAnsi" w:hAnsiTheme="majorHAnsi" w:cstheme="majorHAnsi"/>
          <w:highlight w:val="green"/>
        </w:rPr>
        <w:t>fees from the rest of the industry</w:t>
      </w:r>
      <w:r w:rsidRPr="009651FA">
        <w:rPr>
          <w:rFonts w:asciiTheme="majorHAnsi" w:hAnsiTheme="majorHAnsi" w:cstheme="majorHAnsi"/>
          <w:highlight w:val="green"/>
        </w:rPr>
        <w:t>.</w:t>
      </w:r>
      <w:r w:rsidRPr="00DE65B6">
        <w:rPr>
          <w:rFonts w:asciiTheme="majorHAnsi" w:hAnsiTheme="majorHAnsi" w:cstheme="majorHAnsi"/>
        </w:rPr>
        <w:t xml:space="preserve">1 96 </w:t>
      </w:r>
    </w:p>
    <w:p w14:paraId="6A2ABE16"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E65B6">
        <w:rPr>
          <w:rFonts w:asciiTheme="majorHAnsi" w:hAnsiTheme="majorHAnsi" w:cstheme="majorHAnsi"/>
        </w:rPr>
        <w:t xml:space="preserve">.' 97 These patents, filed prior to the country's full legalization of marijuana, would have been difficult to enforce prior to legalization.' 9 8 However, </w:t>
      </w:r>
      <w:r w:rsidRPr="00DE65B6">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651FA">
        <w:rPr>
          <w:rStyle w:val="StyleUnderline"/>
          <w:rFonts w:asciiTheme="majorHAnsi" w:hAnsiTheme="majorHAnsi" w:cstheme="majorHAnsi"/>
          <w:highlight w:val="green"/>
        </w:rPr>
        <w:t>Big Pharma companies</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harness</w:t>
      </w:r>
      <w:r w:rsidRPr="00DE65B6">
        <w:rPr>
          <w:rStyle w:val="StyleUnderline"/>
          <w:rFonts w:asciiTheme="majorHAnsi" w:hAnsiTheme="majorHAnsi" w:cstheme="majorHAnsi"/>
        </w:rPr>
        <w:t xml:space="preserve"> their powerful lobbies and seemingly bottomless payrolls to engage in </w:t>
      </w:r>
      <w:r w:rsidRPr="009651FA">
        <w:rPr>
          <w:rStyle w:val="StyleUnderline"/>
          <w:rFonts w:asciiTheme="majorHAnsi" w:hAnsiTheme="majorHAnsi" w:cstheme="majorHAnsi"/>
          <w:highlight w:val="green"/>
        </w:rPr>
        <w:t>patent blitzes</w:t>
      </w:r>
      <w:r w:rsidRPr="00DE65B6">
        <w:rPr>
          <w:rStyle w:val="StyleUnderline"/>
          <w:rFonts w:asciiTheme="majorHAnsi" w:hAnsiTheme="majorHAnsi" w:cstheme="majorHAnsi"/>
        </w:rPr>
        <w:t xml:space="preserve">. In other words, they will try to enlarge their patent portfolios and subsequent ownership of marijuana strains </w:t>
      </w:r>
      <w:r w:rsidRPr="00DE65B6">
        <w:rPr>
          <w:rFonts w:asciiTheme="majorHAnsi" w:hAnsiTheme="majorHAnsi" w:cstheme="majorHAnsi"/>
        </w:rPr>
        <w:t>and their ancillary byproducts, such as oils,</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to marginalize competitors.</w:t>
      </w:r>
      <w:r w:rsidRPr="00DE65B6">
        <w:rPr>
          <w:rStyle w:val="StyleUnderline"/>
          <w:rFonts w:asciiTheme="majorHAnsi" w:hAnsiTheme="majorHAnsi" w:cstheme="majorHAnsi"/>
        </w:rPr>
        <w:t xml:space="preserve"> </w:t>
      </w:r>
    </w:p>
    <w:p w14:paraId="04CB484F"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In the United States, the FDA plays a crucial role in approving and 201 regulating medications for public use</w:t>
      </w:r>
      <w:r w:rsidRPr="00DE65B6">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DE65B6">
        <w:rPr>
          <w:rStyle w:val="StyleUnderline"/>
          <w:rFonts w:asciiTheme="majorHAnsi" w:hAnsiTheme="majorHAnsi" w:cstheme="majorHAnsi"/>
        </w:rPr>
        <w:t>drugmakers</w:t>
      </w:r>
      <w:proofErr w:type="spellEnd"/>
      <w:r w:rsidRPr="00DE65B6">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w:t>
      </w:r>
      <w:proofErr w:type="spellStart"/>
      <w:r w:rsidRPr="00DE65B6">
        <w:rPr>
          <w:rStyle w:val="StyleUnderline"/>
          <w:rFonts w:asciiTheme="majorHAnsi" w:hAnsiTheme="majorHAnsi" w:cstheme="majorHAnsi"/>
        </w:rPr>
        <w:t>drugmaker's</w:t>
      </w:r>
      <w:proofErr w:type="spellEnd"/>
      <w:r w:rsidRPr="00DE65B6">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w:t>
      </w:r>
      <w:r w:rsidRPr="00DE65B6">
        <w:rPr>
          <w:rStyle w:val="StyleUnderline"/>
          <w:rFonts w:asciiTheme="majorHAnsi" w:hAnsiTheme="majorHAnsi" w:cstheme="majorHAnsi"/>
        </w:rPr>
        <w:lastRenderedPageBreak/>
        <w:t>for even the most trivial improvements and innovations related to existing drugs</w:t>
      </w:r>
      <w:r w:rsidRPr="00DE65B6">
        <w:rPr>
          <w:rFonts w:asciiTheme="majorHAnsi" w:hAnsiTheme="majorHAnsi" w:cstheme="majorHAnsi"/>
        </w:rPr>
        <w:t xml:space="preserve">.207 The purpose of </w:t>
      </w:r>
      <w:r w:rsidRPr="009651FA">
        <w:rPr>
          <w:rStyle w:val="StyleUnderline"/>
          <w:rFonts w:asciiTheme="majorHAnsi" w:hAnsiTheme="majorHAnsi" w:cstheme="majorHAnsi"/>
          <w:highlight w:val="green"/>
        </w:rPr>
        <w:t>evergreening</w:t>
      </w:r>
      <w:r w:rsidRPr="00DE65B6">
        <w:rPr>
          <w:rFonts w:asciiTheme="majorHAnsi" w:hAnsiTheme="majorHAnsi" w:cstheme="majorHAnsi"/>
        </w:rPr>
        <w:t xml:space="preserve"> is two-fold: first, to extend the commercial dominance of brand-name drugs, and second, to </w:t>
      </w:r>
      <w:r w:rsidRPr="009651FA">
        <w:rPr>
          <w:rStyle w:val="StyleUnderline"/>
          <w:rFonts w:asciiTheme="majorHAnsi" w:hAnsiTheme="majorHAnsi" w:cstheme="majorHAnsi"/>
          <w:highlight w:val="green"/>
        </w:rPr>
        <w:t xml:space="preserve">tie up producers </w:t>
      </w:r>
      <w:r w:rsidRPr="00DE65B6">
        <w:rPr>
          <w:rStyle w:val="StyleUnderline"/>
          <w:rFonts w:asciiTheme="majorHAnsi" w:hAnsiTheme="majorHAnsi" w:cstheme="majorHAnsi"/>
        </w:rPr>
        <w:t xml:space="preserve">of the generic drugs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2 08 costly, </w:t>
      </w:r>
      <w:r w:rsidRPr="009651FA">
        <w:rPr>
          <w:rStyle w:val="StyleUnderline"/>
          <w:rFonts w:asciiTheme="majorHAnsi" w:hAnsiTheme="majorHAnsi" w:cstheme="majorHAnsi"/>
          <w:highlight w:val="green"/>
        </w:rPr>
        <w:t>time-consuming litigation</w:t>
      </w:r>
      <w:r w:rsidRPr="00DE65B6">
        <w:rPr>
          <w:rStyle w:val="StyleUnderline"/>
          <w:rFonts w:asciiTheme="majorHAnsi" w:hAnsiTheme="majorHAnsi" w:cstheme="majorHAnsi"/>
        </w:rPr>
        <w:t xml:space="preserve">. Evergreening prevents a generic drug's market entry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further </w:t>
      </w:r>
      <w:r w:rsidRPr="009651FA">
        <w:rPr>
          <w:rStyle w:val="StyleUnderline"/>
          <w:rFonts w:asciiTheme="majorHAnsi" w:hAnsiTheme="majorHAnsi" w:cstheme="majorHAnsi"/>
          <w:highlight w:val="green"/>
        </w:rPr>
        <w:t>extends Big Pharma's monopolies</w:t>
      </w:r>
      <w:r w:rsidRPr="00DE65B6">
        <w:rPr>
          <w:rFonts w:asciiTheme="majorHAnsi" w:hAnsiTheme="majorHAnsi" w:cstheme="majorHAnsi"/>
        </w:rPr>
        <w:t xml:space="preserve">.2 09 </w:t>
      </w:r>
    </w:p>
    <w:p w14:paraId="05A1AAE9"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E65B6">
        <w:rPr>
          <w:rFonts w:asciiTheme="majorHAnsi" w:hAnsiTheme="majorHAnsi" w:cstheme="majorHAnsi"/>
        </w:rPr>
        <w:t>AmGen</w:t>
      </w:r>
      <w:proofErr w:type="spellEnd"/>
      <w:r w:rsidRPr="00DE65B6">
        <w:rPr>
          <w:rFonts w:asciiTheme="majorHAnsi" w:hAnsiTheme="majorHAnsi" w:cstheme="majorHAnsi"/>
        </w:rPr>
        <w:t xml:space="preserve"> over a generic version of the former's costly biologic drug Humira, Big Pharma's inclination to place company profits over the needs and desires of patients could continue with cannabis </w:t>
      </w:r>
      <w:r w:rsidRPr="009651FA">
        <w:rPr>
          <w:rStyle w:val="StyleUnderline"/>
          <w:rFonts w:asciiTheme="majorHAnsi" w:hAnsiTheme="majorHAnsi" w:cstheme="majorHAnsi"/>
          <w:highlight w:val="green"/>
        </w:rPr>
        <w:t>strain patents</w:t>
      </w:r>
      <w:r w:rsidRPr="00DE65B6">
        <w:rPr>
          <w:rStyle w:val="StyleUnderline"/>
          <w:rFonts w:asciiTheme="majorHAnsi" w:hAnsiTheme="majorHAnsi" w:cstheme="majorHAnsi"/>
        </w:rPr>
        <w:t>.</w:t>
      </w:r>
      <w:r w:rsidRPr="00DE65B6">
        <w:rPr>
          <w:rFonts w:asciiTheme="majorHAnsi" w:hAnsiTheme="majorHAnsi" w:cstheme="majorHAnsi"/>
        </w:rPr>
        <w:t xml:space="preserve"> 2 13 </w:t>
      </w:r>
      <w:r w:rsidRPr="00DE65B6">
        <w:rPr>
          <w:rStyle w:val="StyleUnderline"/>
          <w:rFonts w:asciiTheme="majorHAnsi" w:hAnsiTheme="majorHAnsi" w:cstheme="majorHAnsi"/>
        </w:rPr>
        <w:t xml:space="preserve">This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ultimately </w:t>
      </w:r>
      <w:r w:rsidRPr="009651FA">
        <w:rPr>
          <w:rStyle w:val="StyleUnderline"/>
          <w:rFonts w:asciiTheme="majorHAnsi" w:hAnsiTheme="majorHAnsi" w:cstheme="majorHAnsi"/>
          <w:highlight w:val="green"/>
        </w:rPr>
        <w:t>affect cost and access to medical marijuana</w:t>
      </w:r>
      <w:r w:rsidRPr="00DE65B6">
        <w:rPr>
          <w:rStyle w:val="StyleUnderline"/>
          <w:rFonts w:asciiTheme="majorHAnsi" w:hAnsiTheme="majorHAnsi" w:cstheme="majorHAnsi"/>
        </w:rPr>
        <w:t xml:space="preserve"> products. </w:t>
      </w:r>
    </w:p>
    <w:p w14:paraId="26266691"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2A398BD0"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Companies with a large numb1er of cannabis strain patents, such as </w:t>
      </w:r>
      <w:proofErr w:type="spellStart"/>
      <w:r w:rsidRPr="00DE65B6">
        <w:rPr>
          <w:rFonts w:asciiTheme="majorHAnsi" w:hAnsiTheme="majorHAnsi" w:cstheme="majorHAnsi"/>
        </w:rPr>
        <w:t>BioTech</w:t>
      </w:r>
      <w:proofErr w:type="spellEnd"/>
      <w:r w:rsidRPr="00DE65B6">
        <w:rPr>
          <w:rFonts w:asciiTheme="majorHAnsi" w:hAnsiTheme="majorHAnsi" w:cstheme="majorHAnsi"/>
        </w:rPr>
        <w:t xml:space="preserve">, could become an even bigger national player in the field of cannabis strain patents as they acquire more market share. Overall, </w:t>
      </w:r>
      <w:r w:rsidRPr="009651FA">
        <w:rPr>
          <w:rStyle w:val="StyleUnderline"/>
          <w:rFonts w:asciiTheme="majorHAnsi" w:hAnsiTheme="majorHAnsi" w:cstheme="majorHAnsi"/>
          <w:highlight w:val="green"/>
        </w:rPr>
        <w:t>if Big Pharma obtains exclusive rights to</w:t>
      </w:r>
      <w:r w:rsidRPr="00DE65B6">
        <w:rPr>
          <w:rStyle w:val="StyleUnderline"/>
          <w:rFonts w:asciiTheme="majorHAnsi" w:hAnsiTheme="majorHAnsi" w:cstheme="majorHAnsi"/>
        </w:rPr>
        <w:t xml:space="preserve"> use, produce, and sell particular cannabis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together with their large influence over the FDA and other government regulatory bodies, </w:t>
      </w:r>
      <w:r w:rsidRPr="009651FA">
        <w:rPr>
          <w:rStyle w:val="StyleUnderline"/>
          <w:rFonts w:asciiTheme="majorHAnsi" w:hAnsiTheme="majorHAnsi" w:cstheme="majorHAnsi"/>
          <w:highlight w:val="green"/>
        </w:rPr>
        <w:t>they can control</w:t>
      </w:r>
      <w:r w:rsidRPr="00DE65B6">
        <w:rPr>
          <w:rStyle w:val="StyleUnderline"/>
          <w:rFonts w:asciiTheme="majorHAnsi" w:hAnsiTheme="majorHAnsi" w:cstheme="majorHAnsi"/>
        </w:rPr>
        <w:t xml:space="preserve"> public </w:t>
      </w:r>
      <w:r w:rsidRPr="009651FA">
        <w:rPr>
          <w:rStyle w:val="StyleUnderline"/>
          <w:rFonts w:asciiTheme="majorHAnsi" w:hAnsiTheme="majorHAnsi" w:cstheme="majorHAnsi"/>
          <w:highlight w:val="green"/>
        </w:rPr>
        <w:t>access</w:t>
      </w:r>
      <w:r w:rsidRPr="00DE65B6">
        <w:rPr>
          <w:rStyle w:val="StyleUnderline"/>
          <w:rFonts w:asciiTheme="majorHAnsi" w:hAnsiTheme="majorHAnsi" w:cstheme="majorHAnsi"/>
        </w:rPr>
        <w:t xml:space="preserve"> and maintain already robust profit margins</w:t>
      </w:r>
      <w:r w:rsidRPr="00DE65B6">
        <w:rPr>
          <w:rFonts w:asciiTheme="majorHAnsi" w:hAnsiTheme="majorHAnsi" w:cstheme="majorHAnsi"/>
        </w:rPr>
        <w:t xml:space="preserve">.217 </w:t>
      </w:r>
    </w:p>
    <w:p w14:paraId="7CB57ACF"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Not surprisingly, </w:t>
      </w:r>
      <w:r w:rsidRPr="00DE65B6">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DE65B6">
        <w:rPr>
          <w:rStyle w:val="StyleUnderline"/>
          <w:rFonts w:asciiTheme="majorHAnsi" w:hAnsiTheme="majorHAnsi" w:cstheme="majorHAnsi"/>
        </w:rPr>
        <w:t>bioagricultural</w:t>
      </w:r>
      <w:proofErr w:type="spellEnd"/>
      <w:r w:rsidRPr="00DE65B6">
        <w:rPr>
          <w:rStyle w:val="StyleUnderline"/>
          <w:rFonts w:asciiTheme="majorHAnsi" w:hAnsiTheme="majorHAnsi" w:cstheme="majorHAnsi"/>
        </w:rPr>
        <w:t xml:space="preserve"> companies like Monsanto and Syngenta will hoard cannabis-based patents</w:t>
      </w:r>
      <w:r w:rsidRPr="00DE65B6">
        <w:rPr>
          <w:rFonts w:asciiTheme="majorHAnsi" w:hAnsiTheme="majorHAnsi" w:cstheme="majorHAnsi"/>
        </w:rPr>
        <w:t xml:space="preserve"> and deploy their massive economic power to position themselves as another dominant force in the market.218 </w:t>
      </w:r>
      <w:r w:rsidRPr="00DE65B6">
        <w:rPr>
          <w:rStyle w:val="StyleUnderline"/>
          <w:rFonts w:asciiTheme="majorHAnsi" w:hAnsiTheme="majorHAnsi" w:cstheme="majorHAnsi"/>
        </w:rPr>
        <w:t xml:space="preserve">in short, </w:t>
      </w:r>
      <w:r w:rsidRPr="009651FA">
        <w:rPr>
          <w:rStyle w:val="StyleUnderline"/>
          <w:rFonts w:asciiTheme="majorHAnsi" w:hAnsiTheme="majorHAnsi" w:cstheme="majorHAnsi"/>
          <w:highlight w:val="green"/>
        </w:rPr>
        <w:t>an open and accessible marketplace for cannabis</w:t>
      </w:r>
      <w:r w:rsidRPr="00DE65B6">
        <w:rPr>
          <w:rStyle w:val="StyleUnderline"/>
          <w:rFonts w:asciiTheme="majorHAnsi" w:hAnsiTheme="majorHAnsi" w:cstheme="majorHAnsi"/>
        </w:rPr>
        <w:t xml:space="preserve"> products, </w:t>
      </w:r>
      <w:r w:rsidRPr="009651FA">
        <w:rPr>
          <w:rStyle w:val="StyleUnderline"/>
          <w:rFonts w:asciiTheme="majorHAnsi" w:hAnsiTheme="majorHAnsi" w:cstheme="majorHAnsi"/>
          <w:highlight w:val="green"/>
        </w:rPr>
        <w:t xml:space="preserve">especially for medicinal use, depends on </w:t>
      </w:r>
      <w:r w:rsidRPr="00DE65B6">
        <w:rPr>
          <w:rStyle w:val="StyleUnderline"/>
          <w:rFonts w:asciiTheme="majorHAnsi" w:hAnsiTheme="majorHAnsi" w:cstheme="majorHAnsi"/>
        </w:rPr>
        <w:t xml:space="preserve">tracking the </w:t>
      </w:r>
      <w:r w:rsidRPr="009651FA">
        <w:rPr>
          <w:rStyle w:val="StyleUnderline"/>
          <w:rFonts w:asciiTheme="majorHAnsi" w:hAnsiTheme="majorHAnsi" w:cstheme="majorHAnsi"/>
          <w:highlight w:val="green"/>
        </w:rPr>
        <w:t>patent activity</w:t>
      </w:r>
      <w:r w:rsidRPr="00DE65B6">
        <w:rPr>
          <w:rStyle w:val="StyleUnderline"/>
          <w:rFonts w:asciiTheme="majorHAnsi" w:hAnsiTheme="majorHAnsi" w:cstheme="majorHAnsi"/>
        </w:rPr>
        <w:t xml:space="preserve"> of wealthy, powerful entities to ensure smaller entities are not marginalized</w:t>
      </w:r>
      <w:r w:rsidRPr="00DE65B6">
        <w:rPr>
          <w:rFonts w:asciiTheme="majorHAnsi" w:hAnsiTheme="majorHAnsi" w:cstheme="majorHAnsi"/>
        </w:rPr>
        <w:t>.219</w:t>
      </w:r>
    </w:p>
    <w:p w14:paraId="593545A4" w14:textId="77777777" w:rsidR="003467E5" w:rsidRPr="00DE65B6" w:rsidRDefault="003467E5" w:rsidP="003467E5">
      <w:pPr>
        <w:rPr>
          <w:rFonts w:asciiTheme="majorHAnsi" w:hAnsiTheme="majorHAnsi" w:cstheme="majorHAnsi"/>
        </w:rPr>
      </w:pPr>
    </w:p>
    <w:p w14:paraId="6BBD9AE3"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Monopolies kill cannabis biodiversity which throttles medical marijuana advances and industry innovation.</w:t>
      </w:r>
    </w:p>
    <w:p w14:paraId="63EBEF66" w14:textId="77777777" w:rsidR="003467E5" w:rsidRPr="00DE65B6" w:rsidRDefault="003467E5" w:rsidP="003467E5">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33"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6D4BFC7C"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A. Biodiversity Implications for Cannabis Strain Patents </w:t>
      </w:r>
    </w:p>
    <w:p w14:paraId="1722187C"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Biodiversity, or biological diversity, is an ongoing controversy in the marijuana patent industry</w:t>
      </w:r>
      <w:r w:rsidRPr="00DE65B6">
        <w:rPr>
          <w:rFonts w:asciiTheme="majorHAnsi" w:hAnsiTheme="majorHAnsi" w:cstheme="majorHAnsi"/>
        </w:rPr>
        <w:t xml:space="preserve">. Like comprehensive research on the benefits and drawbacks of medical marijuana, "empirical analysis on </w:t>
      </w:r>
      <w:r w:rsidRPr="00DE65B6">
        <w:rPr>
          <w:rFonts w:asciiTheme="majorHAnsi" w:hAnsiTheme="majorHAnsi" w:cstheme="majorHAnsi"/>
        </w:rPr>
        <w:lastRenderedPageBreak/>
        <w:t xml:space="preserve">biodiversity in the patent system is limited."2 2 </w:t>
      </w:r>
      <w:r w:rsidRPr="00DE65B6">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E65B6">
        <w:rPr>
          <w:rFonts w:asciiTheme="majorHAnsi" w:hAnsiTheme="majorHAnsi" w:cstheme="majorHAnsi"/>
        </w:rPr>
        <w:t xml:space="preserve">." 23 Increasingly, however, countries and companies are asserting IP rights in native flora, 224 impacting global biodiversity. </w:t>
      </w:r>
    </w:p>
    <w:p w14:paraId="12121535"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DE65B6">
        <w:rPr>
          <w:rStyle w:val="StyleUnderline"/>
          <w:rFonts w:asciiTheme="majorHAnsi" w:hAnsiTheme="majorHAnsi" w:cstheme="majorHAnsi"/>
        </w:rPr>
        <w:t xml:space="preserve">The fear is that </w:t>
      </w:r>
      <w:r w:rsidRPr="009651FA">
        <w:rPr>
          <w:rStyle w:val="StyleUnderline"/>
          <w:rFonts w:asciiTheme="majorHAnsi" w:hAnsiTheme="majorHAnsi" w:cstheme="majorHAnsi"/>
          <w:highlight w:val="green"/>
        </w:rPr>
        <w:t xml:space="preserve">without a </w:t>
      </w:r>
      <w:r w:rsidRPr="00DE65B6">
        <w:rPr>
          <w:rStyle w:val="StyleUnderline"/>
          <w:rFonts w:asciiTheme="majorHAnsi" w:hAnsiTheme="majorHAnsi" w:cstheme="majorHAnsi"/>
        </w:rPr>
        <w:t xml:space="preserve">wide </w:t>
      </w:r>
      <w:r w:rsidRPr="009651FA">
        <w:rPr>
          <w:rStyle w:val="StyleUnderline"/>
          <w:rFonts w:asciiTheme="majorHAnsi" w:hAnsiTheme="majorHAnsi" w:cstheme="majorHAnsi"/>
          <w:highlight w:val="green"/>
        </w:rPr>
        <w:t>variety of cannabis strains</w:t>
      </w:r>
      <w:r w:rsidRPr="00DE65B6">
        <w:rPr>
          <w:rStyle w:val="StyleUnderline"/>
          <w:rFonts w:asciiTheme="majorHAnsi" w:hAnsiTheme="majorHAnsi" w:cstheme="majorHAnsi"/>
        </w:rPr>
        <w:t xml:space="preserve"> available for breeding and growing, </w:t>
      </w:r>
      <w:r w:rsidRPr="009651FA">
        <w:rPr>
          <w:rStyle w:val="StyleUnderline"/>
          <w:rFonts w:asciiTheme="majorHAnsi" w:hAnsiTheme="majorHAnsi" w:cstheme="majorHAnsi"/>
          <w:highlight w:val="green"/>
        </w:rPr>
        <w:t>production</w:t>
      </w:r>
      <w:r w:rsidRPr="00DE65B6">
        <w:rPr>
          <w:rStyle w:val="StyleUnderline"/>
          <w:rFonts w:asciiTheme="majorHAnsi" w:hAnsiTheme="majorHAnsi" w:cstheme="majorHAnsi"/>
        </w:rPr>
        <w:t xml:space="preserve"> and processing of the plant </w:t>
      </w:r>
      <w:r w:rsidRPr="009651FA">
        <w:rPr>
          <w:rStyle w:val="StyleUnderline"/>
          <w:rFonts w:asciiTheme="majorHAnsi" w:hAnsiTheme="majorHAnsi" w:cstheme="majorHAnsi"/>
          <w:highlight w:val="green"/>
        </w:rPr>
        <w:t xml:space="preserve">will </w:t>
      </w:r>
      <w:r w:rsidRPr="00DE65B6">
        <w:rPr>
          <w:rStyle w:val="StyleUnderline"/>
          <w:rFonts w:asciiTheme="majorHAnsi" w:hAnsiTheme="majorHAnsi" w:cstheme="majorHAnsi"/>
        </w:rPr>
        <w:t xml:space="preserve">inevitably </w:t>
      </w:r>
      <w:r w:rsidRPr="009651FA">
        <w:rPr>
          <w:rStyle w:val="StyleUnderline"/>
          <w:rFonts w:asciiTheme="majorHAnsi" w:hAnsiTheme="majorHAnsi" w:cstheme="majorHAnsi"/>
          <w:highlight w:val="green"/>
        </w:rPr>
        <w:t xml:space="preserve">consolidate into </w:t>
      </w:r>
      <w:r w:rsidRPr="00DE65B6">
        <w:rPr>
          <w:rStyle w:val="StyleUnderline"/>
          <w:rFonts w:asciiTheme="majorHAnsi" w:hAnsiTheme="majorHAnsi" w:cstheme="majorHAnsi"/>
        </w:rPr>
        <w:t xml:space="preserve">the hands of </w:t>
      </w:r>
      <w:r w:rsidRPr="009651FA">
        <w:rPr>
          <w:rStyle w:val="StyleUnderline"/>
          <w:rFonts w:asciiTheme="majorHAnsi" w:hAnsiTheme="majorHAnsi" w:cstheme="majorHAnsi"/>
          <w:highlight w:val="green"/>
        </w:rPr>
        <w:t>large conglomerates</w:t>
      </w:r>
      <w:r w:rsidRPr="00DE65B6">
        <w:rPr>
          <w:rFonts w:asciiTheme="majorHAnsi" w:hAnsiTheme="majorHAnsi" w:cstheme="majorHAnsi"/>
        </w:rPr>
        <w:t xml:space="preserve">.22 6 </w:t>
      </w:r>
    </w:p>
    <w:p w14:paraId="5AC442A8"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E65B6">
        <w:rPr>
          <w:rFonts w:asciiTheme="majorHAnsi" w:hAnsiTheme="majorHAnsi" w:cstheme="majorHAnsi"/>
        </w:rPr>
        <w:t>Biothai</w:t>
      </w:r>
      <w:proofErr w:type="spellEnd"/>
      <w:r w:rsidRPr="00DE65B6">
        <w:rPr>
          <w:rFonts w:asciiTheme="majorHAnsi" w:hAnsiTheme="majorHAnsi" w:cstheme="majorHAnsi"/>
        </w:rPr>
        <w:t>) call for careful scrutiny of recently filed foreign cannabis patents in the country, as discussed in greater detail in the next Section.</w:t>
      </w:r>
    </w:p>
    <w:p w14:paraId="363E0DE9"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E65B6">
        <w:rPr>
          <w:rFonts w:asciiTheme="majorHAnsi" w:hAnsiTheme="majorHAnsi" w:cstheme="majorHAnsi"/>
        </w:rPr>
        <w:t>apure</w:t>
      </w:r>
      <w:proofErr w:type="spellEnd"/>
      <w:r w:rsidRPr="00DE65B6">
        <w:rPr>
          <w:rFonts w:asciiTheme="majorHAnsi" w:hAnsiTheme="majorHAnsi" w:cstheme="majorHAnsi"/>
        </w:rPr>
        <w:t xml:space="preserve"> sativa landrace strain, meaning it is a local strain of cannabis that has adapted to Thailand's native environment and conditions over time. </w:t>
      </w:r>
      <w:r w:rsidRPr="00DE65B6">
        <w:rPr>
          <w:rStyle w:val="StyleUnderline"/>
          <w:rFonts w:asciiTheme="majorHAnsi" w:hAnsiTheme="majorHAnsi" w:cstheme="majorHAnsi"/>
        </w:rPr>
        <w:t xml:space="preserve">Environment plays a key role in the THC, CBD, and terpene quality and quantity and is part of what makes landrace strains so unique. </w:t>
      </w:r>
      <w:r w:rsidRPr="00DE65B6">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05A8662F" w14:textId="77777777" w:rsidR="003467E5" w:rsidRPr="00DE65B6" w:rsidRDefault="003467E5" w:rsidP="003467E5">
      <w:pPr>
        <w:rPr>
          <w:rFonts w:asciiTheme="majorHAnsi" w:hAnsiTheme="majorHAnsi" w:cstheme="majorHAnsi"/>
        </w:rPr>
      </w:pPr>
      <w:r w:rsidRPr="009651FA">
        <w:rPr>
          <w:rStyle w:val="StyleUnderline"/>
          <w:rFonts w:asciiTheme="majorHAnsi" w:hAnsiTheme="majorHAnsi" w:cstheme="majorHAnsi"/>
          <w:highlight w:val="green"/>
        </w:rPr>
        <w:t xml:space="preserve">As more </w:t>
      </w:r>
      <w:r w:rsidRPr="00DE65B6">
        <w:rPr>
          <w:rStyle w:val="StyleUnderline"/>
          <w:rFonts w:asciiTheme="majorHAnsi" w:hAnsiTheme="majorHAnsi" w:cstheme="majorHAnsi"/>
        </w:rPr>
        <w:t xml:space="preserve">cannabis strain </w:t>
      </w:r>
      <w:r w:rsidRPr="009651FA">
        <w:rPr>
          <w:rStyle w:val="StyleUnderline"/>
          <w:rFonts w:asciiTheme="majorHAnsi" w:hAnsiTheme="majorHAnsi" w:cstheme="majorHAnsi"/>
          <w:highlight w:val="green"/>
        </w:rPr>
        <w:t>patents are granted</w:t>
      </w:r>
      <w:r w:rsidRPr="00DE65B6">
        <w:rPr>
          <w:rStyle w:val="StyleUnderline"/>
          <w:rFonts w:asciiTheme="majorHAnsi" w:hAnsiTheme="majorHAnsi" w:cstheme="majorHAnsi"/>
        </w:rPr>
        <w:t xml:space="preserve"> worldwide, it is possible that </w:t>
      </w:r>
      <w:r w:rsidRPr="009651FA">
        <w:rPr>
          <w:rStyle w:val="StyleUnderline"/>
          <w:rFonts w:asciiTheme="majorHAnsi" w:hAnsiTheme="majorHAnsi" w:cstheme="majorHAnsi"/>
          <w:highlight w:val="green"/>
        </w:rPr>
        <w:t xml:space="preserve">growers will be increasingly dependent on seed makers </w:t>
      </w:r>
      <w:r w:rsidRPr="00DE65B6">
        <w:rPr>
          <w:rStyle w:val="StyleUnderline"/>
          <w:rFonts w:asciiTheme="majorHAnsi" w:hAnsiTheme="majorHAnsi" w:cstheme="majorHAnsi"/>
        </w:rPr>
        <w:t xml:space="preserve">that hold patents on certain types of seeds and methods used to produce them. As a result, </w:t>
      </w:r>
      <w:r w:rsidRPr="009651FA">
        <w:rPr>
          <w:rStyle w:val="StyleUnderline"/>
          <w:rFonts w:asciiTheme="majorHAnsi" w:hAnsiTheme="majorHAnsi" w:cstheme="majorHAnsi"/>
          <w:highlight w:val="green"/>
        </w:rPr>
        <w:t>growers will be subject to</w:t>
      </w:r>
      <w:r w:rsidRPr="00DE65B6">
        <w:rPr>
          <w:rStyle w:val="StyleUnderline"/>
          <w:rFonts w:asciiTheme="majorHAnsi" w:hAnsiTheme="majorHAnsi" w:cstheme="majorHAnsi"/>
        </w:rPr>
        <w:t xml:space="preserve"> agreements and royalties and will be charged licensing </w:t>
      </w:r>
      <w:r w:rsidRPr="009651FA">
        <w:rPr>
          <w:rStyle w:val="StyleUnderline"/>
          <w:rFonts w:asciiTheme="majorHAnsi" w:hAnsiTheme="majorHAnsi" w:cstheme="majorHAnsi"/>
          <w:highlight w:val="green"/>
        </w:rPr>
        <w:t>fees for use</w:t>
      </w:r>
      <w:r w:rsidRPr="00DE65B6">
        <w:rPr>
          <w:rStyle w:val="StyleUnderline"/>
          <w:rFonts w:asciiTheme="majorHAnsi" w:hAnsiTheme="majorHAnsi" w:cstheme="majorHAnsi"/>
        </w:rPr>
        <w:t xml:space="preserve"> of the seeds. </w:t>
      </w:r>
      <w:r w:rsidRPr="009651FA">
        <w:rPr>
          <w:rStyle w:val="StyleUnderline"/>
          <w:rFonts w:asciiTheme="majorHAnsi" w:hAnsiTheme="majorHAnsi" w:cstheme="majorHAnsi"/>
          <w:highlight w:val="green"/>
        </w:rPr>
        <w:t>A healthy number and variety</w:t>
      </w:r>
      <w:r w:rsidRPr="00DE65B6">
        <w:rPr>
          <w:rStyle w:val="StyleUnderline"/>
          <w:rFonts w:asciiTheme="majorHAnsi" w:hAnsiTheme="majorHAnsi" w:cstheme="majorHAnsi"/>
        </w:rPr>
        <w:t xml:space="preserve"> 236 </w:t>
      </w:r>
      <w:r w:rsidRPr="009651FA">
        <w:rPr>
          <w:rStyle w:val="StyleUnderline"/>
          <w:rFonts w:asciiTheme="majorHAnsi" w:hAnsiTheme="majorHAnsi" w:cstheme="majorHAnsi"/>
          <w:highlight w:val="green"/>
        </w:rPr>
        <w:t>of</w:t>
      </w:r>
      <w:r w:rsidRPr="00DE65B6">
        <w:rPr>
          <w:rStyle w:val="StyleUnderline"/>
          <w:rFonts w:asciiTheme="majorHAnsi" w:hAnsiTheme="majorHAnsi" w:cstheme="majorHAnsi"/>
        </w:rPr>
        <w:t xml:space="preserve"> available </w:t>
      </w:r>
      <w:r w:rsidRPr="009651FA">
        <w:rPr>
          <w:rStyle w:val="StyleUnderline"/>
          <w:rFonts w:asciiTheme="majorHAnsi" w:hAnsiTheme="majorHAnsi" w:cstheme="majorHAnsi"/>
          <w:highlight w:val="green"/>
        </w:rPr>
        <w:t>cultivars are vital for advancing cannabis legalization and the industry’s continued growth.</w:t>
      </w:r>
      <w:r w:rsidRPr="00DE65B6">
        <w:rPr>
          <w:rStyle w:val="StyleUnderline"/>
          <w:rFonts w:asciiTheme="majorHAnsi" w:hAnsiTheme="majorHAnsi" w:cstheme="majorHAnsi"/>
        </w:rPr>
        <w:t xml:space="preserve"> From an agricultural perspective, the </w:t>
      </w:r>
      <w:r w:rsidRPr="009651FA">
        <w:rPr>
          <w:rStyle w:val="StyleUnderline"/>
          <w:rFonts w:asciiTheme="majorHAnsi" w:hAnsiTheme="majorHAnsi" w:cstheme="majorHAnsi"/>
          <w:highlight w:val="green"/>
        </w:rPr>
        <w:t>patent system encourages</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and reduction </w:t>
      </w:r>
      <w:r w:rsidRPr="009651FA">
        <w:rPr>
          <w:rStyle w:val="StyleUnderline"/>
          <w:rFonts w:asciiTheme="majorHAnsi" w:hAnsiTheme="majorHAnsi" w:cstheme="majorHAnsi"/>
          <w:highlight w:val="green"/>
        </w:rPr>
        <w:t xml:space="preserve">of variety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enhance and </w:t>
      </w:r>
      <w:r w:rsidRPr="009651FA">
        <w:rPr>
          <w:rStyle w:val="StyleUnderline"/>
          <w:rFonts w:asciiTheme="majorHAnsi" w:hAnsiTheme="majorHAnsi" w:cstheme="majorHAnsi"/>
          <w:highlight w:val="green"/>
        </w:rPr>
        <w:t>maximize profits</w:t>
      </w:r>
      <w:r w:rsidRPr="00DE65B6">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diminished due to</w:t>
      </w:r>
      <w:r w:rsidRPr="00DE65B6">
        <w:rPr>
          <w:rStyle w:val="StyleUnderline"/>
          <w:rFonts w:asciiTheme="majorHAnsi" w:hAnsiTheme="majorHAnsi" w:cstheme="majorHAnsi"/>
        </w:rPr>
        <w:t xml:space="preserve"> the introduction and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of genetically modified, patented varieties, and it is highly likely the cannabis industry could see a similar fate</w:t>
      </w:r>
      <w:r w:rsidRPr="00DE65B6">
        <w:rPr>
          <w:rFonts w:asciiTheme="majorHAnsi" w:hAnsiTheme="majorHAnsi" w:cstheme="majorHAnsi"/>
        </w:rPr>
        <w:t xml:space="preserve">.24 1 </w:t>
      </w:r>
    </w:p>
    <w:p w14:paraId="2864D7F1"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Cannabis biodiversity will be threatened if there are fewer available cultivars and, thus, fewer strain options.2 42 </w:t>
      </w:r>
      <w:r w:rsidRPr="009651FA">
        <w:rPr>
          <w:rStyle w:val="StyleUnderline"/>
          <w:rFonts w:asciiTheme="majorHAnsi" w:hAnsiTheme="majorHAnsi" w:cstheme="majorHAnsi"/>
          <w:highlight w:val="green"/>
        </w:rPr>
        <w:t xml:space="preserve">Fewer </w:t>
      </w:r>
      <w:r w:rsidRPr="00DE65B6">
        <w:rPr>
          <w:rStyle w:val="StyleUnderline"/>
          <w:rFonts w:asciiTheme="majorHAnsi" w:hAnsiTheme="majorHAnsi" w:cstheme="majorHAnsi"/>
        </w:rPr>
        <w:t xml:space="preserve">available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could also </w:t>
      </w:r>
      <w:r w:rsidRPr="009651FA">
        <w:rPr>
          <w:rStyle w:val="StyleUnderline"/>
          <w:rFonts w:asciiTheme="majorHAnsi" w:hAnsiTheme="majorHAnsi" w:cstheme="majorHAnsi"/>
          <w:highlight w:val="green"/>
        </w:rPr>
        <w:t>lead to limited</w:t>
      </w:r>
      <w:r w:rsidRPr="00DE65B6">
        <w:rPr>
          <w:rStyle w:val="StyleUnderline"/>
          <w:rFonts w:asciiTheme="majorHAnsi" w:hAnsiTheme="majorHAnsi" w:cstheme="majorHAnsi"/>
        </w:rPr>
        <w:t xml:space="preserve"> consumer experiences and </w:t>
      </w:r>
      <w:r w:rsidRPr="009651FA">
        <w:rPr>
          <w:rStyle w:val="StyleUnderline"/>
          <w:rFonts w:asciiTheme="majorHAnsi" w:hAnsiTheme="majorHAnsi" w:cstheme="majorHAnsi"/>
          <w:highlight w:val="green"/>
        </w:rPr>
        <w:t>patient treatment options</w:t>
      </w:r>
      <w:r w:rsidRPr="00DE65B6">
        <w:rPr>
          <w:rStyle w:val="StyleUnderline"/>
          <w:rFonts w:asciiTheme="majorHAnsi" w:hAnsiTheme="majorHAnsi" w:cstheme="majorHAnsi"/>
        </w:rPr>
        <w:t xml:space="preserve">. This notion, coupled with already limited clinical and </w:t>
      </w:r>
      <w:r w:rsidRPr="00DE65B6">
        <w:rPr>
          <w:rStyle w:val="StyleUnderline"/>
          <w:rFonts w:asciiTheme="majorHAnsi" w:hAnsiTheme="majorHAnsi" w:cstheme="majorHAnsi"/>
        </w:rPr>
        <w:lastRenderedPageBreak/>
        <w:t xml:space="preserve">scientific research, </w:t>
      </w:r>
      <w:r w:rsidRPr="009651FA">
        <w:rPr>
          <w:rStyle w:val="StyleUnderline"/>
          <w:rFonts w:asciiTheme="majorHAnsi" w:hAnsiTheme="majorHAnsi" w:cstheme="majorHAnsi"/>
          <w:highlight w:val="green"/>
        </w:rPr>
        <w:t>could significantly throttle advances in medical marijuana</w:t>
      </w:r>
      <w:r w:rsidRPr="00DE65B6">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E65B6">
        <w:rPr>
          <w:rFonts w:asciiTheme="majorHAnsi" w:hAnsiTheme="majorHAnsi" w:cstheme="majorHAnsi"/>
        </w:rPr>
        <w:t xml:space="preserve">4 In short, the "winners" of the cannabis patent wars will dominate the industry post-prohibition.2 45 </w:t>
      </w:r>
    </w:p>
    <w:p w14:paraId="3FBCFB3D"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Some argue that expanding strain patents could have the opposite effect and allow researchers and physicians to "correctly </w:t>
      </w:r>
      <w:proofErr w:type="spellStart"/>
      <w:r w:rsidRPr="00DE65B6">
        <w:rPr>
          <w:rFonts w:asciiTheme="majorHAnsi" w:hAnsiTheme="majorHAnsi" w:cstheme="majorHAnsi"/>
        </w:rPr>
        <w:t>identifty</w:t>
      </w:r>
      <w:proofErr w:type="spellEnd"/>
      <w:r w:rsidRPr="00DE65B6">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E65B6">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FFF1FF6"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 xml:space="preserve">Both medical marijuana patients and recreational marijuana users are strain-driven. While the </w:t>
      </w:r>
      <w:r w:rsidRPr="009651FA">
        <w:rPr>
          <w:rStyle w:val="StyleUnderline"/>
          <w:rFonts w:asciiTheme="majorHAnsi" w:hAnsiTheme="majorHAnsi" w:cstheme="majorHAnsi"/>
          <w:highlight w:val="green"/>
        </w:rPr>
        <w:t>current cannabis landscape is rich with</w:t>
      </w:r>
      <w:r w:rsidRPr="00DE65B6">
        <w:rPr>
          <w:rStyle w:val="StyleUnderline"/>
          <w:rFonts w:asciiTheme="majorHAnsi" w:hAnsiTheme="majorHAnsi" w:cstheme="majorHAnsi"/>
        </w:rPr>
        <w:t xml:space="preserve"> hundreds of different </w:t>
      </w:r>
      <w:r w:rsidRPr="009651FA">
        <w:rPr>
          <w:rStyle w:val="StyleUnderline"/>
          <w:rFonts w:asciiTheme="majorHAnsi" w:hAnsiTheme="majorHAnsi" w:cstheme="majorHAnsi"/>
          <w:highlight w:val="green"/>
        </w:rPr>
        <w:t>varieties, strain patents could lead to a "locked genetic landscape where innovation becomes rare</w:t>
      </w:r>
      <w:r w:rsidRPr="00DE65B6">
        <w:rPr>
          <w:rStyle w:val="StyleUnderline"/>
          <w:rFonts w:asciiTheme="majorHAnsi" w:hAnsiTheme="majorHAnsi" w:cstheme="majorHAnsi"/>
        </w:rPr>
        <w:t xml:space="preserve"> and costly."2 4 9 Further, a monopoly on the local strains of one country could have </w:t>
      </w:r>
      <w:r w:rsidRPr="009651FA">
        <w:rPr>
          <w:rStyle w:val="StyleUnderline"/>
          <w:rFonts w:asciiTheme="majorHAnsi" w:hAnsiTheme="majorHAnsi" w:cstheme="majorHAnsi"/>
          <w:highlight w:val="green"/>
        </w:rPr>
        <w:t>disastrous effects on</w:t>
      </w:r>
      <w:r w:rsidRPr="00DE65B6">
        <w:rPr>
          <w:rStyle w:val="StyleUnderline"/>
          <w:rFonts w:asciiTheme="majorHAnsi" w:hAnsiTheme="majorHAnsi" w:cstheme="majorHAnsi"/>
        </w:rPr>
        <w:t xml:space="preserve"> that country's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and its rights to that biodiversity.2 50</w:t>
      </w:r>
    </w:p>
    <w:p w14:paraId="44E7B1C0" w14:textId="77777777" w:rsidR="00205D1F" w:rsidRPr="00DE65B6" w:rsidRDefault="00205D1F" w:rsidP="00205D1F">
      <w:pPr>
        <w:pStyle w:val="Heading4"/>
        <w:rPr>
          <w:rFonts w:asciiTheme="majorHAnsi" w:hAnsiTheme="majorHAnsi" w:cstheme="majorHAnsi"/>
        </w:rPr>
      </w:pPr>
      <w:r w:rsidRPr="00DE65B6">
        <w:rPr>
          <w:rFonts w:asciiTheme="majorHAnsi" w:hAnsiTheme="majorHAnsi" w:cstheme="majorHAnsi"/>
        </w:rPr>
        <w:t>Biodiversity loss causes extinction – also multiplies threats of escalation</w:t>
      </w:r>
    </w:p>
    <w:p w14:paraId="079AE147" w14:textId="77777777" w:rsidR="00205D1F" w:rsidRPr="00DE65B6" w:rsidRDefault="00205D1F" w:rsidP="00205D1F">
      <w:pPr>
        <w:rPr>
          <w:rFonts w:asciiTheme="majorHAnsi" w:hAnsiTheme="majorHAnsi" w:cstheme="majorHAnsi"/>
        </w:rPr>
      </w:pPr>
      <w:r w:rsidRPr="00DE65B6">
        <w:rPr>
          <w:rStyle w:val="StyleUnderline"/>
          <w:rFonts w:asciiTheme="majorHAnsi" w:hAnsiTheme="majorHAnsi" w:cstheme="majorHAnsi"/>
        </w:rPr>
        <w:t>Torres 16</w:t>
      </w:r>
      <w:r w:rsidRPr="00DE65B6">
        <w:rPr>
          <w:rFonts w:asciiTheme="majorHAnsi" w:hAnsiTheme="majorHAnsi" w:cstheme="majorHAnsi"/>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DE65B6">
          <w:rPr>
            <w:rStyle w:val="Hyperlink"/>
            <w:rFonts w:asciiTheme="majorHAnsi" w:hAnsiTheme="majorHAnsi" w:cstheme="majorHAnsi"/>
          </w:rPr>
          <w:t>Biodiversity Loss: An Existential Risk Comparable to Climate Change</w:t>
        </w:r>
      </w:hyperlink>
      <w:r w:rsidRPr="00DE65B6">
        <w:rPr>
          <w:rFonts w:asciiTheme="majorHAnsi" w:hAnsiTheme="majorHAnsi" w:cstheme="majorHAnsi"/>
        </w:rPr>
        <w:t xml:space="preserve">” </w:t>
      </w:r>
      <w:hyperlink r:id="rId35" w:history="1">
        <w:r w:rsidRPr="00DE65B6">
          <w:rPr>
            <w:rStyle w:val="Hyperlink"/>
            <w:rFonts w:asciiTheme="majorHAnsi" w:hAnsiTheme="majorHAnsi" w:cstheme="majorHAnsi"/>
          </w:rPr>
          <w:t>http://futureoflife.org/2016/05/20/biodiversity-loss/</w:t>
        </w:r>
      </w:hyperlink>
      <w:r w:rsidRPr="00DE65B6">
        <w:rPr>
          <w:rFonts w:asciiTheme="majorHAnsi" w:hAnsiTheme="majorHAnsi" w:cstheme="majorHAnsi"/>
        </w:rPr>
        <w:t>]</w:t>
      </w:r>
    </w:p>
    <w:p w14:paraId="5BC1220E"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6" w:history="1">
        <w:r w:rsidRPr="00DE65B6">
          <w:rPr>
            <w:rStyle w:val="Hyperlink"/>
            <w:rFonts w:asciiTheme="majorHAnsi" w:hAnsiTheme="majorHAnsi" w:cstheme="majorHAnsi"/>
          </w:rPr>
          <w:t>decided</w:t>
        </w:r>
      </w:hyperlink>
      <w:r w:rsidRPr="00DE65B6">
        <w:rPr>
          <w:rFonts w:asciiTheme="majorHAnsi" w:hAnsiTheme="majorHAnsi" w:cstheme="majorHAnsi"/>
        </w:rPr>
        <w:t> to keep the Doomsday Clock set at three minutes before midnight earlier this year.</w:t>
      </w:r>
    </w:p>
    <w:p w14:paraId="1B4454F2" w14:textId="77777777" w:rsidR="00205D1F" w:rsidRPr="00DE65B6" w:rsidRDefault="00205D1F" w:rsidP="00205D1F">
      <w:pPr>
        <w:rPr>
          <w:rFonts w:asciiTheme="majorHAnsi" w:hAnsiTheme="majorHAnsi" w:cstheme="majorHAnsi"/>
        </w:rPr>
      </w:pPr>
      <w:r w:rsidRPr="00DE65B6">
        <w:rPr>
          <w:rFonts w:asciiTheme="majorHAnsi" w:hAnsiTheme="majorHAnsi" w:cstheme="majorHAnsi"/>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DE65B6">
        <w:rPr>
          <w:rFonts w:asciiTheme="majorHAnsi" w:hAnsiTheme="majorHAnsi" w:cstheme="majorHAnsi"/>
        </w:rPr>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DE65B6">
        <w:rPr>
          <w:rFonts w:asciiTheme="majorHAnsi" w:hAnsiTheme="majorHAnsi" w:cstheme="majorHAnsi"/>
        </w:rPr>
        <w:t>So</w:t>
      </w:r>
      <w:proofErr w:type="gramEnd"/>
      <w:r w:rsidRPr="00DE65B6">
        <w:rPr>
          <w:rFonts w:asciiTheme="majorHAnsi" w:hAnsiTheme="majorHAnsi" w:cstheme="majorHAnsi"/>
        </w:rPr>
        <w:t xml:space="preserve"> the causal relation between climate change and biodiversity loss is bidirectional.</w:t>
      </w:r>
    </w:p>
    <w:p w14:paraId="277B83EF"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8812E42"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ED869ED"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Deforestation of the Amazon rainforest decreases natural mitigation of CO2 and destroys the habitats of many endangered species.</w:t>
      </w:r>
    </w:p>
    <w:p w14:paraId="6F647BAB"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The sixth extinction.</w:t>
      </w:r>
    </w:p>
    <w:p w14:paraId="7CE92F67" w14:textId="77777777" w:rsidR="00205D1F" w:rsidRPr="00DE65B6" w:rsidRDefault="00205D1F" w:rsidP="00205D1F">
      <w:pPr>
        <w:rPr>
          <w:rFonts w:asciiTheme="majorHAnsi" w:hAnsiTheme="majorHAnsi" w:cstheme="majorHAnsi"/>
          <w:szCs w:val="26"/>
        </w:rPr>
      </w:pPr>
      <w:r w:rsidRPr="00DE65B6">
        <w:rPr>
          <w:rFonts w:asciiTheme="majorHAnsi" w:hAnsiTheme="majorHAnsi" w:cstheme="majorHAnsi"/>
          <w:szCs w:val="26"/>
        </w:rPr>
        <w:t>The repercussions of biodiversity loss are potentially as severe as those anticipated from climate change, or even a nuclear conflict. For example, according to a 2015 </w:t>
      </w:r>
      <w:hyperlink r:id="rId37" w:tgtFrame="_blank" w:history="1">
        <w:r w:rsidRPr="00DE65B6">
          <w:rPr>
            <w:rStyle w:val="Hyperlink"/>
            <w:rFonts w:asciiTheme="majorHAnsi" w:hAnsiTheme="majorHAnsi" w:cstheme="majorHAnsi"/>
            <w:szCs w:val="26"/>
          </w:rPr>
          <w:t>study</w:t>
        </w:r>
      </w:hyperlink>
      <w:r w:rsidRPr="00DE65B6">
        <w:rPr>
          <w:rFonts w:asciiTheme="majorHAnsi" w:hAnsiTheme="majorHAnsi" w:cstheme="majorHAnsi"/>
          <w:szCs w:val="26"/>
        </w:rPr>
        <w:t> published in Science Advances,</w:t>
      </w:r>
      <w:r w:rsidRPr="00DE65B6">
        <w:rPr>
          <w:rStyle w:val="StyleUnderline"/>
          <w:rFonts w:asciiTheme="majorHAnsi" w:hAnsiTheme="majorHAnsi" w:cstheme="majorHAnsi"/>
          <w:szCs w:val="26"/>
        </w:rPr>
        <w:t xml:space="preserve"> the best available evidence reveals </w:t>
      </w:r>
      <w:r w:rsidRPr="009651FA">
        <w:rPr>
          <w:rStyle w:val="StyleUnderline"/>
          <w:rFonts w:asciiTheme="majorHAnsi" w:hAnsiTheme="majorHAnsi" w:cstheme="majorHAnsi"/>
          <w:szCs w:val="26"/>
          <w:highlight w:val="green"/>
        </w:rPr>
        <w:t xml:space="preserve">“an exceptionally rapid loss of biodiversity over the last few centuries, </w:t>
      </w:r>
      <w:r w:rsidRPr="00DE65B6">
        <w:rPr>
          <w:rStyle w:val="StyleUnderline"/>
          <w:rFonts w:asciiTheme="majorHAnsi" w:hAnsiTheme="majorHAnsi" w:cstheme="majorHAnsi"/>
          <w:szCs w:val="26"/>
        </w:rPr>
        <w:lastRenderedPageBreak/>
        <w:t xml:space="preserve">indicating that a </w:t>
      </w:r>
      <w:r w:rsidRPr="009651FA">
        <w:rPr>
          <w:rStyle w:val="StyleUnderline"/>
          <w:rFonts w:asciiTheme="majorHAnsi" w:hAnsiTheme="majorHAnsi" w:cstheme="majorHAnsi"/>
          <w:szCs w:val="26"/>
          <w:highlight w:val="green"/>
        </w:rPr>
        <w:t>sixth mass extinction</w:t>
      </w:r>
      <w:r w:rsidRPr="00DE65B6">
        <w:rPr>
          <w:rStyle w:val="StyleUnderline"/>
          <w:rFonts w:asciiTheme="majorHAnsi" w:hAnsiTheme="majorHAnsi" w:cstheme="majorHAnsi"/>
          <w:szCs w:val="26"/>
        </w:rPr>
        <w:t xml:space="preserve"> is already </w:t>
      </w:r>
      <w:r w:rsidRPr="009651FA">
        <w:rPr>
          <w:rStyle w:val="StyleUnderline"/>
          <w:rFonts w:asciiTheme="majorHAnsi" w:hAnsiTheme="majorHAnsi" w:cstheme="majorHAnsi"/>
          <w:szCs w:val="26"/>
          <w:highlight w:val="green"/>
        </w:rPr>
        <w:t>under way.”</w:t>
      </w:r>
      <w:r w:rsidRPr="00DE65B6">
        <w:rPr>
          <w:rStyle w:val="StyleUnderline"/>
          <w:rFonts w:asciiTheme="majorHAnsi" w:hAnsiTheme="majorHAnsi" w:cstheme="majorHAnsi"/>
          <w:szCs w:val="26"/>
        </w:rPr>
        <w:t xml:space="preserve"> </w:t>
      </w:r>
      <w:r w:rsidRPr="00DE65B6">
        <w:rPr>
          <w:rFonts w:asciiTheme="majorHAnsi" w:hAnsiTheme="majorHAnsi" w:cstheme="majorHAnsi"/>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8CC6BFF"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557C690"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8" w:tgtFrame="_blank" w:history="1">
        <w:r w:rsidRPr="00DE65B6">
          <w:rPr>
            <w:rStyle w:val="Hyperlink"/>
            <w:rFonts w:asciiTheme="majorHAnsi" w:hAnsiTheme="majorHAnsi" w:cstheme="majorHAnsi"/>
          </w:rPr>
          <w:t>Global Biodiversity Outlook</w:t>
        </w:r>
      </w:hyperlink>
      <w:r w:rsidRPr="00DE65B6">
        <w:rPr>
          <w:rFonts w:asciiTheme="majorHAnsi" w:hAnsiTheme="majorHAnsi" w:cstheme="majorHAnsi"/>
        </w:rPr>
        <w:t> report found that the population of wild vertebrates living in the tropics dropped by 59 percent between 1970 and 2006.</w:t>
      </w:r>
    </w:p>
    <w:p w14:paraId="4369739B"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9" w:tgtFrame="_blank" w:history="1">
        <w:r w:rsidRPr="00DE65B6">
          <w:rPr>
            <w:rStyle w:val="Hyperlink"/>
            <w:rFonts w:asciiTheme="majorHAnsi" w:hAnsiTheme="majorHAnsi" w:cstheme="majorHAnsi"/>
          </w:rPr>
          <w:t>Other studies</w:t>
        </w:r>
      </w:hyperlink>
      <w:r w:rsidRPr="00DE65B6">
        <w:rPr>
          <w:rFonts w:asciiTheme="majorHAnsi" w:hAnsiTheme="majorHAnsi" w:cstheme="majorHAnsi"/>
        </w:rPr>
        <w:t> have found that some 20 percent of all reptile species, 48 percent of the world’s primates, and 50 percent of freshwater turtles are threatened. Underwater, about 10 percent of all coral reefs are now dead, and another 60 percent are in danger of dying.</w:t>
      </w:r>
    </w:p>
    <w:p w14:paraId="3F84CD5C"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Consistent with these data, the 2014 </w:t>
      </w:r>
      <w:hyperlink r:id="rId40" w:tgtFrame="_blank" w:history="1">
        <w:r w:rsidRPr="00DE65B6">
          <w:rPr>
            <w:rStyle w:val="Hyperlink"/>
            <w:rFonts w:asciiTheme="majorHAnsi" w:hAnsiTheme="majorHAnsi" w:cstheme="majorHAnsi"/>
          </w:rPr>
          <w:t>Living Planet Report</w:t>
        </w:r>
      </w:hyperlink>
      <w:r w:rsidRPr="00DE65B6">
        <w:rPr>
          <w:rFonts w:asciiTheme="majorHAnsi" w:hAnsiTheme="majorHAnsi" w:cstheme="majorHAnsi"/>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1" w:tgtFrame="_blank" w:history="1">
        <w:r w:rsidRPr="00DE65B6">
          <w:rPr>
            <w:rStyle w:val="Hyperlink"/>
            <w:rFonts w:asciiTheme="majorHAnsi" w:hAnsiTheme="majorHAnsi" w:cstheme="majorHAnsi"/>
          </w:rPr>
          <w:t>study</w:t>
        </w:r>
      </w:hyperlink>
      <w:r w:rsidRPr="00DE65B6">
        <w:rPr>
          <w:rFonts w:asciiTheme="majorHAnsi" w:hAnsiTheme="majorHAnsi" w:cstheme="majorHAnsi"/>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4C72A45"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48% of the world’s primates are threatened with extinction.</w:t>
      </w:r>
    </w:p>
    <w:p w14:paraId="47AD8FD4"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Catastrophic consequences for civilization.</w:t>
      </w:r>
    </w:p>
    <w:p w14:paraId="68738E08" w14:textId="77777777" w:rsidR="00205D1F" w:rsidRPr="00DE65B6" w:rsidRDefault="00205D1F" w:rsidP="00205D1F">
      <w:pPr>
        <w:rPr>
          <w:rFonts w:asciiTheme="majorHAnsi" w:hAnsiTheme="majorHAnsi" w:cstheme="majorHAnsi"/>
          <w:szCs w:val="26"/>
        </w:rPr>
      </w:pPr>
      <w:r w:rsidRPr="00DE65B6">
        <w:rPr>
          <w:rStyle w:val="StyleUnderline"/>
          <w:rFonts w:asciiTheme="majorHAnsi" w:hAnsiTheme="majorHAnsi" w:cstheme="majorHAnsi"/>
          <w:szCs w:val="26"/>
        </w:rPr>
        <w:t xml:space="preserve">The consequences of this rapid pruning of the evolutionary tree of life extend beyond the obvious. There could be </w:t>
      </w:r>
      <w:r w:rsidRPr="009651FA">
        <w:rPr>
          <w:rStyle w:val="StyleUnderline"/>
          <w:rFonts w:asciiTheme="majorHAnsi" w:hAnsiTheme="majorHAnsi" w:cstheme="majorHAnsi"/>
          <w:szCs w:val="26"/>
          <w:highlight w:val="green"/>
        </w:rPr>
        <w:t>surprising effects</w:t>
      </w:r>
      <w:r w:rsidRPr="00DE65B6">
        <w:rPr>
          <w:rStyle w:val="StyleUnderline"/>
          <w:rFonts w:asciiTheme="majorHAnsi" w:hAnsiTheme="majorHAnsi" w:cstheme="majorHAnsi"/>
          <w:szCs w:val="26"/>
        </w:rPr>
        <w:t xml:space="preserve"> of biodiversity loss that </w:t>
      </w:r>
      <w:r w:rsidRPr="009651FA">
        <w:rPr>
          <w:rStyle w:val="StyleUnderline"/>
          <w:rFonts w:asciiTheme="majorHAnsi" w:hAnsiTheme="majorHAnsi" w:cstheme="majorHAnsi"/>
          <w:szCs w:val="26"/>
          <w:highlight w:val="green"/>
        </w:rPr>
        <w:t xml:space="preserve">scientists are unable to </w:t>
      </w:r>
      <w:r w:rsidRPr="00DE65B6">
        <w:rPr>
          <w:rStyle w:val="StyleUnderline"/>
          <w:rFonts w:asciiTheme="majorHAnsi" w:hAnsiTheme="majorHAnsi" w:cstheme="majorHAnsi"/>
          <w:szCs w:val="26"/>
        </w:rPr>
        <w:t xml:space="preserve">fully </w:t>
      </w:r>
      <w:r w:rsidRPr="009651FA">
        <w:rPr>
          <w:rStyle w:val="StyleUnderline"/>
          <w:rFonts w:asciiTheme="majorHAnsi" w:hAnsiTheme="majorHAnsi" w:cstheme="majorHAnsi"/>
          <w:szCs w:val="26"/>
          <w:highlight w:val="green"/>
        </w:rPr>
        <w:t xml:space="preserve">anticipate </w:t>
      </w:r>
      <w:r w:rsidRPr="00DE65B6">
        <w:rPr>
          <w:rStyle w:val="StyleUnderline"/>
          <w:rFonts w:asciiTheme="majorHAnsi" w:hAnsiTheme="majorHAnsi" w:cstheme="majorHAnsi"/>
          <w:szCs w:val="26"/>
        </w:rPr>
        <w:t>in advance. For example, prior research has shown that localized</w:t>
      </w:r>
      <w:r w:rsidRPr="009651FA">
        <w:rPr>
          <w:rStyle w:val="StyleUnderline"/>
          <w:rFonts w:asciiTheme="majorHAnsi" w:hAnsiTheme="majorHAnsi" w:cstheme="majorHAnsi"/>
          <w:szCs w:val="26"/>
          <w:highlight w:val="green"/>
        </w:rPr>
        <w:t xml:space="preserve"> ecosystems </w:t>
      </w:r>
      <w:r w:rsidRPr="00DE65B6">
        <w:rPr>
          <w:rStyle w:val="StyleUnderline"/>
          <w:rFonts w:asciiTheme="majorHAnsi" w:hAnsiTheme="majorHAnsi" w:cstheme="majorHAnsi"/>
          <w:szCs w:val="26"/>
        </w:rPr>
        <w:t xml:space="preserve">can </w:t>
      </w:r>
      <w:r w:rsidRPr="009651FA">
        <w:rPr>
          <w:rStyle w:val="StyleUnderline"/>
          <w:rFonts w:asciiTheme="majorHAnsi" w:hAnsiTheme="majorHAnsi" w:cstheme="majorHAnsi"/>
          <w:szCs w:val="26"/>
          <w:highlight w:val="green"/>
        </w:rPr>
        <w:t xml:space="preserve">undergo abrupt </w:t>
      </w:r>
      <w:r w:rsidRPr="00DE65B6">
        <w:rPr>
          <w:rStyle w:val="StyleUnderline"/>
          <w:rFonts w:asciiTheme="majorHAnsi" w:hAnsiTheme="majorHAnsi" w:cstheme="majorHAnsi"/>
          <w:szCs w:val="26"/>
        </w:rPr>
        <w:t xml:space="preserve">and </w:t>
      </w:r>
      <w:r w:rsidRPr="009651FA">
        <w:rPr>
          <w:rStyle w:val="StyleUnderline"/>
          <w:rFonts w:asciiTheme="majorHAnsi" w:hAnsiTheme="majorHAnsi" w:cstheme="majorHAnsi"/>
          <w:szCs w:val="26"/>
          <w:highlight w:val="green"/>
        </w:rPr>
        <w:t>irreversible shifts when they reach a tipping point</w:t>
      </w:r>
      <w:r w:rsidRPr="00DE65B6">
        <w:rPr>
          <w:rStyle w:val="StyleUnderline"/>
          <w:rFonts w:asciiTheme="majorHAnsi" w:hAnsiTheme="majorHAnsi" w:cstheme="majorHAnsi"/>
          <w:szCs w:val="26"/>
        </w:rPr>
        <w:t>.</w:t>
      </w:r>
      <w:r w:rsidRPr="00DE65B6">
        <w:rPr>
          <w:rFonts w:asciiTheme="majorHAnsi" w:hAnsiTheme="majorHAnsi" w:cstheme="majorHAnsi"/>
          <w:szCs w:val="26"/>
        </w:rPr>
        <w:t xml:space="preserve"> According to a 2012 </w:t>
      </w:r>
      <w:hyperlink r:id="rId42" w:tgtFrame="_blank" w:history="1">
        <w:r w:rsidRPr="00DE65B6">
          <w:rPr>
            <w:rStyle w:val="Hyperlink"/>
            <w:rFonts w:asciiTheme="majorHAnsi" w:hAnsiTheme="majorHAnsi" w:cstheme="majorHAnsi"/>
            <w:szCs w:val="26"/>
          </w:rPr>
          <w:t>paper</w:t>
        </w:r>
      </w:hyperlink>
      <w:r w:rsidRPr="00DE65B6">
        <w:rPr>
          <w:rFonts w:asciiTheme="majorHAnsi" w:hAnsiTheme="majorHAnsi" w:cstheme="majorHAnsi"/>
          <w:szCs w:val="26"/>
        </w:rPr>
        <w:t> published in Nature, there are reasons for thinking that we may be approaching a tipping point of this sort in the global ecosystem, beyond which the consequences could be catastrophic for civilization.</w:t>
      </w:r>
    </w:p>
    <w:p w14:paraId="341CB6D4" w14:textId="77777777" w:rsidR="00205D1F" w:rsidRPr="00DE65B6" w:rsidRDefault="00205D1F" w:rsidP="00205D1F">
      <w:pPr>
        <w:rPr>
          <w:rStyle w:val="StyleUnderline"/>
          <w:rFonts w:asciiTheme="majorHAnsi" w:hAnsiTheme="majorHAnsi" w:cstheme="majorHAnsi"/>
          <w:szCs w:val="26"/>
        </w:rPr>
      </w:pPr>
      <w:r w:rsidRPr="00DE65B6">
        <w:rPr>
          <w:rFonts w:asciiTheme="majorHAnsi" w:hAnsiTheme="majorHAnsi" w:cstheme="majorHAnsi"/>
          <w:szCs w:val="26"/>
        </w:rPr>
        <w:t xml:space="preserve">As the authors write, </w:t>
      </w:r>
      <w:r w:rsidRPr="00DE65B6">
        <w:rPr>
          <w:rStyle w:val="StyleUnderline"/>
          <w:rFonts w:asciiTheme="majorHAnsi" w:hAnsiTheme="majorHAnsi" w:cstheme="majorHAnsi"/>
          <w:szCs w:val="26"/>
        </w:rPr>
        <w:t xml:space="preserve">a </w:t>
      </w:r>
      <w:r w:rsidRPr="009651FA">
        <w:rPr>
          <w:rStyle w:val="StyleUnderline"/>
          <w:rFonts w:asciiTheme="majorHAnsi" w:hAnsiTheme="majorHAnsi" w:cstheme="majorHAnsi"/>
          <w:szCs w:val="26"/>
          <w:highlight w:val="green"/>
        </w:rPr>
        <w:t>planetary-scale transition could precipitate</w:t>
      </w:r>
      <w:r w:rsidRPr="00DE65B6">
        <w:rPr>
          <w:rFonts w:asciiTheme="majorHAnsi" w:hAnsiTheme="majorHAnsi" w:cstheme="majorHAnsi"/>
          <w:szCs w:val="26"/>
        </w:rPr>
        <w:t xml:space="preserve"> “substantial losses of ecosystem services required to sustain the human population.” An ecosystem service is any ecological process that benefits humanity, such as food production and crop pollination</w:t>
      </w:r>
      <w:r w:rsidRPr="00DE65B6">
        <w:rPr>
          <w:rStyle w:val="StyleUnderline"/>
          <w:rFonts w:asciiTheme="majorHAnsi" w:hAnsiTheme="majorHAnsi" w:cstheme="majorHAnsi"/>
          <w:szCs w:val="26"/>
        </w:rPr>
        <w:t xml:space="preserve">. If the global ecosystem were to cross a tipping point and substantial ecosystem services were lost, the </w:t>
      </w:r>
      <w:r w:rsidRPr="009651FA">
        <w:rPr>
          <w:rStyle w:val="StyleUnderline"/>
          <w:rFonts w:asciiTheme="majorHAnsi" w:hAnsiTheme="majorHAnsi" w:cstheme="majorHAnsi"/>
          <w:szCs w:val="26"/>
          <w:highlight w:val="green"/>
        </w:rPr>
        <w:t>results could be “widespread social unrest, economic instability, and loss of human life</w:t>
      </w:r>
      <w:r w:rsidRPr="00DE65B6">
        <w:rPr>
          <w:rStyle w:val="StyleUnderline"/>
          <w:rFonts w:asciiTheme="majorHAnsi" w:hAnsiTheme="majorHAnsi" w:cstheme="majorHAnsi"/>
          <w:szCs w:val="26"/>
        </w:rPr>
        <w:t>.” According to Missouri Botanical Garden ecologist Adam Smith, one of the paper’s co-authors, this could occur in a matter of decades—</w:t>
      </w:r>
      <w:r w:rsidRPr="009651FA">
        <w:rPr>
          <w:rStyle w:val="StyleUnderline"/>
          <w:rFonts w:asciiTheme="majorHAnsi" w:hAnsiTheme="majorHAnsi" w:cstheme="majorHAnsi"/>
          <w:szCs w:val="26"/>
          <w:highlight w:val="green"/>
        </w:rPr>
        <w:t>far more quickly than</w:t>
      </w:r>
      <w:r w:rsidRPr="00DE65B6">
        <w:rPr>
          <w:rStyle w:val="StyleUnderline"/>
          <w:rFonts w:asciiTheme="majorHAnsi" w:hAnsiTheme="majorHAnsi" w:cstheme="majorHAnsi"/>
          <w:szCs w:val="26"/>
        </w:rPr>
        <w:t xml:space="preserve"> most of the </w:t>
      </w:r>
      <w:r w:rsidRPr="009651FA">
        <w:rPr>
          <w:rStyle w:val="StyleUnderline"/>
          <w:rFonts w:asciiTheme="majorHAnsi" w:hAnsiTheme="majorHAnsi" w:cstheme="majorHAnsi"/>
          <w:szCs w:val="26"/>
          <w:highlight w:val="green"/>
        </w:rPr>
        <w:t>expected consequences of climate change, yet equally destructive.</w:t>
      </w:r>
    </w:p>
    <w:p w14:paraId="4C9EA866" w14:textId="77777777" w:rsidR="00205D1F" w:rsidRPr="00DE65B6" w:rsidRDefault="00205D1F" w:rsidP="00205D1F">
      <w:pPr>
        <w:rPr>
          <w:rFonts w:asciiTheme="majorHAnsi" w:hAnsiTheme="majorHAnsi" w:cstheme="majorHAnsi"/>
          <w:szCs w:val="26"/>
        </w:rPr>
      </w:pPr>
      <w:r w:rsidRPr="009651FA">
        <w:rPr>
          <w:rStyle w:val="StyleUnderline"/>
          <w:rFonts w:asciiTheme="majorHAnsi" w:hAnsiTheme="majorHAnsi" w:cstheme="majorHAnsi"/>
          <w:szCs w:val="26"/>
          <w:highlight w:val="green"/>
        </w:rPr>
        <w:t>Biodiversity loss is a “threat multiplier” that</w:t>
      </w:r>
      <w:r w:rsidRPr="00DE65B6">
        <w:rPr>
          <w:rStyle w:val="StyleUnderline"/>
          <w:rFonts w:asciiTheme="majorHAnsi" w:hAnsiTheme="majorHAnsi" w:cstheme="majorHAnsi"/>
          <w:szCs w:val="26"/>
        </w:rPr>
        <w:t xml:space="preserve">, by pushing societies to the brink of collapse, </w:t>
      </w:r>
      <w:r w:rsidRPr="009651FA">
        <w:rPr>
          <w:rStyle w:val="StyleUnderline"/>
          <w:rFonts w:asciiTheme="majorHAnsi" w:hAnsiTheme="majorHAnsi" w:cstheme="majorHAnsi"/>
          <w:szCs w:val="26"/>
          <w:highlight w:val="green"/>
        </w:rPr>
        <w:t>will exacerbate</w:t>
      </w:r>
      <w:r w:rsidRPr="00DE65B6">
        <w:rPr>
          <w:rStyle w:val="StyleUnderline"/>
          <w:rFonts w:asciiTheme="majorHAnsi" w:hAnsiTheme="majorHAnsi" w:cstheme="majorHAnsi"/>
          <w:szCs w:val="26"/>
        </w:rPr>
        <w:t xml:space="preserve"> existing </w:t>
      </w:r>
      <w:r w:rsidRPr="009651FA">
        <w:rPr>
          <w:rStyle w:val="StyleUnderline"/>
          <w:rFonts w:asciiTheme="majorHAnsi" w:hAnsiTheme="majorHAnsi" w:cstheme="majorHAnsi"/>
          <w:szCs w:val="26"/>
          <w:highlight w:val="green"/>
        </w:rPr>
        <w:t>conflicts and introduce</w:t>
      </w:r>
      <w:r w:rsidRPr="00DE65B6">
        <w:rPr>
          <w:rStyle w:val="StyleUnderline"/>
          <w:rFonts w:asciiTheme="majorHAnsi" w:hAnsiTheme="majorHAnsi" w:cstheme="majorHAnsi"/>
          <w:szCs w:val="26"/>
        </w:rPr>
        <w:t xml:space="preserve"> entirely </w:t>
      </w:r>
      <w:r w:rsidRPr="009651FA">
        <w:rPr>
          <w:rStyle w:val="StyleUnderline"/>
          <w:rFonts w:asciiTheme="majorHAnsi" w:hAnsiTheme="majorHAnsi" w:cstheme="majorHAnsi"/>
          <w:szCs w:val="26"/>
          <w:highlight w:val="green"/>
        </w:rPr>
        <w:t xml:space="preserve">new </w:t>
      </w:r>
      <w:r w:rsidRPr="009651FA">
        <w:rPr>
          <w:rStyle w:val="StyleUnderline"/>
          <w:rFonts w:asciiTheme="majorHAnsi" w:hAnsiTheme="majorHAnsi" w:cstheme="majorHAnsi"/>
          <w:szCs w:val="26"/>
          <w:highlight w:val="green"/>
        </w:rPr>
        <w:lastRenderedPageBreak/>
        <w:t>struggles between state</w:t>
      </w:r>
      <w:r w:rsidRPr="00DE65B6">
        <w:rPr>
          <w:rStyle w:val="StyleUnderline"/>
          <w:rFonts w:asciiTheme="majorHAnsi" w:hAnsiTheme="majorHAnsi" w:cstheme="majorHAnsi"/>
          <w:szCs w:val="26"/>
        </w:rPr>
        <w:t xml:space="preserve"> and non-state </w:t>
      </w:r>
      <w:r w:rsidRPr="009651FA">
        <w:rPr>
          <w:rStyle w:val="StyleUnderline"/>
          <w:rFonts w:asciiTheme="majorHAnsi" w:hAnsiTheme="majorHAnsi" w:cstheme="majorHAnsi"/>
          <w:szCs w:val="26"/>
          <w:highlight w:val="green"/>
        </w:rPr>
        <w:t>actors</w:t>
      </w:r>
      <w:r w:rsidRPr="00DE65B6">
        <w:rPr>
          <w:rStyle w:val="StyleUnderline"/>
          <w:rFonts w:asciiTheme="majorHAnsi" w:hAnsiTheme="majorHAnsi" w:cstheme="majorHAnsi"/>
          <w:szCs w:val="26"/>
        </w:rPr>
        <w:t xml:space="preserve">. </w:t>
      </w:r>
      <w:r w:rsidRPr="00DE65B6">
        <w:rPr>
          <w:rFonts w:asciiTheme="majorHAnsi" w:hAnsiTheme="majorHAnsi" w:cstheme="majorHAnsi"/>
          <w:szCs w:val="26"/>
        </w:rPr>
        <w:t>Indeed, it could even fuel the rise of terrorism. (After all, climate change has been </w:t>
      </w:r>
      <w:hyperlink r:id="rId43" w:history="1">
        <w:r w:rsidRPr="00DE65B6">
          <w:rPr>
            <w:rStyle w:val="Hyperlink"/>
            <w:rFonts w:asciiTheme="majorHAnsi" w:hAnsiTheme="majorHAnsi" w:cstheme="majorHAnsi"/>
            <w:szCs w:val="26"/>
          </w:rPr>
          <w:t>linked</w:t>
        </w:r>
      </w:hyperlink>
      <w:r w:rsidRPr="00DE65B6">
        <w:rPr>
          <w:rFonts w:asciiTheme="majorHAnsi" w:hAnsiTheme="majorHAnsi" w:cstheme="majorHAnsi"/>
          <w:szCs w:val="26"/>
        </w:rPr>
        <w:t> to the emergence of ISIS in Syria, and multiple high-ranking US officials, such as former US Defense Secretary </w:t>
      </w:r>
      <w:hyperlink r:id="rId44" w:tgtFrame="_blank" w:history="1">
        <w:r w:rsidRPr="00DE65B6">
          <w:rPr>
            <w:rStyle w:val="Hyperlink"/>
            <w:rFonts w:asciiTheme="majorHAnsi" w:hAnsiTheme="majorHAnsi" w:cstheme="majorHAnsi"/>
            <w:szCs w:val="26"/>
          </w:rPr>
          <w:t xml:space="preserve">Chuck </w:t>
        </w:r>
        <w:proofErr w:type="spellStart"/>
        <w:r w:rsidRPr="00DE65B6">
          <w:rPr>
            <w:rStyle w:val="Hyperlink"/>
            <w:rFonts w:asciiTheme="majorHAnsi" w:hAnsiTheme="majorHAnsi" w:cstheme="majorHAnsi"/>
            <w:szCs w:val="26"/>
          </w:rPr>
          <w:t>Hagel</w:t>
        </w:r>
      </w:hyperlink>
      <w:r w:rsidRPr="00DE65B6">
        <w:rPr>
          <w:rFonts w:asciiTheme="majorHAnsi" w:hAnsiTheme="majorHAnsi" w:cstheme="majorHAnsi"/>
          <w:szCs w:val="26"/>
        </w:rPr>
        <w:t>and</w:t>
      </w:r>
      <w:proofErr w:type="spellEnd"/>
      <w:r w:rsidRPr="00DE65B6">
        <w:rPr>
          <w:rFonts w:asciiTheme="majorHAnsi" w:hAnsiTheme="majorHAnsi" w:cstheme="majorHAnsi"/>
          <w:szCs w:val="26"/>
        </w:rPr>
        <w:t xml:space="preserve"> CIA director </w:t>
      </w:r>
      <w:hyperlink r:id="rId45" w:tgtFrame="_blank" w:history="1">
        <w:r w:rsidRPr="00DE65B6">
          <w:rPr>
            <w:rStyle w:val="Hyperlink"/>
            <w:rFonts w:asciiTheme="majorHAnsi" w:hAnsiTheme="majorHAnsi" w:cstheme="majorHAnsi"/>
            <w:szCs w:val="26"/>
          </w:rPr>
          <w:t>John Brennan</w:t>
        </w:r>
      </w:hyperlink>
      <w:r w:rsidRPr="00DE65B6">
        <w:rPr>
          <w:rFonts w:asciiTheme="majorHAnsi" w:hAnsiTheme="majorHAnsi" w:cstheme="majorHAnsi"/>
          <w:szCs w:val="26"/>
        </w:rPr>
        <w:t>, have affirmed that climate change and terrorism are connected.)</w:t>
      </w:r>
    </w:p>
    <w:p w14:paraId="7DAF3288"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53297AC" w14:textId="77777777" w:rsidR="00205D1F" w:rsidRPr="00DE65B6" w:rsidRDefault="00205D1F" w:rsidP="00205D1F">
      <w:pPr>
        <w:rPr>
          <w:rFonts w:asciiTheme="majorHAnsi" w:hAnsiTheme="majorHAnsi" w:cstheme="majorHAnsi"/>
        </w:rPr>
      </w:pPr>
      <w:r w:rsidRPr="00DE65B6">
        <w:rPr>
          <w:rFonts w:asciiTheme="majorHAnsi" w:hAnsiTheme="majorHAnsi" w:cstheme="majorHAnsi"/>
        </w:rPr>
        <w:t xml:space="preserve">The unavoidable conclusion is that </w:t>
      </w:r>
      <w:r w:rsidRPr="00DE65B6">
        <w:rPr>
          <w:rStyle w:val="StyleUnderline"/>
          <w:rFonts w:asciiTheme="majorHAnsi" w:hAnsiTheme="majorHAnsi" w:cstheme="majorHAnsi"/>
        </w:rPr>
        <w:t xml:space="preserve">biodiversity loss </w:t>
      </w:r>
      <w:r w:rsidRPr="009651FA">
        <w:rPr>
          <w:rStyle w:val="StyleUnderline"/>
          <w:rFonts w:asciiTheme="majorHAnsi" w:hAnsiTheme="majorHAnsi" w:cstheme="majorHAnsi"/>
          <w:highlight w:val="green"/>
        </w:rPr>
        <w:t>constitutes an existential threat</w:t>
      </w:r>
      <w:r w:rsidRPr="00DE65B6">
        <w:rPr>
          <w:rFonts w:asciiTheme="majorHAnsi" w:hAnsiTheme="majorHAnsi" w:cstheme="majorHAnsi"/>
        </w:rPr>
        <w:t xml:space="preserve"> in its own right. As such, it ought to be considered alongside climate change and nuclear weapons as one of the most significant contemporary risks to human prosperity and survival.</w:t>
      </w:r>
    </w:p>
    <w:p w14:paraId="097A012E" w14:textId="77777777" w:rsidR="003467E5" w:rsidRPr="00DE65B6" w:rsidRDefault="003467E5" w:rsidP="003467E5">
      <w:pPr>
        <w:rPr>
          <w:rFonts w:asciiTheme="majorHAnsi" w:hAnsiTheme="majorHAnsi" w:cstheme="majorHAnsi"/>
        </w:rPr>
      </w:pPr>
    </w:p>
    <w:p w14:paraId="288BE8E6"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Monopolies kill market growth and disincentivize innovation.</w:t>
      </w:r>
    </w:p>
    <w:p w14:paraId="1A729952" w14:textId="77777777" w:rsidR="003467E5" w:rsidRPr="00DE65B6" w:rsidRDefault="003467E5" w:rsidP="003467E5">
      <w:pPr>
        <w:rPr>
          <w:rFonts w:asciiTheme="majorHAnsi" w:hAnsiTheme="majorHAnsi" w:cstheme="majorHAnsi"/>
        </w:rPr>
      </w:pPr>
      <w:proofErr w:type="spellStart"/>
      <w:r w:rsidRPr="00DE65B6">
        <w:rPr>
          <w:rStyle w:val="Style13ptBold"/>
          <w:rFonts w:asciiTheme="majorHAnsi" w:hAnsiTheme="majorHAnsi" w:cstheme="majorHAnsi"/>
        </w:rPr>
        <w:t>Gunelius</w:t>
      </w:r>
      <w:proofErr w:type="spellEnd"/>
      <w:r w:rsidRPr="00DE65B6">
        <w:rPr>
          <w:rStyle w:val="Style13ptBold"/>
          <w:rFonts w:asciiTheme="majorHAnsi" w:hAnsiTheme="majorHAnsi" w:cstheme="majorHAnsi"/>
        </w:rPr>
        <w:t xml:space="preserve"> 20 </w:t>
      </w:r>
      <w:r w:rsidRPr="00DE65B6">
        <w:rPr>
          <w:rFonts w:asciiTheme="majorHAnsi" w:hAnsiTheme="majorHAnsi" w:cstheme="majorHAnsi"/>
        </w:rPr>
        <w:t xml:space="preserve">“How Big Business, Monopolies and Stacked Licenses Impact the Marijuana Industry,” February 7, 2020, </w:t>
      </w:r>
      <w:proofErr w:type="gramStart"/>
      <w:r w:rsidRPr="00DE65B6">
        <w:rPr>
          <w:rFonts w:asciiTheme="majorHAnsi" w:hAnsiTheme="majorHAnsi" w:cstheme="majorHAnsi"/>
        </w:rPr>
        <w:t>Originally</w:t>
      </w:r>
      <w:proofErr w:type="gramEnd"/>
      <w:r w:rsidRPr="00DE65B6">
        <w:rPr>
          <w:rFonts w:asciiTheme="majorHAnsi" w:hAnsiTheme="majorHAnsi" w:cstheme="majorHAnsi"/>
        </w:rPr>
        <w:t xml:space="preserve"> published 3/4/17, Susan </w:t>
      </w:r>
      <w:proofErr w:type="spellStart"/>
      <w:r w:rsidRPr="00DE65B6">
        <w:rPr>
          <w:rFonts w:asciiTheme="majorHAnsi" w:hAnsiTheme="majorHAnsi" w:cstheme="majorHAnsi"/>
        </w:rPr>
        <w:t>Gunelius</w:t>
      </w:r>
      <w:proofErr w:type="spellEnd"/>
      <w:r w:rsidRPr="00DE65B6">
        <w:rPr>
          <w:rFonts w:asciiTheme="majorHAnsi" w:hAnsiTheme="majorHAnsi" w:cstheme="majorHAnsi"/>
        </w:rPr>
        <w:t xml:space="preserve"> is President &amp; CEO of </w:t>
      </w:r>
      <w:proofErr w:type="spellStart"/>
      <w:r w:rsidRPr="00DE65B6">
        <w:rPr>
          <w:rFonts w:asciiTheme="majorHAnsi" w:hAnsiTheme="majorHAnsi" w:cstheme="majorHAnsi"/>
        </w:rPr>
        <w:t>KeySplash</w:t>
      </w:r>
      <w:proofErr w:type="spellEnd"/>
      <w:r w:rsidRPr="00DE65B6">
        <w:rPr>
          <w:rFonts w:asciiTheme="majorHAnsi" w:hAnsiTheme="majorHAnsi" w:cstheme="majorHAnsi"/>
        </w:rPr>
        <w:t xml:space="preserve"> Creative, Inc. </w:t>
      </w:r>
      <w:hyperlink r:id="rId46" w:history="1">
        <w:r w:rsidRPr="00DE65B6">
          <w:rPr>
            <w:rStyle w:val="Hyperlink"/>
            <w:rFonts w:asciiTheme="majorHAnsi" w:hAnsiTheme="majorHAnsi" w:cstheme="majorHAnsi"/>
          </w:rPr>
          <w:t>https://www.cannabiz.media/blog/how-big-business-monopolies-and-stacked-licenses-impact-the-marijuana-industry</w:t>
        </w:r>
      </w:hyperlink>
      <w:r w:rsidRPr="00DE65B6">
        <w:rPr>
          <w:rFonts w:asciiTheme="majorHAnsi" w:hAnsiTheme="majorHAnsi" w:cstheme="majorHAnsi"/>
        </w:rPr>
        <w:t xml:space="preserve"> SM</w:t>
      </w:r>
    </w:p>
    <w:p w14:paraId="3970A97E"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However, </w:t>
      </w:r>
      <w:r w:rsidRPr="00DE65B6">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DE65B6">
        <w:rPr>
          <w:rStyle w:val="StyleUnderline"/>
          <w:rFonts w:asciiTheme="majorHAnsi" w:hAnsiTheme="majorHAnsi" w:cstheme="majorHAnsi"/>
        </w:rPr>
        <w:t>mom and pop</w:t>
      </w:r>
      <w:proofErr w:type="gramEnd"/>
      <w:r w:rsidRPr="00DE65B6">
        <w:rPr>
          <w:rStyle w:val="StyleUnderline"/>
          <w:rFonts w:asciiTheme="majorHAnsi" w:hAnsiTheme="majorHAnsi" w:cstheme="majorHAnsi"/>
        </w:rPr>
        <w:t xml:space="preserve"> businesses in local communities to out-of-state (or out of country) corporations.</w:t>
      </w:r>
    </w:p>
    <w:p w14:paraId="32232449"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The Start of Monopolies and Oligopolies in the Cannabis Industry</w:t>
      </w:r>
    </w:p>
    <w:p w14:paraId="0933D260" w14:textId="77777777" w:rsidR="003467E5" w:rsidRPr="00DE65B6" w:rsidRDefault="003467E5" w:rsidP="003467E5">
      <w:pPr>
        <w:rPr>
          <w:rFonts w:asciiTheme="majorHAnsi" w:hAnsiTheme="majorHAnsi" w:cstheme="majorHAnsi"/>
          <w:b/>
          <w:u w:val="single"/>
        </w:rPr>
      </w:pP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xml:space="preserve"> and oligopolies </w:t>
      </w:r>
      <w:r w:rsidRPr="009651FA">
        <w:rPr>
          <w:rStyle w:val="StyleUnderline"/>
          <w:rFonts w:asciiTheme="majorHAnsi" w:hAnsiTheme="majorHAnsi" w:cstheme="majorHAnsi"/>
          <w:highlight w:val="green"/>
        </w:rPr>
        <w:t>are</w:t>
      </w:r>
      <w:r w:rsidRPr="00DE65B6">
        <w:rPr>
          <w:rStyle w:val="StyleUnderline"/>
          <w:rFonts w:asciiTheme="majorHAnsi" w:hAnsiTheme="majorHAnsi" w:cstheme="majorHAnsi"/>
        </w:rPr>
        <w:t xml:space="preserve"> already </w:t>
      </w:r>
      <w:r w:rsidRPr="009651FA">
        <w:rPr>
          <w:rStyle w:val="StyleUnderline"/>
          <w:rFonts w:asciiTheme="majorHAnsi" w:hAnsiTheme="majorHAnsi" w:cstheme="majorHAnsi"/>
          <w:highlight w:val="green"/>
        </w:rPr>
        <w:t>developing in the cannabis industry</w:t>
      </w:r>
      <w:r w:rsidRPr="00DE65B6">
        <w:rPr>
          <w:rFonts w:asciiTheme="majorHAnsi" w:hAnsiTheme="majorHAnsi" w:cstheme="majorHAnsi"/>
        </w:rPr>
        <w:t xml:space="preserve"> — not just in terms of big businesses usurping smaller businesses but also in terms of state regulations that allow vertical integration, which leads to </w:t>
      </w:r>
      <w:r w:rsidRPr="00DE65B6">
        <w:rPr>
          <w:rStyle w:val="StyleUnderline"/>
          <w:rFonts w:asciiTheme="majorHAnsi" w:hAnsiTheme="majorHAnsi" w:cstheme="majorHAnsi"/>
        </w:rPr>
        <w:t>markets dominated by one or a few players that control the cultivation, processing, and sale of cannabis products.</w:t>
      </w:r>
    </w:p>
    <w:p w14:paraId="241A55CA"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To clarify, all but two states (Louisiana and Washington) with active medical or recreational cannabis programs allow or require vertical integration of the cannabis supply chain. </w:t>
      </w:r>
      <w:proofErr w:type="spellStart"/>
      <w:r w:rsidRPr="00DE65B6">
        <w:rPr>
          <w:rFonts w:asciiTheme="majorHAnsi" w:hAnsiTheme="majorHAnsi" w:cstheme="majorHAnsi"/>
        </w:rPr>
        <w:t>Cannabiz</w:t>
      </w:r>
      <w:proofErr w:type="spellEnd"/>
      <w:r w:rsidRPr="00DE65B6">
        <w:rPr>
          <w:rFonts w:asciiTheme="majorHAnsi" w:hAnsiTheme="majorHAnsi" w:cstheme="majorHAnsi"/>
        </w:rPr>
        <w:t xml:space="preserve"> Media defines the related cannabis license structures as follows:</w:t>
      </w:r>
    </w:p>
    <w:p w14:paraId="2159E09B"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Fully stacked licenses: A single licensed business can or is required to handle all operations from seed to sale in a fully vertically integrated structure.</w:t>
      </w:r>
    </w:p>
    <w:p w14:paraId="100A52F5"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Partially stacked licenses: A single licensed business can or is required to handle more than one operation but not all operations from seed to sale.</w:t>
      </w:r>
    </w:p>
    <w:p w14:paraId="771D40C4"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Unstacked licenses: Different businesses handle different operations across the supply chain from seed to sale.</w:t>
      </w:r>
    </w:p>
    <w:p w14:paraId="384A8F26"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F6266AB"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D097B00"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Across the country, </w:t>
      </w:r>
      <w:r w:rsidRPr="009651FA">
        <w:rPr>
          <w:rStyle w:val="StyleUnderline"/>
          <w:rFonts w:asciiTheme="majorHAnsi" w:hAnsiTheme="majorHAnsi" w:cstheme="majorHAnsi"/>
          <w:highlight w:val="green"/>
        </w:rPr>
        <w:t>smaller cannabis businesses are struggling to compete</w:t>
      </w:r>
      <w:r w:rsidRPr="00DE65B6">
        <w:rPr>
          <w:rStyle w:val="StyleUnderline"/>
          <w:rFonts w:asciiTheme="majorHAnsi" w:hAnsiTheme="majorHAnsi" w:cstheme="majorHAnsi"/>
        </w:rPr>
        <w:t xml:space="preserve"> with other bigger cannabis companies</w:t>
      </w:r>
      <w:r w:rsidRPr="00DE65B6">
        <w:rPr>
          <w:rFonts w:asciiTheme="majorHAnsi" w:hAnsiTheme="majorHAnsi" w:cstheme="majorHAnsi"/>
        </w:rPr>
        <w:t xml:space="preserve">. In Maryland, large out-of-state companies (including several well-known cannabis companies that are publicly traded on the Canadian Securities Exchange) have been quietly taking control of multiple marijuana </w:t>
      </w:r>
      <w:r w:rsidRPr="00DE65B6">
        <w:rPr>
          <w:rFonts w:asciiTheme="majorHAnsi" w:hAnsiTheme="majorHAnsi" w:cstheme="majorHAnsi"/>
        </w:rPr>
        <w:lastRenderedPageBreak/>
        <w:t>dispensaries through management agreements or acquisition plans that circumvent the state’s regulations limiting ownership to one dispensary.</w:t>
      </w:r>
    </w:p>
    <w:p w14:paraId="0FC0706A"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64A55BF0"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The Future of Marijuana and Big Business</w:t>
      </w:r>
    </w:p>
    <w:p w14:paraId="36C4E054" w14:textId="77777777" w:rsidR="003467E5" w:rsidRPr="00DE65B6" w:rsidRDefault="003467E5" w:rsidP="003467E5">
      <w:pPr>
        <w:rPr>
          <w:rFonts w:asciiTheme="majorHAnsi" w:hAnsiTheme="majorHAnsi" w:cstheme="majorHAnsi"/>
          <w:b/>
          <w:u w:val="single"/>
        </w:rPr>
      </w:pPr>
      <w:r w:rsidRPr="00DE65B6">
        <w:rPr>
          <w:rFonts w:asciiTheme="majorHAnsi" w:hAnsiTheme="majorHAnsi" w:cstheme="majorHAnsi"/>
        </w:rPr>
        <w:t xml:space="preserve">Bottom line, </w:t>
      </w:r>
      <w:r w:rsidRPr="00DE65B6">
        <w:rPr>
          <w:rStyle w:val="StyleUnderline"/>
          <w:rFonts w:asciiTheme="majorHAnsi" w:hAnsiTheme="majorHAnsi" w:cstheme="majorHAnsi"/>
        </w:rPr>
        <w:t xml:space="preserve">whenever every business that wants to be in an industry cannot enter the market, </w:t>
      </w:r>
      <w:r w:rsidRPr="009651FA">
        <w:rPr>
          <w:rStyle w:val="StyleUnderline"/>
          <w:rFonts w:asciiTheme="majorHAnsi" w:hAnsiTheme="majorHAnsi" w:cstheme="majorHAnsi"/>
          <w:highlight w:val="green"/>
        </w:rPr>
        <w:t>competition will not flourish</w:t>
      </w:r>
      <w:r w:rsidRPr="00DE65B6">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 xml:space="preserve">Fewer players </w:t>
      </w:r>
      <w:proofErr w:type="gramStart"/>
      <w:r w:rsidRPr="009651FA">
        <w:rPr>
          <w:rStyle w:val="StyleUnderline"/>
          <w:rFonts w:asciiTheme="majorHAnsi" w:hAnsiTheme="majorHAnsi" w:cstheme="majorHAnsi"/>
          <w:highlight w:val="green"/>
        </w:rPr>
        <w:t>equals</w:t>
      </w:r>
      <w:proofErr w:type="gramEnd"/>
      <w:r w:rsidRPr="009651FA">
        <w:rPr>
          <w:rStyle w:val="StyleUnderline"/>
          <w:rFonts w:asciiTheme="majorHAnsi" w:hAnsiTheme="majorHAnsi" w:cstheme="majorHAnsi"/>
          <w:highlight w:val="green"/>
        </w:rPr>
        <w:t xml:space="preserve"> less competition which</w:t>
      </w:r>
      <w:r w:rsidRPr="00DE65B6">
        <w:rPr>
          <w:rStyle w:val="StyleUnderline"/>
          <w:rFonts w:asciiTheme="majorHAnsi" w:hAnsiTheme="majorHAnsi" w:cstheme="majorHAnsi"/>
        </w:rPr>
        <w:t xml:space="preserve"> usually </w:t>
      </w:r>
      <w:r w:rsidRPr="009651FA">
        <w:rPr>
          <w:rStyle w:val="StyleUnderline"/>
          <w:rFonts w:asciiTheme="majorHAnsi" w:hAnsiTheme="majorHAnsi" w:cstheme="majorHAnsi"/>
          <w:highlight w:val="green"/>
        </w:rPr>
        <w:t xml:space="preserve">leads to higher prices and limited </w:t>
      </w:r>
      <w:r w:rsidRPr="00DE65B6">
        <w:rPr>
          <w:rStyle w:val="StyleUnderline"/>
          <w:rFonts w:asciiTheme="majorHAnsi" w:hAnsiTheme="majorHAnsi" w:cstheme="majorHAnsi"/>
        </w:rPr>
        <w:t xml:space="preserve">market </w:t>
      </w:r>
      <w:r w:rsidRPr="009651FA">
        <w:rPr>
          <w:rStyle w:val="StyleUnderline"/>
          <w:rFonts w:asciiTheme="majorHAnsi" w:hAnsiTheme="majorHAnsi" w:cstheme="majorHAnsi"/>
          <w:highlight w:val="green"/>
        </w:rPr>
        <w:t>growth.</w:t>
      </w:r>
    </w:p>
    <w:p w14:paraId="39DEBDB3"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As Sean Williams of The Motley Fool warned back in 2017, “</w:t>
      </w:r>
      <w:r w:rsidRPr="00DE65B6">
        <w:rPr>
          <w:rStyle w:val="StyleUnderline"/>
          <w:rFonts w:asciiTheme="majorHAnsi" w:hAnsiTheme="majorHAnsi" w:cstheme="majorHAnsi"/>
        </w:rPr>
        <w:t xml:space="preserve">The culprit for the substantial drop in marijuana prices appears to be </w:t>
      </w:r>
      <w:r w:rsidRPr="009651FA">
        <w:rPr>
          <w:rStyle w:val="StyleUnderline"/>
          <w:rFonts w:asciiTheme="majorHAnsi" w:hAnsiTheme="majorHAnsi" w:cstheme="majorHAnsi"/>
          <w:highlight w:val="green"/>
        </w:rPr>
        <w:t>big businesses</w:t>
      </w:r>
      <w:r w:rsidRPr="00DE65B6">
        <w:rPr>
          <w:rStyle w:val="StyleUnderline"/>
          <w:rFonts w:asciiTheme="majorHAnsi" w:hAnsiTheme="majorHAnsi" w:cstheme="majorHAnsi"/>
        </w:rPr>
        <w:t xml:space="preserve"> infiltrating the industry and </w:t>
      </w:r>
      <w:r w:rsidRPr="009651FA">
        <w:rPr>
          <w:rStyle w:val="StyleUnderline"/>
          <w:rFonts w:asciiTheme="majorHAnsi" w:hAnsiTheme="majorHAnsi" w:cstheme="majorHAnsi"/>
          <w:highlight w:val="green"/>
        </w:rPr>
        <w:t>flood</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the market with product</w:t>
      </w:r>
      <w:r w:rsidRPr="00DE65B6">
        <w:rPr>
          <w:rStyle w:val="StyleUnderline"/>
          <w:rFonts w:asciiTheme="majorHAnsi" w:hAnsiTheme="majorHAnsi" w:cstheme="majorHAnsi"/>
        </w:rPr>
        <w:t xml:space="preserve">. As with any industry, </w:t>
      </w:r>
      <w:r w:rsidRPr="009651FA">
        <w:rPr>
          <w:rStyle w:val="StyleUnderline"/>
          <w:rFonts w:asciiTheme="majorHAnsi" w:hAnsiTheme="majorHAnsi" w:cstheme="majorHAnsi"/>
          <w:highlight w:val="green"/>
        </w:rPr>
        <w:t>if big business can push the little guy out, they’ll</w:t>
      </w:r>
      <w:r w:rsidRPr="00DE65B6">
        <w:rPr>
          <w:rStyle w:val="StyleUnderline"/>
          <w:rFonts w:asciiTheme="majorHAnsi" w:hAnsiTheme="majorHAnsi" w:cstheme="majorHAnsi"/>
        </w:rPr>
        <w:t xml:space="preserve"> have considerably more liberties down the road to </w:t>
      </w:r>
      <w:r w:rsidRPr="009651FA">
        <w:rPr>
          <w:rStyle w:val="StyleUnderline"/>
          <w:rFonts w:asciiTheme="majorHAnsi" w:hAnsiTheme="majorHAnsi" w:cstheme="majorHAnsi"/>
          <w:highlight w:val="green"/>
        </w:rPr>
        <w:t xml:space="preserve">raise their prices </w:t>
      </w:r>
      <w:r w:rsidRPr="00DE65B6">
        <w:rPr>
          <w:rStyle w:val="StyleUnderline"/>
          <w:rFonts w:asciiTheme="majorHAnsi" w:hAnsiTheme="majorHAnsi" w:cstheme="majorHAnsi"/>
        </w:rPr>
        <w:t>back up and capture a juicier margin, along with greater market share.”</w:t>
      </w:r>
    </w:p>
    <w:p w14:paraId="312044EF" w14:textId="77777777" w:rsidR="003467E5" w:rsidRPr="00DE65B6" w:rsidRDefault="003467E5" w:rsidP="003467E5">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Only free competition ensures fair prices </w:t>
      </w:r>
      <w:r w:rsidRPr="00DE65B6">
        <w:rPr>
          <w:rStyle w:val="StyleUnderline"/>
          <w:rFonts w:asciiTheme="majorHAnsi" w:hAnsiTheme="majorHAnsi" w:cstheme="majorHAnsi"/>
        </w:rPr>
        <w:t xml:space="preserve">and </w:t>
      </w:r>
      <w:r w:rsidRPr="009651FA">
        <w:rPr>
          <w:rStyle w:val="StyleUnderline"/>
          <w:rFonts w:asciiTheme="majorHAnsi" w:hAnsiTheme="majorHAnsi" w:cstheme="majorHAnsi"/>
          <w:highlight w:val="green"/>
        </w:rPr>
        <w:t>market growth</w:t>
      </w:r>
      <w:r w:rsidRPr="00DE65B6">
        <w:rPr>
          <w:rStyle w:val="StyleUnderline"/>
          <w:rFonts w:asciiTheme="majorHAnsi" w:hAnsiTheme="majorHAnsi" w:cstheme="majorHAnsi"/>
        </w:rPr>
        <w:t xml:space="preserve"> over the long-term as well as ongoing </w:t>
      </w:r>
      <w:r w:rsidRPr="009651FA">
        <w:rPr>
          <w:rStyle w:val="StyleUnderline"/>
          <w:rFonts w:asciiTheme="majorHAnsi" w:hAnsiTheme="majorHAnsi" w:cstheme="majorHAnsi"/>
          <w:highlight w:val="green"/>
        </w:rPr>
        <w:t>innovation and product accessibility</w:t>
      </w:r>
      <w:r w:rsidRPr="00DE65B6">
        <w:rPr>
          <w:rStyle w:val="StyleUnderline"/>
          <w:rFonts w:asciiTheme="majorHAnsi" w:hAnsiTheme="majorHAnsi" w:cstheme="majorHAnsi"/>
        </w:rPr>
        <w:t>.</w:t>
      </w:r>
    </w:p>
    <w:p w14:paraId="3E01548C" w14:textId="77777777" w:rsidR="003467E5" w:rsidRPr="00DE65B6" w:rsidRDefault="003467E5" w:rsidP="003467E5">
      <w:pPr>
        <w:rPr>
          <w:rFonts w:asciiTheme="majorHAnsi" w:hAnsiTheme="majorHAnsi" w:cstheme="majorHAnsi"/>
        </w:rPr>
      </w:pPr>
    </w:p>
    <w:p w14:paraId="541562E3" w14:textId="10325F2B" w:rsidR="003467E5" w:rsidRPr="00DE65B6" w:rsidRDefault="00CE016B" w:rsidP="003467E5">
      <w:pPr>
        <w:pStyle w:val="Heading3"/>
        <w:rPr>
          <w:rFonts w:asciiTheme="majorHAnsi" w:hAnsiTheme="majorHAnsi" w:cstheme="majorHAnsi"/>
        </w:rPr>
      </w:pPr>
      <w:r>
        <w:rPr>
          <w:rFonts w:asciiTheme="majorHAnsi" w:hAnsiTheme="majorHAnsi" w:cstheme="majorHAnsi"/>
        </w:rPr>
        <w:lastRenderedPageBreak/>
        <w:t xml:space="preserve">Scenario - </w:t>
      </w:r>
      <w:r w:rsidR="00831109">
        <w:rPr>
          <w:rFonts w:asciiTheme="majorHAnsi" w:hAnsiTheme="majorHAnsi" w:cstheme="majorHAnsi"/>
        </w:rPr>
        <w:t>Cartel</w:t>
      </w:r>
    </w:p>
    <w:p w14:paraId="537F8B1C"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 xml:space="preserve">Only growth of legalized cannabis markets decks illegal imports and cartel revenues </w:t>
      </w:r>
    </w:p>
    <w:p w14:paraId="5F08998C" w14:textId="77777777" w:rsidR="003467E5" w:rsidRPr="00DE65B6" w:rsidRDefault="003467E5" w:rsidP="003467E5">
      <w:pPr>
        <w:rPr>
          <w:rFonts w:asciiTheme="majorHAnsi" w:hAnsiTheme="majorHAnsi" w:cstheme="majorHAnsi"/>
          <w:b/>
          <w:bCs/>
          <w:sz w:val="26"/>
        </w:rPr>
      </w:pPr>
      <w:r w:rsidRPr="00DE65B6">
        <w:rPr>
          <w:rStyle w:val="Style13ptBold"/>
          <w:rFonts w:asciiTheme="majorHAnsi" w:hAnsiTheme="majorHAnsi" w:cstheme="majorHAnsi"/>
        </w:rPr>
        <w:t xml:space="preserve">Bier 18 </w:t>
      </w:r>
      <w:r w:rsidRPr="00DE65B6">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47" w:history="1">
        <w:r w:rsidRPr="00DE65B6">
          <w:rPr>
            <w:rStyle w:val="Hyperlink"/>
            <w:rFonts w:asciiTheme="majorHAnsi" w:hAnsiTheme="majorHAnsi" w:cstheme="majorHAnsi"/>
          </w:rPr>
          <w:t>https://www.cato.org/policy-analysis/how-legalizing-marijuana-securing-border-border-wall-drug-smuggling-lessons</w:t>
        </w:r>
      </w:hyperlink>
      <w:r w:rsidRPr="00DE65B6">
        <w:rPr>
          <w:rFonts w:asciiTheme="majorHAnsi" w:hAnsiTheme="majorHAnsi" w:cstheme="majorHAnsi"/>
        </w:rPr>
        <w:t xml:space="preserve"> </w:t>
      </w:r>
      <w:proofErr w:type="spellStart"/>
      <w:r w:rsidRPr="00DE65B6">
        <w:rPr>
          <w:rFonts w:asciiTheme="majorHAnsi" w:hAnsiTheme="majorHAnsi" w:cstheme="majorHAnsi"/>
        </w:rPr>
        <w:t>mvp</w:t>
      </w:r>
      <w:proofErr w:type="spellEnd"/>
    </w:p>
    <w:p w14:paraId="67F76AAC" w14:textId="77777777" w:rsidR="003467E5" w:rsidRPr="00DE65B6" w:rsidRDefault="003467E5" w:rsidP="003467E5">
      <w:pPr>
        <w:rPr>
          <w:rFonts w:asciiTheme="majorHAnsi" w:hAnsiTheme="majorHAnsi" w:cstheme="majorHAnsi"/>
        </w:rPr>
      </w:pPr>
      <w:r w:rsidRPr="009651FA">
        <w:rPr>
          <w:rStyle w:val="StyleUnderline"/>
          <w:rFonts w:asciiTheme="majorHAnsi" w:hAnsiTheme="majorHAnsi" w:cstheme="majorHAnsi"/>
          <w:highlight w:val="green"/>
        </w:rPr>
        <w:t>Legalized markets directly affect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illegal markets for marijuana. Not only</w:t>
      </w:r>
      <w:r w:rsidRPr="00DE65B6">
        <w:rPr>
          <w:rStyle w:val="StyleUnderline"/>
          <w:rFonts w:asciiTheme="majorHAnsi" w:hAnsiTheme="majorHAnsi" w:cstheme="majorHAnsi"/>
        </w:rPr>
        <w:t xml:space="preserve"> is it </w:t>
      </w:r>
      <w:r w:rsidRPr="009651FA">
        <w:rPr>
          <w:rStyle w:val="StyleUnderline"/>
          <w:rFonts w:asciiTheme="majorHAnsi" w:hAnsiTheme="majorHAnsi" w:cstheme="majorHAnsi"/>
          <w:highlight w:val="green"/>
        </w:rPr>
        <w:t>easier to obtain</w:t>
      </w:r>
      <w:r w:rsidRPr="00DE65B6">
        <w:rPr>
          <w:rStyle w:val="StyleUnderline"/>
          <w:rFonts w:asciiTheme="majorHAnsi" w:hAnsiTheme="majorHAnsi" w:cstheme="majorHAnsi"/>
        </w:rPr>
        <w:t xml:space="preserve"> domestically produced cannabis today, legal marijuana is </w:t>
      </w:r>
      <w:r w:rsidRPr="009651FA">
        <w:rPr>
          <w:rStyle w:val="StyleUnderline"/>
          <w:rFonts w:asciiTheme="majorHAnsi" w:hAnsiTheme="majorHAnsi" w:cstheme="majorHAnsi"/>
          <w:highlight w:val="green"/>
        </w:rPr>
        <w:t>also more uniform and</w:t>
      </w:r>
      <w:r w:rsidRPr="00DE65B6">
        <w:rPr>
          <w:rStyle w:val="StyleUnderline"/>
          <w:rFonts w:asciiTheme="majorHAnsi" w:hAnsiTheme="majorHAnsi" w:cstheme="majorHAnsi"/>
        </w:rPr>
        <w:t xml:space="preserve"> of much </w:t>
      </w:r>
      <w:r w:rsidRPr="009651FA">
        <w:rPr>
          <w:rStyle w:val="StyleUnderline"/>
          <w:rFonts w:asciiTheme="majorHAnsi" w:hAnsiTheme="majorHAnsi" w:cstheme="majorHAnsi"/>
          <w:highlight w:val="green"/>
        </w:rPr>
        <w:t>higher quality</w:t>
      </w:r>
      <w:r w:rsidRPr="00DE65B6">
        <w:rPr>
          <w:rStyle w:val="StyleUnderline"/>
          <w:rFonts w:asciiTheme="majorHAnsi" w:hAnsiTheme="majorHAnsi" w:cstheme="majorHAnsi"/>
        </w:rPr>
        <w:t xml:space="preserve"> than the illegal Mexican product</w:t>
      </w:r>
      <w:r w:rsidRPr="00DE65B6">
        <w:rPr>
          <w:rFonts w:asciiTheme="majorHAnsi" w:hAnsiTheme="majorHAnsi" w:cstheme="majorHAnsi"/>
        </w:rPr>
        <w:t>.</w:t>
      </w:r>
      <w:hyperlink r:id="rId48" w:anchor="endnote-014" w:history="1">
        <w:r w:rsidRPr="00DE65B6">
          <w:rPr>
            <w:rStyle w:val="Hyperlink"/>
            <w:rFonts w:asciiTheme="majorHAnsi" w:hAnsiTheme="majorHAnsi" w:cstheme="majorHAnsi"/>
          </w:rPr>
          <w:t>14</w:t>
        </w:r>
      </w:hyperlink>
      <w:r w:rsidRPr="00DE65B6">
        <w:rPr>
          <w:rFonts w:asciiTheme="majorHAnsi" w:hAnsiTheme="majorHAnsi" w:cstheme="majorHAnsi"/>
        </w:rPr>
        <w:t xml:space="preserve"> One study for the </w:t>
      </w:r>
      <w:r w:rsidRPr="009651FA">
        <w:rPr>
          <w:rStyle w:val="StyleUnderline"/>
          <w:rFonts w:asciiTheme="majorHAnsi" w:hAnsiTheme="majorHAnsi" w:cstheme="majorHAnsi"/>
          <w:highlight w:val="green"/>
        </w:rPr>
        <w:t>Colorado</w:t>
      </w:r>
      <w:r w:rsidRPr="00DE65B6">
        <w:rPr>
          <w:rStyle w:val="StyleUnderline"/>
          <w:rFonts w:asciiTheme="majorHAnsi" w:hAnsiTheme="majorHAnsi" w:cstheme="majorHAnsi"/>
        </w:rPr>
        <w:t xml:space="preserve"> Department of Revenue </w:t>
      </w:r>
      <w:r w:rsidRPr="009651FA">
        <w:rPr>
          <w:rStyle w:val="StyleUnderline"/>
          <w:rFonts w:asciiTheme="majorHAnsi" w:hAnsiTheme="majorHAnsi" w:cstheme="majorHAnsi"/>
          <w:highlight w:val="green"/>
        </w:rPr>
        <w:t>found</w:t>
      </w:r>
      <w:r w:rsidRPr="00DE65B6">
        <w:rPr>
          <w:rStyle w:val="StyleUnderline"/>
          <w:rFonts w:asciiTheme="majorHAnsi" w:hAnsiTheme="majorHAnsi" w:cstheme="majorHAnsi"/>
        </w:rPr>
        <w:t xml:space="preserve"> that</w:t>
      </w:r>
      <w:r w:rsidRPr="00DE65B6">
        <w:rPr>
          <w:rFonts w:asciiTheme="majorHAnsi" w:hAnsiTheme="majorHAnsi" w:cstheme="majorHAnsi"/>
        </w:rPr>
        <w:t xml:space="preserve"> a “comparison of inventory tracking data and consumption estimates signals that Colorado’s </w:t>
      </w:r>
      <w:r w:rsidRPr="009651FA">
        <w:rPr>
          <w:rStyle w:val="StyleUnderline"/>
          <w:rFonts w:asciiTheme="majorHAnsi" w:hAnsiTheme="majorHAnsi" w:cstheme="majorHAnsi"/>
          <w:highlight w:val="green"/>
        </w:rPr>
        <w:t>preexisting illicit</w:t>
      </w:r>
      <w:r w:rsidRPr="00DE65B6">
        <w:rPr>
          <w:rStyle w:val="StyleUnderline"/>
          <w:rFonts w:asciiTheme="majorHAnsi" w:hAnsiTheme="majorHAnsi" w:cstheme="majorHAnsi"/>
        </w:rPr>
        <w:t xml:space="preserve"> marijuana </w:t>
      </w:r>
      <w:r w:rsidRPr="009651FA">
        <w:rPr>
          <w:rStyle w:val="StyleUnderline"/>
          <w:rFonts w:asciiTheme="majorHAnsi" w:hAnsiTheme="majorHAnsi" w:cstheme="majorHAnsi"/>
          <w:highlight w:val="green"/>
        </w:rPr>
        <w:t>market</w:t>
      </w:r>
      <w:r w:rsidRPr="00DE65B6">
        <w:rPr>
          <w:rStyle w:val="StyleUnderline"/>
          <w:rFonts w:asciiTheme="majorHAnsi" w:hAnsiTheme="majorHAnsi" w:cstheme="majorHAnsi"/>
        </w:rPr>
        <w:t xml:space="preserve"> for residents and visitors </w:t>
      </w:r>
      <w:r w:rsidRPr="009651FA">
        <w:rPr>
          <w:rStyle w:val="StyleUnderline"/>
          <w:rFonts w:asciiTheme="majorHAnsi" w:hAnsiTheme="majorHAnsi" w:cstheme="majorHAnsi"/>
          <w:highlight w:val="green"/>
        </w:rPr>
        <w:t>has been fully absorbed into the regulated market</w:t>
      </w:r>
      <w:r w:rsidRPr="00DE65B6">
        <w:rPr>
          <w:rStyle w:val="StyleUnderline"/>
          <w:rFonts w:asciiTheme="majorHAnsi" w:hAnsiTheme="majorHAnsi" w:cstheme="majorHAnsi"/>
        </w:rPr>
        <w:t>.</w:t>
      </w:r>
      <w:r w:rsidRPr="00DE65B6">
        <w:rPr>
          <w:rFonts w:asciiTheme="majorHAnsi" w:hAnsiTheme="majorHAnsi" w:cstheme="majorHAnsi"/>
        </w:rPr>
        <w:t>”</w:t>
      </w:r>
      <w:hyperlink r:id="rId49" w:anchor="endnote-015" w:history="1">
        <w:r w:rsidRPr="00DE65B6">
          <w:rPr>
            <w:rStyle w:val="Hyperlink"/>
            <w:rFonts w:asciiTheme="majorHAnsi" w:hAnsiTheme="majorHAnsi" w:cstheme="majorHAnsi"/>
          </w:rPr>
          <w:t>15</w:t>
        </w:r>
      </w:hyperlink>
      <w:r w:rsidRPr="00DE65B6">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50" w:anchor="endnote-016" w:history="1">
        <w:r w:rsidRPr="00DE65B6">
          <w:rPr>
            <w:rStyle w:val="Hyperlink"/>
            <w:rFonts w:asciiTheme="majorHAnsi" w:hAnsiTheme="majorHAnsi" w:cstheme="majorHAnsi"/>
          </w:rPr>
          <w:t>16</w:t>
        </w:r>
      </w:hyperlink>
      <w:r w:rsidRPr="00DE65B6">
        <w:rPr>
          <w:rFonts w:asciiTheme="majorHAnsi" w:hAnsiTheme="majorHAnsi" w:cstheme="majorHAnsi"/>
        </w:rPr>
        <w:t> The Colorado study found that “legal in‐​state purchases that are consumed out of state” are likely occurring.</w:t>
      </w:r>
      <w:hyperlink r:id="rId51" w:anchor="endnote-017" w:history="1">
        <w:r w:rsidRPr="00DE65B6">
          <w:rPr>
            <w:rStyle w:val="Hyperlink"/>
            <w:rFonts w:asciiTheme="majorHAnsi" w:hAnsiTheme="majorHAnsi" w:cstheme="majorHAnsi"/>
          </w:rPr>
          <w:t>17</w:t>
        </w:r>
      </w:hyperlink>
      <w:r w:rsidRPr="00DE65B6">
        <w:rPr>
          <w:rFonts w:asciiTheme="majorHAnsi" w:hAnsiTheme="majorHAnsi" w:cstheme="majorHAnsi"/>
        </w:rPr>
        <w:t> This places further downward pressure on prices and has prompted lawsuits by prohibitionist states against Colorado.</w:t>
      </w:r>
      <w:hyperlink r:id="rId52" w:anchor="endnote-018" w:history="1">
        <w:r w:rsidRPr="00DE65B6">
          <w:rPr>
            <w:rStyle w:val="Hyperlink"/>
            <w:rFonts w:asciiTheme="majorHAnsi" w:hAnsiTheme="majorHAnsi" w:cstheme="majorHAnsi"/>
          </w:rPr>
          <w:t>18</w:t>
        </w:r>
      </w:hyperlink>
    </w:p>
    <w:p w14:paraId="19C42805"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A </w:t>
      </w:r>
      <w:proofErr w:type="spellStart"/>
      <w:r w:rsidRPr="00DE65B6">
        <w:rPr>
          <w:rFonts w:asciiTheme="majorHAnsi" w:hAnsiTheme="majorHAnsi" w:cstheme="majorHAnsi"/>
        </w:rPr>
        <w:t>prelegalization</w:t>
      </w:r>
      <w:proofErr w:type="spellEnd"/>
      <w:r w:rsidRPr="00DE65B6">
        <w:rPr>
          <w:rFonts w:asciiTheme="majorHAnsi" w:hAnsiTheme="majorHAnsi" w:cstheme="majorHAnsi"/>
        </w:rPr>
        <w:t xml:space="preserve"> study estimated that </w:t>
      </w:r>
      <w:r w:rsidRPr="00DE65B6">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DE65B6">
        <w:rPr>
          <w:rFonts w:asciiTheme="majorHAnsi" w:hAnsiTheme="majorHAnsi" w:cstheme="majorHAnsi"/>
        </w:rPr>
        <w:t>.</w:t>
      </w:r>
      <w:hyperlink r:id="rId53" w:anchor="endnote-019" w:history="1">
        <w:r w:rsidRPr="00DE65B6">
          <w:rPr>
            <w:rStyle w:val="Hyperlink"/>
            <w:rFonts w:asciiTheme="majorHAnsi" w:hAnsiTheme="majorHAnsi" w:cstheme="majorHAnsi"/>
          </w:rPr>
          <w:t>19</w:t>
        </w:r>
      </w:hyperlink>
      <w:r w:rsidRPr="00DE65B6">
        <w:rPr>
          <w:rFonts w:asciiTheme="majorHAnsi" w:hAnsiTheme="majorHAnsi" w:cstheme="majorHAnsi"/>
        </w:rPr>
        <w:t xml:space="preserve"> This competition appears to be affecting Mexican marijuana prices. </w:t>
      </w:r>
      <w:r w:rsidRPr="00DE65B6">
        <w:rPr>
          <w:rStyle w:val="StyleUnderline"/>
          <w:rFonts w:asciiTheme="majorHAnsi" w:hAnsiTheme="majorHAnsi" w:cstheme="majorHAnsi"/>
        </w:rPr>
        <w:t xml:space="preserve">Mexican growers have reported that marijuana </w:t>
      </w:r>
      <w:r w:rsidRPr="009651FA">
        <w:rPr>
          <w:rStyle w:val="StyleUnderline"/>
          <w:rFonts w:asciiTheme="majorHAnsi" w:hAnsiTheme="majorHAnsi" w:cstheme="majorHAnsi"/>
          <w:highlight w:val="green"/>
        </w:rPr>
        <w:t>prices in Mexico have</w:t>
      </w:r>
      <w:r w:rsidRPr="00DE65B6">
        <w:rPr>
          <w:rStyle w:val="StyleUnderline"/>
          <w:rFonts w:asciiTheme="majorHAnsi" w:hAnsiTheme="majorHAnsi" w:cstheme="majorHAnsi"/>
        </w:rPr>
        <w:t xml:space="preserve"> recently </w:t>
      </w:r>
      <w:r w:rsidRPr="009651FA">
        <w:rPr>
          <w:rStyle w:val="StyleUnderline"/>
          <w:rFonts w:asciiTheme="majorHAnsi" w:hAnsiTheme="majorHAnsi" w:cstheme="majorHAnsi"/>
          <w:highlight w:val="green"/>
        </w:rPr>
        <w:t>fallen</w:t>
      </w:r>
      <w:r w:rsidRPr="00DE65B6">
        <w:rPr>
          <w:rStyle w:val="StyleUnderline"/>
          <w:rFonts w:asciiTheme="majorHAnsi" w:hAnsiTheme="majorHAnsi" w:cstheme="majorHAnsi"/>
        </w:rPr>
        <w:t xml:space="preserve"> between 50 and </w:t>
      </w:r>
      <w:r w:rsidRPr="009651FA">
        <w:rPr>
          <w:rStyle w:val="StyleUnderline"/>
          <w:rFonts w:asciiTheme="majorHAnsi" w:hAnsiTheme="majorHAnsi" w:cstheme="majorHAnsi"/>
          <w:highlight w:val="green"/>
        </w:rPr>
        <w:t>70 percent</w:t>
      </w:r>
      <w:r w:rsidRPr="00DE65B6">
        <w:rPr>
          <w:rFonts w:asciiTheme="majorHAnsi" w:hAnsiTheme="majorHAnsi" w:cstheme="majorHAnsi"/>
        </w:rPr>
        <w:t xml:space="preserve"> after U.S. legalizations.</w:t>
      </w:r>
      <w:hyperlink r:id="rId54" w:anchor="endnote-020" w:history="1">
        <w:r w:rsidRPr="00DE65B6">
          <w:rPr>
            <w:rStyle w:val="Hyperlink"/>
            <w:rFonts w:asciiTheme="majorHAnsi" w:hAnsiTheme="majorHAnsi" w:cstheme="majorHAnsi"/>
          </w:rPr>
          <w:t>20</w:t>
        </w:r>
      </w:hyperlink>
      <w:r w:rsidRPr="00DE65B6">
        <w:rPr>
          <w:rFonts w:asciiTheme="majorHAnsi" w:hAnsiTheme="majorHAnsi" w:cstheme="majorHAnsi"/>
        </w:rPr>
        <w:t> According to the DEA, overall domestic American production has grown because of the new state‐​approved marijuana markets.</w:t>
      </w:r>
      <w:hyperlink r:id="rId55" w:anchor="endnote-021" w:history="1">
        <w:r w:rsidRPr="00DE65B6">
          <w:rPr>
            <w:rStyle w:val="Hyperlink"/>
            <w:rFonts w:asciiTheme="majorHAnsi" w:hAnsiTheme="majorHAnsi" w:cstheme="majorHAnsi"/>
          </w:rPr>
          <w:t>21</w:t>
        </w:r>
      </w:hyperlink>
      <w:r w:rsidRPr="00DE65B6">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56" w:anchor="endnote-022" w:history="1">
        <w:r w:rsidRPr="00DE65B6">
          <w:rPr>
            <w:rStyle w:val="Hyperlink"/>
            <w:rFonts w:asciiTheme="majorHAnsi" w:hAnsiTheme="majorHAnsi" w:cstheme="majorHAnsi"/>
          </w:rPr>
          <w:t>22</w:t>
        </w:r>
      </w:hyperlink>
      <w:r w:rsidRPr="00DE65B6">
        <w:rPr>
          <w:rFonts w:asciiTheme="majorHAnsi" w:hAnsiTheme="majorHAnsi" w:cstheme="majorHAnsi"/>
        </w:rPr>
        <w:t> </w:t>
      </w:r>
      <w:r w:rsidRPr="00DE65B6">
        <w:rPr>
          <w:rStyle w:val="StyleUnderline"/>
          <w:rFonts w:asciiTheme="majorHAnsi" w:hAnsiTheme="majorHAnsi" w:cstheme="majorHAnsi"/>
        </w:rPr>
        <w:t xml:space="preserve">The fact that some </w:t>
      </w:r>
      <w:r w:rsidRPr="009651FA">
        <w:rPr>
          <w:rStyle w:val="StyleUnderline"/>
          <w:rFonts w:asciiTheme="majorHAnsi" w:hAnsiTheme="majorHAnsi" w:cstheme="majorHAnsi"/>
          <w:highlight w:val="green"/>
        </w:rPr>
        <w:t>cartels have taken to using drug tunnels</w:t>
      </w:r>
      <w:r w:rsidRPr="00DE65B6">
        <w:rPr>
          <w:rStyle w:val="StyleUnderline"/>
          <w:rFonts w:asciiTheme="majorHAnsi" w:hAnsiTheme="majorHAnsi" w:cstheme="majorHAnsi"/>
        </w:rPr>
        <w:t xml:space="preserve"> to smuggle migrants — who are </w:t>
      </w:r>
      <w:r w:rsidRPr="009651FA">
        <w:rPr>
          <w:rStyle w:val="StyleUnderline"/>
          <w:rFonts w:asciiTheme="majorHAnsi" w:hAnsiTheme="majorHAnsi" w:cstheme="majorHAnsi"/>
          <w:highlight w:val="green"/>
        </w:rPr>
        <w:t>less profitable and</w:t>
      </w:r>
      <w:r w:rsidRPr="00DE65B6">
        <w:rPr>
          <w:rStyle w:val="StyleUnderline"/>
          <w:rFonts w:asciiTheme="majorHAnsi" w:hAnsiTheme="majorHAnsi" w:cstheme="majorHAnsi"/>
        </w:rPr>
        <w:t xml:space="preserve"> more </w:t>
      </w:r>
      <w:r w:rsidRPr="009651FA">
        <w:rPr>
          <w:rStyle w:val="StyleUnderline"/>
          <w:rFonts w:asciiTheme="majorHAnsi" w:hAnsiTheme="majorHAnsi" w:cstheme="majorHAnsi"/>
          <w:highlight w:val="green"/>
        </w:rPr>
        <w:t>readily identifiable</w:t>
      </w:r>
      <w:r w:rsidRPr="00DE65B6">
        <w:rPr>
          <w:rStyle w:val="StyleUnderline"/>
          <w:rFonts w:asciiTheme="majorHAnsi" w:hAnsiTheme="majorHAnsi" w:cstheme="majorHAnsi"/>
        </w:rPr>
        <w:t xml:space="preserve"> — is further evidence of the effects of legalization</w:t>
      </w:r>
      <w:r w:rsidRPr="00DE65B6">
        <w:rPr>
          <w:rFonts w:asciiTheme="majorHAnsi" w:hAnsiTheme="majorHAnsi" w:cstheme="majorHAnsi"/>
        </w:rPr>
        <w:t>.</w:t>
      </w:r>
      <w:hyperlink r:id="rId57" w:anchor="endnote-023" w:history="1">
        <w:r w:rsidRPr="00DE65B6">
          <w:rPr>
            <w:rStyle w:val="Hyperlink"/>
            <w:rFonts w:asciiTheme="majorHAnsi" w:hAnsiTheme="majorHAnsi" w:cstheme="majorHAnsi"/>
          </w:rPr>
          <w:t>23</w:t>
        </w:r>
      </w:hyperlink>
    </w:p>
    <w:p w14:paraId="15401200"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Efforts to Combat Drug Smuggling</w:t>
      </w:r>
    </w:p>
    <w:p w14:paraId="55FF36BB"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AE38EA2"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46E3A981"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 xml:space="preserve">Today, the Department of Homeland Security (DHS) has the primary responsibility for interdicting drug traffickers entering the United States. DHS divides its efforts between four agencies: </w:t>
      </w:r>
      <w:proofErr w:type="gramStart"/>
      <w:r w:rsidRPr="00DE65B6">
        <w:rPr>
          <w:rFonts w:asciiTheme="majorHAnsi" w:hAnsiTheme="majorHAnsi" w:cstheme="majorHAnsi"/>
          <w:sz w:val="8"/>
          <w:szCs w:val="8"/>
        </w:rPr>
        <w:t>the</w:t>
      </w:r>
      <w:proofErr w:type="gramEnd"/>
      <w:r w:rsidRPr="00DE65B6">
        <w:rPr>
          <w:rFonts w:asciiTheme="majorHAnsi" w:hAnsiTheme="majorHAnsi" w:cstheme="majorHAnsi"/>
          <w:sz w:val="8"/>
          <w:szCs w:val="8"/>
        </w:rPr>
        <w:t xml:space="preserv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26EA8CBC"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Since 1965, </w:t>
      </w:r>
      <w:r w:rsidRPr="009651FA">
        <w:rPr>
          <w:rStyle w:val="StyleUnderline"/>
          <w:rFonts w:asciiTheme="majorHAnsi" w:hAnsiTheme="majorHAnsi" w:cstheme="majorHAnsi"/>
          <w:highlight w:val="green"/>
        </w:rPr>
        <w:t>Congress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invested $64 billion to secure the border</w:t>
      </w:r>
      <w:r w:rsidRPr="00DE65B6">
        <w:rPr>
          <w:rStyle w:val="StyleUnderline"/>
          <w:rFonts w:asciiTheme="majorHAnsi" w:hAnsiTheme="majorHAnsi" w:cstheme="majorHAnsi"/>
        </w:rPr>
        <w:t xml:space="preserve"> from illegal immigration as well as drug smuggling</w:t>
      </w:r>
      <w:r w:rsidRPr="00DE65B6">
        <w:rPr>
          <w:rFonts w:asciiTheme="majorHAnsi" w:hAnsiTheme="majorHAnsi" w:cstheme="majorHAnsi"/>
        </w:rPr>
        <w:t xml:space="preserve">.30 Some </w:t>
      </w:r>
      <w:r w:rsidRPr="00DE65B6">
        <w:rPr>
          <w:rStyle w:val="StyleUnderline"/>
          <w:rFonts w:asciiTheme="majorHAnsi" w:hAnsiTheme="majorHAnsi" w:cstheme="majorHAnsi"/>
        </w:rPr>
        <w:t>82 percent of the spending has occurred in the last two decades alone</w:t>
      </w:r>
      <w:r w:rsidRPr="00DE65B6">
        <w:rPr>
          <w:rFonts w:asciiTheme="majorHAnsi" w:hAnsiTheme="majorHAnsi" w:cstheme="majorHAnsi"/>
        </w:rPr>
        <w:t xml:space="preserve">. Border Patrol has a force of nearly </w:t>
      </w:r>
      <w:r w:rsidRPr="009651FA">
        <w:rPr>
          <w:rStyle w:val="StyleUnderline"/>
          <w:rFonts w:asciiTheme="majorHAnsi" w:hAnsiTheme="majorHAnsi" w:cstheme="majorHAnsi"/>
          <w:highlight w:val="green"/>
        </w:rPr>
        <w:t>20,000 agents</w:t>
      </w:r>
      <w:r w:rsidRPr="00DE65B6">
        <w:rPr>
          <w:rStyle w:val="StyleUnderline"/>
          <w:rFonts w:asciiTheme="majorHAnsi" w:hAnsiTheme="majorHAnsi" w:cstheme="majorHAnsi"/>
        </w:rPr>
        <w:t>, a fivefold increase over the level in 1992</w:t>
      </w:r>
      <w:r w:rsidRPr="00DE65B6">
        <w:rPr>
          <w:rFonts w:asciiTheme="majorHAnsi" w:hAnsiTheme="majorHAnsi" w:cstheme="majorHAnsi"/>
        </w:rPr>
        <w:t xml:space="preserve">.31 AMO has an expansive </w:t>
      </w:r>
      <w:r w:rsidRPr="009651FA">
        <w:rPr>
          <w:rStyle w:val="StyleUnderline"/>
          <w:rFonts w:asciiTheme="majorHAnsi" w:hAnsiTheme="majorHAnsi" w:cstheme="majorHAnsi"/>
          <w:highlight w:val="green"/>
        </w:rPr>
        <w:t>fleet of 286</w:t>
      </w:r>
      <w:r w:rsidRPr="00DE65B6">
        <w:rPr>
          <w:rStyle w:val="StyleUnderline"/>
          <w:rFonts w:asciiTheme="majorHAnsi" w:hAnsiTheme="majorHAnsi" w:cstheme="majorHAnsi"/>
        </w:rPr>
        <w:t xml:space="preserve"> vessels, </w:t>
      </w:r>
      <w:r w:rsidRPr="009651FA">
        <w:rPr>
          <w:rStyle w:val="StyleUnderline"/>
          <w:rFonts w:asciiTheme="majorHAnsi" w:hAnsiTheme="majorHAnsi" w:cstheme="majorHAnsi"/>
          <w:highlight w:val="green"/>
        </w:rPr>
        <w:t>246 aircraft</w:t>
      </w:r>
      <w:r w:rsidRPr="00DE65B6">
        <w:rPr>
          <w:rStyle w:val="StyleUnderline"/>
          <w:rFonts w:asciiTheme="majorHAnsi" w:hAnsiTheme="majorHAnsi" w:cstheme="majorHAnsi"/>
        </w:rPr>
        <w:t>, and 9 unmanned aerial drones</w:t>
      </w:r>
      <w:r w:rsidRPr="00DE65B6">
        <w:rPr>
          <w:rFonts w:asciiTheme="majorHAnsi" w:hAnsiTheme="majorHAnsi" w:cstheme="majorHAnsi"/>
        </w:rPr>
        <w:t xml:space="preserve"> designed to spot and interdict traffickers.32 Since 2000, Border Patrol has constructed nearly </w:t>
      </w:r>
      <w:r w:rsidRPr="009651FA">
        <w:rPr>
          <w:rStyle w:val="StyleUnderline"/>
          <w:rFonts w:asciiTheme="majorHAnsi" w:hAnsiTheme="majorHAnsi" w:cstheme="majorHAnsi"/>
          <w:highlight w:val="green"/>
        </w:rPr>
        <w:t>600 miles of</w:t>
      </w:r>
      <w:r w:rsidRPr="00DE65B6">
        <w:rPr>
          <w:rStyle w:val="StyleUnderline"/>
          <w:rFonts w:asciiTheme="majorHAnsi" w:hAnsiTheme="majorHAnsi" w:cstheme="majorHAnsi"/>
        </w:rPr>
        <w:t xml:space="preserve"> border</w:t>
      </w:r>
      <w:r w:rsidRPr="009651FA">
        <w:rPr>
          <w:rStyle w:val="StyleUnderline"/>
          <w:rFonts w:asciiTheme="majorHAnsi" w:hAnsiTheme="majorHAnsi" w:cstheme="majorHAnsi"/>
          <w:highlight w:val="green"/>
        </w:rPr>
        <w:t xml:space="preserve"> fencing</w:t>
      </w:r>
      <w:r w:rsidRPr="00DE65B6">
        <w:rPr>
          <w:rFonts w:asciiTheme="majorHAnsi" w:hAnsiTheme="majorHAnsi" w:cstheme="majorHAnsi"/>
        </w:rPr>
        <w:t xml:space="preserve"> and barriers.33</w:t>
      </w:r>
    </w:p>
    <w:p w14:paraId="0F25DE18"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lastRenderedPageBreak/>
        <w:t xml:space="preserve">In addition, CBP has nearly 1,500 canine teams used to detect drugs.34 The agency has </w:t>
      </w:r>
      <w:r w:rsidRPr="00DE65B6">
        <w:rPr>
          <w:rStyle w:val="StyleUnderline"/>
          <w:rFonts w:asciiTheme="majorHAnsi" w:hAnsiTheme="majorHAnsi" w:cstheme="majorHAnsi"/>
        </w:rPr>
        <w:t xml:space="preserve">deployed an </w:t>
      </w:r>
      <w:r w:rsidRPr="009651FA">
        <w:rPr>
          <w:rStyle w:val="StyleUnderline"/>
          <w:rFonts w:asciiTheme="majorHAnsi" w:hAnsiTheme="majorHAnsi" w:cstheme="majorHAnsi"/>
          <w:highlight w:val="green"/>
        </w:rPr>
        <w:t>extensive</w:t>
      </w:r>
      <w:r w:rsidRPr="00DE65B6">
        <w:rPr>
          <w:rStyle w:val="StyleUnderline"/>
          <w:rFonts w:asciiTheme="majorHAnsi" w:hAnsiTheme="majorHAnsi" w:cstheme="majorHAnsi"/>
        </w:rPr>
        <w:t xml:space="preserve"> system of </w:t>
      </w:r>
      <w:r w:rsidRPr="009651FA">
        <w:rPr>
          <w:rStyle w:val="StyleUnderline"/>
          <w:rFonts w:asciiTheme="majorHAnsi" w:hAnsiTheme="majorHAnsi" w:cstheme="majorHAnsi"/>
          <w:highlight w:val="green"/>
        </w:rPr>
        <w:t>surveillance equipment</w:t>
      </w:r>
      <w:r w:rsidRPr="00DE65B6">
        <w:rPr>
          <w:rFonts w:asciiTheme="majorHAnsi" w:hAnsiTheme="majorHAnsi" w:cstheme="majorHAnsi"/>
        </w:rPr>
        <w:t xml:space="preserve"> between ports of entry, including drones and towers, and adopted new scanners and other technology at ports of entry.35 Despite these purchases, </w:t>
      </w:r>
      <w:r w:rsidRPr="00DE65B6">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651FA">
        <w:rPr>
          <w:rStyle w:val="StyleUnderline"/>
          <w:rFonts w:asciiTheme="majorHAnsi" w:hAnsiTheme="majorHAnsi" w:cstheme="majorHAnsi"/>
          <w:highlight w:val="green"/>
        </w:rPr>
        <w:t>none of its spending had any noticeable effect on</w:t>
      </w:r>
      <w:r w:rsidRPr="00DE65B6">
        <w:rPr>
          <w:rStyle w:val="StyleUnderline"/>
          <w:rFonts w:asciiTheme="majorHAnsi" w:hAnsiTheme="majorHAnsi" w:cstheme="majorHAnsi"/>
        </w:rPr>
        <w:t xml:space="preserve"> the amount of drug </w:t>
      </w:r>
      <w:r w:rsidRPr="009651FA">
        <w:rPr>
          <w:rStyle w:val="StyleUnderline"/>
          <w:rFonts w:asciiTheme="majorHAnsi" w:hAnsiTheme="majorHAnsi" w:cstheme="majorHAnsi"/>
          <w:highlight w:val="green"/>
        </w:rPr>
        <w:t>smuggling prior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legalization</w:t>
      </w:r>
      <w:r w:rsidRPr="00DE65B6">
        <w:rPr>
          <w:rStyle w:val="StyleUnderline"/>
          <w:rFonts w:asciiTheme="majorHAnsi" w:hAnsiTheme="majorHAnsi" w:cstheme="majorHAnsi"/>
        </w:rPr>
        <w:t xml:space="preserve"> of marijuana in several states in 2014.</w:t>
      </w:r>
    </w:p>
    <w:p w14:paraId="3AC5F15F"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56C99B42"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Measuring Drug Flows</w:t>
      </w:r>
    </w:p>
    <w:p w14:paraId="0F561356"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74309458"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06B7E677"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DE65B6">
        <w:rPr>
          <w:rFonts w:asciiTheme="majorHAnsi" w:hAnsiTheme="majorHAnsi" w:cstheme="majorHAnsi"/>
          <w:sz w:val="8"/>
          <w:szCs w:val="8"/>
        </w:rPr>
        <w:t>prelegalization</w:t>
      </w:r>
      <w:proofErr w:type="spellEnd"/>
      <w:r w:rsidRPr="00DE65B6">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58110552"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20060D6E"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233E0B5B" w14:textId="77777777" w:rsidR="003467E5" w:rsidRPr="00DE65B6" w:rsidRDefault="003467E5" w:rsidP="003467E5">
      <w:pPr>
        <w:rPr>
          <w:rFonts w:asciiTheme="majorHAnsi" w:hAnsiTheme="majorHAnsi" w:cstheme="majorHAnsi"/>
          <w:sz w:val="8"/>
          <w:szCs w:val="8"/>
        </w:rPr>
      </w:pPr>
      <w:r w:rsidRPr="00DE65B6">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1E466619"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Less Marijuana Smuggling</w:t>
      </w:r>
    </w:p>
    <w:p w14:paraId="0DC77DDD"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State‐​level </w:t>
      </w:r>
      <w:r w:rsidRPr="00DE65B6">
        <w:rPr>
          <w:rStyle w:val="StyleUnderline"/>
          <w:rFonts w:asciiTheme="majorHAnsi" w:hAnsiTheme="majorHAnsi" w:cstheme="majorHAnsi"/>
        </w:rPr>
        <w:t>marijuana legalization</w:t>
      </w:r>
      <w:r w:rsidRPr="00DE65B6">
        <w:rPr>
          <w:rFonts w:asciiTheme="majorHAnsi" w:hAnsiTheme="majorHAnsi" w:cstheme="majorHAnsi"/>
        </w:rPr>
        <w:t xml:space="preserve"> has undercut demand for illegal Mexican marijuana, which in turn has </w:t>
      </w:r>
      <w:r w:rsidRPr="009651FA">
        <w:rPr>
          <w:rStyle w:val="StyleUnderline"/>
          <w:rFonts w:asciiTheme="majorHAnsi" w:hAnsiTheme="majorHAnsi" w:cstheme="majorHAnsi"/>
          <w:highlight w:val="green"/>
        </w:rPr>
        <w:t>decreased the amount of</w:t>
      </w:r>
      <w:r w:rsidRPr="00DE65B6">
        <w:rPr>
          <w:rStyle w:val="StyleUnderline"/>
          <w:rFonts w:asciiTheme="majorHAnsi" w:hAnsiTheme="majorHAnsi" w:cstheme="majorHAnsi"/>
        </w:rPr>
        <w:t xml:space="preserve"> drug </w:t>
      </w:r>
      <w:r w:rsidRPr="009651FA">
        <w:rPr>
          <w:rStyle w:val="StyleUnderline"/>
          <w:rFonts w:asciiTheme="majorHAnsi" w:hAnsiTheme="majorHAnsi" w:cstheme="majorHAnsi"/>
          <w:highlight w:val="green"/>
        </w:rPr>
        <w:t>smuggling</w:t>
      </w:r>
      <w:r w:rsidRPr="00DE65B6">
        <w:rPr>
          <w:rStyle w:val="StyleUnderline"/>
          <w:rFonts w:asciiTheme="majorHAnsi" w:hAnsiTheme="majorHAnsi" w:cstheme="majorHAnsi"/>
        </w:rPr>
        <w:t xml:space="preserve"> into the United States </w:t>
      </w:r>
      <w:r w:rsidRPr="009651FA">
        <w:rPr>
          <w:rStyle w:val="StyleUnderline"/>
          <w:rFonts w:asciiTheme="majorHAnsi" w:hAnsiTheme="majorHAnsi" w:cstheme="majorHAnsi"/>
          <w:highlight w:val="green"/>
        </w:rPr>
        <w:t>across the southwest border</w:t>
      </w:r>
      <w:r w:rsidRPr="00DE65B6">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9344447"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DE65B6">
        <w:rPr>
          <w:rStyle w:val="StyleUnderline"/>
          <w:rFonts w:asciiTheme="majorHAnsi" w:hAnsiTheme="majorHAnsi" w:cstheme="majorHAnsi"/>
        </w:rPr>
        <w:t xml:space="preserve">From </w:t>
      </w:r>
      <w:r w:rsidRPr="009651FA">
        <w:rPr>
          <w:rStyle w:val="StyleUnderline"/>
          <w:rFonts w:asciiTheme="majorHAnsi" w:hAnsiTheme="majorHAnsi" w:cstheme="majorHAnsi"/>
          <w:highlight w:val="green"/>
        </w:rPr>
        <w:t>2013 to 2018</w:t>
      </w:r>
      <w:r w:rsidRPr="00DE65B6">
        <w:rPr>
          <w:rStyle w:val="StyleUnderline"/>
          <w:rFonts w:asciiTheme="majorHAnsi" w:hAnsiTheme="majorHAnsi" w:cstheme="majorHAnsi"/>
        </w:rPr>
        <w:t xml:space="preserve">, however, the </w:t>
      </w:r>
      <w:r w:rsidRPr="009651FA">
        <w:rPr>
          <w:rStyle w:val="StyleUnderline"/>
          <w:rFonts w:asciiTheme="majorHAnsi" w:hAnsiTheme="majorHAnsi" w:cstheme="majorHAnsi"/>
          <w:highlight w:val="green"/>
        </w:rPr>
        <w:t>amount of marijuana</w:t>
      </w:r>
      <w:r w:rsidRPr="00DE65B6">
        <w:rPr>
          <w:rStyle w:val="StyleUnderline"/>
          <w:rFonts w:asciiTheme="majorHAnsi" w:hAnsiTheme="majorHAnsi" w:cstheme="majorHAnsi"/>
        </w:rPr>
        <w:t xml:space="preserve"> each Border Patrol agent </w:t>
      </w:r>
      <w:r w:rsidRPr="009651FA">
        <w:rPr>
          <w:rStyle w:val="StyleUnderline"/>
          <w:rFonts w:asciiTheme="majorHAnsi" w:hAnsiTheme="majorHAnsi" w:cstheme="majorHAnsi"/>
          <w:highlight w:val="green"/>
        </w:rPr>
        <w:t>seized declined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78 percent.</w:t>
      </w:r>
    </w:p>
    <w:p w14:paraId="252C2C17"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DE65B6">
        <w:rPr>
          <w:rStyle w:val="StyleUnderline"/>
          <w:rFonts w:asciiTheme="majorHAnsi" w:hAnsiTheme="majorHAnsi" w:cstheme="majorHAnsi"/>
        </w:rPr>
        <w:t xml:space="preserve">, Air and Marine Operations interdicted 42 percent fewer pounds of marijuana in 2017 than in 2013.51 Likewise, the Coast Guard has seen a 65 percent decline in </w:t>
      </w:r>
      <w:r w:rsidRPr="00DE65B6">
        <w:rPr>
          <w:rStyle w:val="StyleUnderline"/>
          <w:rFonts w:asciiTheme="majorHAnsi" w:hAnsiTheme="majorHAnsi" w:cstheme="majorHAnsi"/>
        </w:rPr>
        <w:lastRenderedPageBreak/>
        <w:t>marijuana seizures during that period.52 Overall, all DHS agencies seized 56 percent less marijuana in 2017 than 2013.</w:t>
      </w:r>
    </w:p>
    <w:p w14:paraId="2AA42F18"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Full legalization of marijuana in several states dramatically increased the amount of marijuana sales that occur legally in the United States</w:t>
      </w:r>
      <w:r w:rsidRPr="00DE65B6">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DE65B6">
        <w:rPr>
          <w:rFonts w:asciiTheme="majorHAnsi" w:hAnsiTheme="majorHAnsi" w:cstheme="majorHAnsi"/>
        </w:rPr>
        <w:t>amount</w:t>
      </w:r>
      <w:proofErr w:type="gramEnd"/>
      <w:r w:rsidRPr="00DE65B6">
        <w:rPr>
          <w:rFonts w:asciiTheme="majorHAnsi" w:hAnsiTheme="majorHAnsi" w:cstheme="majorHAnsi"/>
        </w:rPr>
        <w:t xml:space="preserve"> of legal sales from about $1.5 billion to $9.7 billion from 2013 to 2017.54 </w:t>
      </w:r>
      <w:r w:rsidRPr="00DE65B6">
        <w:rPr>
          <w:rStyle w:val="StyleUnderline"/>
          <w:rFonts w:asciiTheme="majorHAnsi" w:hAnsiTheme="majorHAnsi" w:cstheme="majorHAnsi"/>
        </w:rPr>
        <w:t>This increase coincided with a 66 percent drop in the street value of all DHS marijuana seizures —</w:t>
      </w:r>
      <w:r w:rsidRPr="00DE65B6">
        <w:rPr>
          <w:rFonts w:asciiTheme="majorHAnsi" w:hAnsiTheme="majorHAnsi" w:cstheme="majorHAnsi"/>
        </w:rPr>
        <w:t xml:space="preserve"> a decline from $2.3 billion in 2013 to $765 million in 2017 (Figure 3).55</w:t>
      </w:r>
    </w:p>
    <w:p w14:paraId="77AF8328"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651FA">
        <w:rPr>
          <w:rStyle w:val="StyleUnderline"/>
          <w:rFonts w:asciiTheme="majorHAnsi" w:hAnsiTheme="majorHAnsi" w:cstheme="majorHAnsi"/>
          <w:highlight w:val="green"/>
        </w:rPr>
        <w:t>Legal marijuana</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competing with</w:t>
      </w:r>
      <w:r w:rsidRPr="00DE65B6">
        <w:rPr>
          <w:rStyle w:val="StyleUnderline"/>
          <w:rFonts w:asciiTheme="majorHAnsi" w:hAnsiTheme="majorHAnsi" w:cstheme="majorHAnsi"/>
        </w:rPr>
        <w:t xml:space="preserve"> the drug </w:t>
      </w:r>
      <w:r w:rsidRPr="009651FA">
        <w:rPr>
          <w:rStyle w:val="StyleUnderline"/>
          <w:rFonts w:asciiTheme="majorHAnsi" w:hAnsiTheme="majorHAnsi" w:cstheme="majorHAnsi"/>
          <w:highlight w:val="green"/>
        </w:rPr>
        <w:t>cartels and lowering prices</w:t>
      </w:r>
      <w:r w:rsidRPr="00DE65B6">
        <w:rPr>
          <w:rStyle w:val="StyleUnderline"/>
          <w:rFonts w:asciiTheme="majorHAnsi" w:hAnsiTheme="majorHAnsi" w:cstheme="majorHAnsi"/>
        </w:rPr>
        <w:t xml:space="preserve">, which </w:t>
      </w:r>
      <w:r w:rsidRPr="009651FA">
        <w:rPr>
          <w:rStyle w:val="StyleUnderline"/>
          <w:rFonts w:asciiTheme="majorHAnsi" w:hAnsiTheme="majorHAnsi" w:cstheme="majorHAnsi"/>
          <w:highlight w:val="green"/>
        </w:rPr>
        <w:t>undercuts the financial incentive to smuggle</w:t>
      </w:r>
      <w:r w:rsidRPr="00DE65B6">
        <w:rPr>
          <w:rStyle w:val="StyleUnderline"/>
          <w:rFonts w:asciiTheme="majorHAnsi" w:hAnsiTheme="majorHAnsi" w:cstheme="majorHAnsi"/>
        </w:rPr>
        <w:t xml:space="preserve"> across the border.</w:t>
      </w:r>
    </w:p>
    <w:p w14:paraId="234794C3"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Other Drug Smuggling</w:t>
      </w:r>
    </w:p>
    <w:p w14:paraId="0C22C0CE"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DE65B6">
        <w:rPr>
          <w:rStyle w:val="StyleUnderline"/>
          <w:rFonts w:asciiTheme="majorHAnsi" w:hAnsiTheme="majorHAnsi" w:cstheme="majorHAnsi"/>
        </w:rPr>
        <w:t xml:space="preserve">While non‐​marijuana drug seizures have increased — indicating that cartels may attempt to compensate by switching drug type — the </w:t>
      </w:r>
      <w:r w:rsidRPr="009651FA">
        <w:rPr>
          <w:rStyle w:val="StyleUnderline"/>
          <w:rFonts w:asciiTheme="majorHAnsi" w:hAnsiTheme="majorHAnsi" w:cstheme="majorHAnsi"/>
          <w:highlight w:val="green"/>
        </w:rPr>
        <w:t>decline in marijuana seizures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resulted in a 68 percent overall decline in</w:t>
      </w:r>
      <w:r w:rsidRPr="00DE65B6">
        <w:rPr>
          <w:rStyle w:val="StyleUnderline"/>
          <w:rFonts w:asciiTheme="majorHAnsi" w:hAnsiTheme="majorHAnsi" w:cstheme="majorHAnsi"/>
        </w:rPr>
        <w:t xml:space="preserve"> pounds seized per agent of </w:t>
      </w:r>
      <w:r w:rsidRPr="009651FA">
        <w:rPr>
          <w:rStyle w:val="StyleUnderline"/>
          <w:rFonts w:asciiTheme="majorHAnsi" w:hAnsiTheme="majorHAnsi" w:cstheme="majorHAnsi"/>
          <w:highlight w:val="green"/>
        </w:rPr>
        <w:t>all drugs</w:t>
      </w:r>
      <w:r w:rsidRPr="00DE65B6">
        <w:rPr>
          <w:rStyle w:val="StyleUnderline"/>
          <w:rFonts w:asciiTheme="majorHAnsi" w:hAnsiTheme="majorHAnsi" w:cstheme="majorHAnsi"/>
        </w:rPr>
        <w:t xml:space="preserve"> since FY 2013.</w:t>
      </w:r>
    </w:p>
    <w:p w14:paraId="2C4B48A6"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5F2EC96A"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0F1E1CB"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DE65B6">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651FA">
        <w:rPr>
          <w:rStyle w:val="StyleUnderline"/>
          <w:rFonts w:asciiTheme="majorHAnsi" w:hAnsiTheme="majorHAnsi" w:cstheme="majorHAnsi"/>
          <w:highlight w:val="green"/>
        </w:rPr>
        <w:t>Marijuana legalization appears to have cut overall drug smuggling.</w:t>
      </w:r>
    </w:p>
    <w:p w14:paraId="7A6FED01"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lastRenderedPageBreak/>
        <w:t xml:space="preserve">All the decline in the value of drug seizures occurred between ports of entry. </w:t>
      </w:r>
      <w:r w:rsidRPr="00DE65B6">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DE65B6">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32E42B69" w14:textId="77777777" w:rsidR="003467E5" w:rsidRPr="00DE65B6" w:rsidRDefault="003467E5" w:rsidP="003467E5">
      <w:pPr>
        <w:rPr>
          <w:rFonts w:asciiTheme="majorHAnsi" w:hAnsiTheme="majorHAnsi" w:cstheme="majorHAnsi"/>
        </w:rPr>
      </w:pPr>
    </w:p>
    <w:p w14:paraId="76623248"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Cartels are driven by cash flows from illegal drug markets – tackling demand-side is key</w:t>
      </w:r>
    </w:p>
    <w:p w14:paraId="302FFDE0"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Munoz 14</w:t>
      </w:r>
      <w:r w:rsidRPr="00DE65B6">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DE65B6">
        <w:rPr>
          <w:rFonts w:asciiTheme="majorHAnsi" w:hAnsiTheme="majorHAnsi" w:cstheme="majorHAnsi"/>
        </w:rPr>
        <w:t>Iss</w:t>
      </w:r>
      <w:proofErr w:type="spellEnd"/>
      <w:r w:rsidRPr="00DE65B6">
        <w:rPr>
          <w:rFonts w:asciiTheme="majorHAnsi" w:hAnsiTheme="majorHAnsi" w:cstheme="majorHAnsi"/>
        </w:rPr>
        <w:t xml:space="preserve"> 2, Article 18, 2014, </w:t>
      </w:r>
      <w:hyperlink r:id="rId58" w:history="1">
        <w:r w:rsidRPr="00DE65B6">
          <w:rPr>
            <w:rStyle w:val="Hyperlink"/>
            <w:rFonts w:asciiTheme="majorHAnsi" w:hAnsiTheme="majorHAnsi" w:cstheme="majorHAnsi"/>
          </w:rPr>
          <w:t>https://digitalcommons.law.seattleu.edu/cgi/viewcontent.cgi?article=1758&amp;context=sjsj</w:t>
        </w:r>
      </w:hyperlink>
      <w:r w:rsidRPr="00DE65B6">
        <w:rPr>
          <w:rFonts w:asciiTheme="majorHAnsi" w:hAnsiTheme="majorHAnsi" w:cstheme="majorHAnsi"/>
        </w:rPr>
        <w:t xml:space="preserve"> TG</w:t>
      </w:r>
    </w:p>
    <w:p w14:paraId="3C2B4ED2"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1. </w:t>
      </w:r>
      <w:r w:rsidRPr="00DE65B6">
        <w:rPr>
          <w:rStyle w:val="StyleUnderline"/>
          <w:rFonts w:asciiTheme="majorHAnsi" w:hAnsiTheme="majorHAnsi" w:cstheme="majorHAnsi"/>
        </w:rPr>
        <w:t xml:space="preserve">Demand for Illegal Drugs in the United States Fuels Cartels </w:t>
      </w:r>
    </w:p>
    <w:p w14:paraId="647B9CF6"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The </w:t>
      </w:r>
      <w:r w:rsidRPr="009651FA">
        <w:rPr>
          <w:rStyle w:val="StyleUnderline"/>
          <w:rFonts w:asciiTheme="majorHAnsi" w:hAnsiTheme="majorHAnsi" w:cstheme="majorHAnsi"/>
          <w:highlight w:val="green"/>
        </w:rPr>
        <w:t>driving force of cartel power is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 for drugs in the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 xml:space="preserve">tates. People in the United States spend approximately </w:t>
      </w:r>
      <w:r w:rsidRPr="009651FA">
        <w:rPr>
          <w:rStyle w:val="StyleUnderline"/>
          <w:rFonts w:asciiTheme="majorHAnsi" w:hAnsiTheme="majorHAnsi" w:cstheme="majorHAnsi"/>
          <w:highlight w:val="green"/>
        </w:rPr>
        <w:t>$65 billion a year on illegal drugs</w:t>
      </w:r>
      <w:r w:rsidRPr="00DE65B6">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9651FA">
        <w:rPr>
          <w:rStyle w:val="StyleUnderline"/>
          <w:rFonts w:asciiTheme="majorHAnsi" w:hAnsiTheme="majorHAnsi" w:cstheme="majorHAnsi"/>
          <w:highlight w:val="green"/>
        </w:rPr>
        <w:t>22.6 million people</w:t>
      </w:r>
      <w:r w:rsidRPr="00DE65B6">
        <w:rPr>
          <w:rStyle w:val="StyleUnderline"/>
          <w:rFonts w:asciiTheme="majorHAnsi" w:hAnsiTheme="majorHAnsi" w:cstheme="majorHAnsi"/>
        </w:rPr>
        <w:t xml:space="preserve"> in the United States over the age of 12 </w:t>
      </w:r>
      <w:r w:rsidRPr="009651FA">
        <w:rPr>
          <w:rStyle w:val="StyleUnderline"/>
          <w:rFonts w:asciiTheme="majorHAnsi" w:hAnsiTheme="majorHAnsi" w:cstheme="majorHAnsi"/>
          <w:highlight w:val="green"/>
        </w:rPr>
        <w:t>were illegal drug users</w:t>
      </w:r>
      <w:r w:rsidRPr="00DE65B6">
        <w:rPr>
          <w:rStyle w:val="StyleUnderline"/>
          <w:rFonts w:asciiTheme="majorHAnsi" w:hAnsiTheme="majorHAnsi" w:cstheme="majorHAnsi"/>
        </w:rPr>
        <w:t>, accounting for almost nine percent of the population and representing the largest proportion in the past decade</w:t>
      </w:r>
      <w:r w:rsidRPr="00DE65B6">
        <w:rPr>
          <w:rFonts w:asciiTheme="majorHAnsi" w:hAnsiTheme="majorHAnsi" w:cstheme="majorHAnsi"/>
        </w:rPr>
        <w:t xml:space="preserve">.41 Of all illegal drugs used in the United States, </w:t>
      </w:r>
      <w:r w:rsidRPr="009651FA">
        <w:rPr>
          <w:rStyle w:val="StyleUnderline"/>
          <w:rFonts w:asciiTheme="majorHAnsi" w:hAnsiTheme="majorHAnsi" w:cstheme="majorHAnsi"/>
          <w:highlight w:val="green"/>
        </w:rPr>
        <w:t>marijuana places first</w:t>
      </w:r>
      <w:r w:rsidRPr="00DE65B6">
        <w:rPr>
          <w:rStyle w:val="StyleUnderline"/>
          <w:rFonts w:asciiTheme="majorHAnsi" w:hAnsiTheme="majorHAnsi" w:cstheme="majorHAnsi"/>
        </w:rPr>
        <w:t xml:space="preserve">, representing over </w:t>
      </w:r>
      <w:r w:rsidRPr="009651FA">
        <w:rPr>
          <w:rStyle w:val="StyleUnderline"/>
          <w:rFonts w:asciiTheme="majorHAnsi" w:hAnsiTheme="majorHAnsi" w:cstheme="majorHAnsi"/>
          <w:highlight w:val="green"/>
        </w:rPr>
        <w:t>60 percent of all</w:t>
      </w:r>
      <w:r w:rsidRPr="00DE65B6">
        <w:rPr>
          <w:rStyle w:val="StyleUnderline"/>
          <w:rFonts w:asciiTheme="majorHAnsi" w:hAnsiTheme="majorHAnsi" w:cstheme="majorHAnsi"/>
        </w:rPr>
        <w:t xml:space="preserve"> illegal drug </w:t>
      </w:r>
      <w:r w:rsidRPr="009651FA">
        <w:rPr>
          <w:rStyle w:val="StyleUnderline"/>
          <w:rFonts w:asciiTheme="majorHAnsi" w:hAnsiTheme="majorHAnsi" w:cstheme="majorHAnsi"/>
          <w:highlight w:val="green"/>
        </w:rPr>
        <w:t>use</w:t>
      </w:r>
      <w:r w:rsidRPr="00DE65B6">
        <w:rPr>
          <w:rStyle w:val="StyleUnderline"/>
          <w:rFonts w:asciiTheme="majorHAnsi" w:hAnsiTheme="majorHAnsi" w:cstheme="majorHAnsi"/>
        </w:rPr>
        <w:t xml:space="preserve"> with 17.4 million users</w:t>
      </w:r>
      <w:r w:rsidRPr="00DE65B6">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75417EED"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The Senate Caucus also found that “[m]</w:t>
      </w:r>
      <w:proofErr w:type="spellStart"/>
      <w:r w:rsidRPr="00DE65B6">
        <w:rPr>
          <w:rFonts w:asciiTheme="majorHAnsi" w:hAnsiTheme="majorHAnsi" w:cstheme="majorHAnsi"/>
        </w:rPr>
        <w:t>ost</w:t>
      </w:r>
      <w:proofErr w:type="spellEnd"/>
      <w:r w:rsidRPr="00DE65B6">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DE65B6">
        <w:rPr>
          <w:rStyle w:val="StyleUnderline"/>
          <w:rFonts w:asciiTheme="majorHAnsi" w:hAnsiTheme="majorHAnsi" w:cstheme="majorHAnsi"/>
        </w:rPr>
        <w:t>Hillary Clinton stated that in the United States, “[o]</w:t>
      </w:r>
      <w:proofErr w:type="spellStart"/>
      <w:r w:rsidRPr="00DE65B6">
        <w:rPr>
          <w:rStyle w:val="StyleUnderline"/>
          <w:rFonts w:asciiTheme="majorHAnsi" w:hAnsiTheme="majorHAnsi" w:cstheme="majorHAnsi"/>
        </w:rPr>
        <w:t>ur</w:t>
      </w:r>
      <w:proofErr w:type="spellEnd"/>
      <w:r w:rsidRPr="00DE65B6">
        <w:rPr>
          <w:rStyle w:val="StyleUnderline"/>
          <w:rFonts w:asciiTheme="majorHAnsi" w:hAnsiTheme="majorHAnsi" w:cstheme="majorHAnsi"/>
        </w:rPr>
        <w:t xml:space="preserve"> insatiable demand for illegal drugs fuels the drug trade.”</w:t>
      </w:r>
      <w:r w:rsidRPr="00DE65B6">
        <w:rPr>
          <w:rFonts w:asciiTheme="majorHAnsi" w:hAnsiTheme="majorHAnsi" w:cstheme="majorHAnsi"/>
        </w:rPr>
        <w:t xml:space="preserve">44 She also stated, “We know very well that the </w:t>
      </w:r>
      <w:r w:rsidRPr="00DE65B6">
        <w:rPr>
          <w:rStyle w:val="StyleUnderline"/>
          <w:rFonts w:asciiTheme="majorHAnsi" w:hAnsiTheme="majorHAnsi" w:cstheme="majorHAnsi"/>
        </w:rPr>
        <w:t xml:space="preserve">drug </w:t>
      </w:r>
      <w:r w:rsidRPr="009651FA">
        <w:rPr>
          <w:rStyle w:val="StyleUnderline"/>
          <w:rFonts w:asciiTheme="majorHAnsi" w:hAnsiTheme="majorHAnsi" w:cstheme="majorHAnsi"/>
          <w:highlight w:val="green"/>
        </w:rPr>
        <w:t>traffickers are motivated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illegal drugs in the United States</w:t>
      </w:r>
      <w:r w:rsidRPr="00DE65B6">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enormous demand</w:t>
      </w:r>
      <w:r w:rsidRPr="00DE65B6">
        <w:rPr>
          <w:rStyle w:val="StyleUnderline"/>
          <w:rFonts w:asciiTheme="majorHAnsi" w:hAnsiTheme="majorHAnsi" w:cstheme="majorHAnsi"/>
        </w:rPr>
        <w:t xml:space="preserve"> for illegal drugs in the United States </w:t>
      </w:r>
      <w:r w:rsidRPr="009651FA">
        <w:rPr>
          <w:rStyle w:val="StyleUnderline"/>
          <w:rFonts w:asciiTheme="majorHAnsi" w:hAnsiTheme="majorHAnsi" w:cstheme="majorHAnsi"/>
          <w:highlight w:val="green"/>
        </w:rPr>
        <w:t>fuels Mexican drug cartels</w:t>
      </w:r>
      <w:r w:rsidRPr="00DE65B6">
        <w:rPr>
          <w:rFonts w:asciiTheme="majorHAnsi" w:hAnsiTheme="majorHAnsi" w:cstheme="majorHAnsi"/>
        </w:rPr>
        <w:t xml:space="preserve">. Although most legal, academic, and media sources differ as to how the drug problem in the United States should be solved, it appears that </w:t>
      </w:r>
      <w:r w:rsidRPr="00DE65B6">
        <w:rPr>
          <w:rStyle w:val="StyleUnderline"/>
          <w:rFonts w:asciiTheme="majorHAnsi" w:hAnsiTheme="majorHAnsi" w:cstheme="majorHAnsi"/>
        </w:rPr>
        <w:t xml:space="preserve">most sources agree that it is a </w:t>
      </w:r>
      <w:r w:rsidRPr="009651FA">
        <w:rPr>
          <w:rStyle w:val="StyleUnderline"/>
          <w:rFonts w:asciiTheme="majorHAnsi" w:hAnsiTheme="majorHAnsi" w:cstheme="majorHAnsi"/>
          <w:highlight w:val="green"/>
        </w:rPr>
        <w:t>problem that needs to be resolved</w:t>
      </w:r>
      <w:r w:rsidRPr="00DE65B6">
        <w:rPr>
          <w:rStyle w:val="StyleUnderline"/>
          <w:rFonts w:asciiTheme="majorHAnsi" w:hAnsiTheme="majorHAnsi" w:cstheme="majorHAnsi"/>
        </w:rPr>
        <w:t xml:space="preserve">, not just by tackling the drug abuse problem in the United States, but also </w:t>
      </w:r>
      <w:r w:rsidRPr="009651FA">
        <w:rPr>
          <w:rStyle w:val="StyleUnderline"/>
          <w:rFonts w:asciiTheme="majorHAnsi" w:hAnsiTheme="majorHAnsi" w:cstheme="majorHAnsi"/>
          <w:highlight w:val="green"/>
        </w:rPr>
        <w:t>by ending</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drugs that provide the cartels with a means to exist.</w:t>
      </w:r>
    </w:p>
    <w:p w14:paraId="6CAF4A13" w14:textId="77777777" w:rsidR="003467E5" w:rsidRPr="00DE65B6" w:rsidRDefault="003467E5" w:rsidP="003467E5">
      <w:pPr>
        <w:rPr>
          <w:rFonts w:asciiTheme="majorHAnsi" w:hAnsiTheme="majorHAnsi" w:cstheme="majorHAnsi"/>
        </w:rPr>
      </w:pPr>
    </w:p>
    <w:p w14:paraId="1BB99E09"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lastRenderedPageBreak/>
        <w:t>Cartel revenue streams determine their viability – cash inflows enable them to buy off local police and cause Mexican state failure</w:t>
      </w:r>
    </w:p>
    <w:p w14:paraId="3AF07EBC"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Grinberg 19</w:t>
      </w:r>
      <w:r w:rsidRPr="00DE65B6">
        <w:rPr>
          <w:rFonts w:asciiTheme="majorHAnsi" w:hAnsiTheme="majorHAnsi" w:cstheme="majorHAnsi"/>
        </w:rPr>
        <w:t xml:space="preserve"> [Alexander Grinberg is an officer in the U.S. Army, B.A. in Defense Policy and Strategy] “Is Mexico a Failing State?” </w:t>
      </w:r>
      <w:proofErr w:type="spellStart"/>
      <w:r w:rsidRPr="00DE65B6">
        <w:rPr>
          <w:rFonts w:asciiTheme="majorHAnsi" w:hAnsiTheme="majorHAnsi" w:cstheme="majorHAnsi"/>
        </w:rPr>
        <w:t>RealClearDefense</w:t>
      </w:r>
      <w:proofErr w:type="spellEnd"/>
      <w:r w:rsidRPr="00DE65B6">
        <w:rPr>
          <w:rFonts w:asciiTheme="majorHAnsi" w:hAnsiTheme="majorHAnsi" w:cstheme="majorHAnsi"/>
        </w:rPr>
        <w:t xml:space="preserve">, Feb 7, 2019, </w:t>
      </w:r>
      <w:hyperlink r:id="rId59" w:history="1">
        <w:r w:rsidRPr="00DE65B6">
          <w:rPr>
            <w:rStyle w:val="Hyperlink"/>
            <w:rFonts w:asciiTheme="majorHAnsi" w:hAnsiTheme="majorHAnsi" w:cstheme="majorHAnsi"/>
          </w:rPr>
          <w:t>https://www.realcleardefense.com/articles/2019/02/07/is_mexico_a_failing_state_114170.html</w:t>
        </w:r>
      </w:hyperlink>
      <w:r w:rsidRPr="00DE65B6">
        <w:rPr>
          <w:rFonts w:asciiTheme="majorHAnsi" w:hAnsiTheme="majorHAnsi" w:cstheme="majorHAnsi"/>
        </w:rPr>
        <w:t xml:space="preserve"> TG</w:t>
      </w:r>
    </w:p>
    <w:p w14:paraId="373AC65E" w14:textId="77777777" w:rsidR="003467E5" w:rsidRPr="00DE65B6" w:rsidRDefault="003467E5" w:rsidP="003467E5">
      <w:pPr>
        <w:rPr>
          <w:rFonts w:asciiTheme="majorHAnsi" w:hAnsiTheme="majorHAnsi" w:cstheme="majorHAnsi"/>
        </w:rPr>
      </w:pPr>
      <w:r w:rsidRPr="009651FA">
        <w:rPr>
          <w:rStyle w:val="StyleUnderline"/>
          <w:rFonts w:asciiTheme="majorHAnsi" w:hAnsiTheme="majorHAnsi" w:cstheme="majorHAnsi"/>
          <w:highlight w:val="green"/>
        </w:rPr>
        <w:t>Mexico is a fragile state</w:t>
      </w:r>
      <w:r w:rsidRPr="00DE65B6">
        <w:rPr>
          <w:rStyle w:val="StyleUnderline"/>
          <w:rFonts w:asciiTheme="majorHAnsi" w:hAnsiTheme="majorHAnsi" w:cstheme="majorHAnsi"/>
        </w:rPr>
        <w:t xml:space="preserve">, and without action, </w:t>
      </w:r>
      <w:r w:rsidRPr="009651FA">
        <w:rPr>
          <w:rStyle w:val="StyleUnderline"/>
          <w:rFonts w:asciiTheme="majorHAnsi" w:hAnsiTheme="majorHAnsi" w:cstheme="majorHAnsi"/>
          <w:highlight w:val="green"/>
        </w:rPr>
        <w:t>faces the risk of</w:t>
      </w:r>
      <w:r w:rsidRPr="00DE65B6">
        <w:rPr>
          <w:rStyle w:val="StyleUnderline"/>
          <w:rFonts w:asciiTheme="majorHAnsi" w:hAnsiTheme="majorHAnsi" w:cstheme="majorHAnsi"/>
        </w:rPr>
        <w:t xml:space="preserve"> becoming a failing, or worse, </w:t>
      </w:r>
      <w:r w:rsidRPr="009651FA">
        <w:rPr>
          <w:rStyle w:val="StyleUnderline"/>
          <w:rFonts w:asciiTheme="majorHAnsi" w:hAnsiTheme="majorHAnsi" w:cstheme="majorHAnsi"/>
          <w:highlight w:val="green"/>
        </w:rPr>
        <w:t>a failed state</w:t>
      </w:r>
      <w:r w:rsidRPr="00DE65B6">
        <w:rPr>
          <w:rFonts w:asciiTheme="majorHAnsi" w:hAnsiTheme="majorHAnsi" w:cstheme="majorHAnsi"/>
        </w:rPr>
        <w:t xml:space="preserve">. The </w:t>
      </w:r>
      <w:proofErr w:type="spellStart"/>
      <w:r w:rsidRPr="00DE65B6">
        <w:rPr>
          <w:rFonts w:asciiTheme="majorHAnsi" w:hAnsiTheme="majorHAnsi" w:cstheme="majorHAnsi"/>
        </w:rPr>
        <w:t>Organisation</w:t>
      </w:r>
      <w:proofErr w:type="spellEnd"/>
      <w:r w:rsidRPr="00DE65B6">
        <w:rPr>
          <w:rFonts w:asciiTheme="majorHAnsi" w:hAnsiTheme="majorHAnsi" w:cstheme="majorHAnsi"/>
        </w:rPr>
        <w:t xml:space="preserve"> for Economic Cooperation and Development </w:t>
      </w:r>
      <w:hyperlink r:id="rId60" w:history="1">
        <w:r w:rsidRPr="00DE65B6">
          <w:rPr>
            <w:rStyle w:val="StyleUnderline"/>
            <w:rFonts w:asciiTheme="majorHAnsi" w:hAnsiTheme="majorHAnsi" w:cstheme="majorHAnsi"/>
          </w:rPr>
          <w:t>defines</w:t>
        </w:r>
      </w:hyperlink>
      <w:r w:rsidRPr="00DE65B6">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DE65B6">
        <w:rPr>
          <w:rFonts w:asciiTheme="majorHAnsi" w:hAnsiTheme="majorHAnsi" w:cstheme="majorHAnsi"/>
        </w:rPr>
        <w:t>.” In 2009, U.S. Joint Forces Command released a </w:t>
      </w:r>
      <w:hyperlink r:id="rId61" w:history="1">
        <w:r w:rsidRPr="00DE65B6">
          <w:rPr>
            <w:rStyle w:val="Hyperlink"/>
            <w:rFonts w:asciiTheme="majorHAnsi" w:hAnsiTheme="majorHAnsi" w:cstheme="majorHAnsi"/>
          </w:rPr>
          <w:t>statement</w:t>
        </w:r>
      </w:hyperlink>
      <w:r w:rsidRPr="00DE65B6">
        <w:rPr>
          <w:rFonts w:asciiTheme="majorHAnsi" w:hAnsiTheme="majorHAnsi" w:cstheme="majorHAnsi"/>
        </w:rPr>
        <w:t> expressing concerns over Mexico, highlighting the potential even then for a total collapse. At the time, then-President Felipe Calderón </w:t>
      </w:r>
      <w:hyperlink r:id="rId62" w:history="1">
        <w:r w:rsidRPr="00DE65B6">
          <w:rPr>
            <w:rStyle w:val="Hyperlink"/>
            <w:rFonts w:asciiTheme="majorHAnsi" w:hAnsiTheme="majorHAnsi" w:cstheme="majorHAnsi"/>
          </w:rPr>
          <w:t>responded</w:t>
        </w:r>
      </w:hyperlink>
      <w:r w:rsidRPr="00DE65B6">
        <w:rPr>
          <w:rFonts w:asciiTheme="majorHAnsi" w:hAnsiTheme="majorHAnsi" w:cstheme="majorHAnsi"/>
        </w:rPr>
        <w:t> to the report, stating it was entirely false; </w:t>
      </w:r>
      <w:hyperlink r:id="rId63" w:history="1">
        <w:r w:rsidRPr="00DE65B6">
          <w:rPr>
            <w:rStyle w:val="Hyperlink"/>
            <w:rFonts w:asciiTheme="majorHAnsi" w:hAnsiTheme="majorHAnsi" w:cstheme="majorHAnsi"/>
          </w:rPr>
          <w:t>allegedly</w:t>
        </w:r>
      </w:hyperlink>
      <w:r w:rsidRPr="00DE65B6">
        <w:rPr>
          <w:rFonts w:asciiTheme="majorHAnsi" w:hAnsiTheme="majorHAnsi" w:cstheme="majorHAnsi"/>
        </w:rPr>
        <w:t>, he even wanted President Obama to release a statement to that effect.</w:t>
      </w:r>
    </w:p>
    <w:p w14:paraId="64D8D658"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In August 2018, the State Department </w:t>
      </w:r>
      <w:hyperlink r:id="rId64" w:history="1">
        <w:r w:rsidRPr="00DE65B6">
          <w:rPr>
            <w:rStyle w:val="Hyperlink"/>
            <w:rFonts w:asciiTheme="majorHAnsi" w:hAnsiTheme="majorHAnsi" w:cstheme="majorHAnsi"/>
          </w:rPr>
          <w:t>released</w:t>
        </w:r>
      </w:hyperlink>
      <w:r w:rsidRPr="00DE65B6">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Mexican government</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prolonged</w:t>
      </w:r>
      <w:r w:rsidRPr="00DE65B6">
        <w:rPr>
          <w:rStyle w:val="StyleUnderline"/>
          <w:rFonts w:asciiTheme="majorHAnsi" w:hAnsiTheme="majorHAnsi" w:cstheme="majorHAnsi"/>
        </w:rPr>
        <w:t xml:space="preserve"> state of civil </w:t>
      </w:r>
      <w:r w:rsidRPr="009651FA">
        <w:rPr>
          <w:rStyle w:val="StyleUnderline"/>
          <w:rFonts w:asciiTheme="majorHAnsi" w:hAnsiTheme="majorHAnsi" w:cstheme="majorHAnsi"/>
          <w:highlight w:val="green"/>
        </w:rPr>
        <w:t>war with</w:t>
      </w:r>
      <w:r w:rsidRPr="00DE65B6">
        <w:rPr>
          <w:rStyle w:val="StyleUnderline"/>
          <w:rFonts w:asciiTheme="majorHAnsi" w:hAnsiTheme="majorHAnsi" w:cstheme="majorHAnsi"/>
        </w:rPr>
        <w:t xml:space="preserve"> various </w:t>
      </w:r>
      <w:r w:rsidRPr="009651FA">
        <w:rPr>
          <w:rStyle w:val="StyleUnderline"/>
          <w:rFonts w:asciiTheme="majorHAnsi" w:hAnsiTheme="majorHAnsi" w:cstheme="majorHAnsi"/>
          <w:highlight w:val="green"/>
        </w:rPr>
        <w:t>cartels, and</w:t>
      </w:r>
      <w:r w:rsidRPr="00DE65B6">
        <w:rPr>
          <w:rStyle w:val="StyleUnderline"/>
          <w:rFonts w:asciiTheme="majorHAnsi" w:hAnsiTheme="majorHAnsi" w:cstheme="majorHAnsi"/>
        </w:rPr>
        <w:t xml:space="preserve"> the state is </w:t>
      </w:r>
      <w:r w:rsidRPr="009651FA">
        <w:rPr>
          <w:rStyle w:val="StyleUnderline"/>
          <w:rFonts w:asciiTheme="majorHAnsi" w:hAnsiTheme="majorHAnsi" w:cstheme="majorHAnsi"/>
          <w:highlight w:val="green"/>
        </w:rPr>
        <w:t>losing</w:t>
      </w:r>
      <w:r w:rsidRPr="00DE65B6">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DE65B6">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6DA3D1C5"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The drug </w:t>
      </w:r>
      <w:r w:rsidRPr="009651FA">
        <w:rPr>
          <w:rStyle w:val="StyleUnderline"/>
          <w:rFonts w:asciiTheme="majorHAnsi" w:hAnsiTheme="majorHAnsi" w:cstheme="majorHAnsi"/>
          <w:highlight w:val="green"/>
        </w:rPr>
        <w:t>war</w:t>
      </w:r>
      <w:r w:rsidRPr="00DE65B6">
        <w:rPr>
          <w:rStyle w:val="StyleUnderline"/>
          <w:rFonts w:asciiTheme="majorHAnsi" w:hAnsiTheme="majorHAnsi" w:cstheme="majorHAnsi"/>
        </w:rPr>
        <w:t xml:space="preserve"> in Mexico is </w:t>
      </w:r>
      <w:r w:rsidRPr="009651FA">
        <w:rPr>
          <w:rStyle w:val="StyleUnderline"/>
          <w:rFonts w:asciiTheme="majorHAnsi" w:hAnsiTheme="majorHAnsi" w:cstheme="majorHAnsi"/>
          <w:highlight w:val="green"/>
        </w:rPr>
        <w:t>escalating</w:t>
      </w:r>
      <w:r w:rsidRPr="00DE65B6">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65" w:history="1">
        <w:r w:rsidRPr="00DE65B6">
          <w:rPr>
            <w:rStyle w:val="Hyperlink"/>
            <w:rFonts w:asciiTheme="majorHAnsi" w:hAnsiTheme="majorHAnsi" w:cstheme="majorHAnsi"/>
          </w:rPr>
          <w:t>total economic burden</w:t>
        </w:r>
      </w:hyperlink>
      <w:r w:rsidRPr="00DE65B6">
        <w:rPr>
          <w:rFonts w:asciiTheme="majorHAnsi" w:hAnsiTheme="majorHAnsi" w:cstheme="majorHAnsi"/>
        </w:rPr>
        <w:t xml:space="preserve"> for opioid misuse, often leading to heroin abuse, is $78.5 billion a year. CNN </w:t>
      </w:r>
      <w:hyperlink r:id="rId66" w:history="1">
        <w:r w:rsidRPr="00DE65B6">
          <w:rPr>
            <w:rStyle w:val="Hyperlink"/>
            <w:rFonts w:asciiTheme="majorHAnsi" w:hAnsiTheme="majorHAnsi" w:cstheme="majorHAnsi"/>
          </w:rPr>
          <w:t>reported</w:t>
        </w:r>
      </w:hyperlink>
      <w:r w:rsidRPr="00DE65B6">
        <w:rPr>
          <w:rFonts w:asciiTheme="majorHAnsi" w:hAnsiTheme="majorHAnsi" w:cstheme="majorHAnsi"/>
        </w:rPr>
        <w:t xml:space="preserve"> that from 2002 to 2016 the number of heroin users increased from 404,000 to 948,000, a 135% increase. The opioid epidemic is part of the </w:t>
      </w:r>
      <w:hyperlink r:id="rId67" w:history="1">
        <w:r w:rsidRPr="00DE65B6">
          <w:rPr>
            <w:rStyle w:val="Hyperlink"/>
            <w:rFonts w:asciiTheme="majorHAnsi" w:hAnsiTheme="majorHAnsi" w:cstheme="majorHAnsi"/>
          </w:rPr>
          <w:t xml:space="preserve">drug war </w:t>
        </w:r>
      </w:hyperlink>
      <w:r w:rsidRPr="00DE65B6">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68" w:history="1">
        <w:r w:rsidRPr="00DE65B6">
          <w:rPr>
            <w:rStyle w:val="Hyperlink"/>
            <w:rFonts w:asciiTheme="majorHAnsi" w:hAnsiTheme="majorHAnsi" w:cstheme="majorHAnsi"/>
          </w:rPr>
          <w:t>purchase weapons</w:t>
        </w:r>
      </w:hyperlink>
      <w:r w:rsidRPr="00DE65B6">
        <w:rPr>
          <w:rFonts w:asciiTheme="majorHAnsi" w:hAnsiTheme="majorHAnsi" w:cstheme="majorHAnsi"/>
        </w:rPr>
        <w:t xml:space="preserve"> in order to take more territory or assert control in Mexico.</w:t>
      </w:r>
    </w:p>
    <w:p w14:paraId="40B370AC"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69" w:history="1">
        <w:r w:rsidRPr="00DE65B6">
          <w:rPr>
            <w:rStyle w:val="Hyperlink"/>
            <w:rFonts w:asciiTheme="majorHAnsi" w:hAnsiTheme="majorHAnsi" w:cstheme="majorHAnsi"/>
          </w:rPr>
          <w:t>teleconference</w:t>
        </w:r>
      </w:hyperlink>
      <w:r w:rsidRPr="00DE65B6">
        <w:rPr>
          <w:rFonts w:asciiTheme="majorHAnsi" w:hAnsiTheme="majorHAnsi" w:cstheme="majorHAnsi"/>
        </w:rPr>
        <w:t xml:space="preserve"> that an estimate of 90-94% of all “heroin consumed in the U.S. comes from Mexico.” While 90% of cocaine samples seized in the U.S. in </w:t>
      </w:r>
      <w:hyperlink r:id="rId70" w:history="1">
        <w:r w:rsidRPr="00DE65B6">
          <w:rPr>
            <w:rStyle w:val="Hyperlink"/>
            <w:rFonts w:asciiTheme="majorHAnsi" w:hAnsiTheme="majorHAnsi" w:cstheme="majorHAnsi"/>
          </w:rPr>
          <w:t>2015</w:t>
        </w:r>
      </w:hyperlink>
      <w:r w:rsidRPr="00DE65B6">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71" w:history="1">
        <w:r w:rsidRPr="00DE65B6">
          <w:rPr>
            <w:rStyle w:val="Hyperlink"/>
            <w:rFonts w:asciiTheme="majorHAnsi" w:hAnsiTheme="majorHAnsi" w:cstheme="majorHAnsi"/>
          </w:rPr>
          <w:t>2009 report</w:t>
        </w:r>
      </w:hyperlink>
      <w:r w:rsidRPr="00DE65B6">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72" w:history="1">
        <w:r w:rsidRPr="00DE65B6">
          <w:rPr>
            <w:rStyle w:val="Hyperlink"/>
            <w:rFonts w:asciiTheme="majorHAnsi" w:hAnsiTheme="majorHAnsi" w:cstheme="majorHAnsi"/>
          </w:rPr>
          <w:t>Stratfor</w:t>
        </w:r>
      </w:hyperlink>
      <w:r w:rsidRPr="00DE65B6">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3EF644EF"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Corruption in Mexico affects public services and industry, </w:t>
      </w:r>
      <w:r w:rsidRPr="009651FA">
        <w:rPr>
          <w:rStyle w:val="StyleUnderline"/>
          <w:rFonts w:asciiTheme="majorHAnsi" w:hAnsiTheme="majorHAnsi" w:cstheme="majorHAnsi"/>
          <w:highlight w:val="green"/>
        </w:rPr>
        <w:t>negatively impacting</w:t>
      </w:r>
      <w:r w:rsidRPr="00DE65B6">
        <w:rPr>
          <w:rStyle w:val="StyleUnderline"/>
          <w:rFonts w:asciiTheme="majorHAnsi" w:hAnsiTheme="majorHAnsi" w:cstheme="majorHAnsi"/>
        </w:rPr>
        <w:t xml:space="preserve"> the economic well-being of its </w:t>
      </w:r>
      <w:r w:rsidRPr="009651FA">
        <w:rPr>
          <w:rStyle w:val="StyleUnderline"/>
          <w:rFonts w:asciiTheme="majorHAnsi" w:hAnsiTheme="majorHAnsi" w:cstheme="majorHAnsi"/>
          <w:highlight w:val="green"/>
        </w:rPr>
        <w:t>citizens</w:t>
      </w:r>
      <w:r w:rsidRPr="00DE65B6">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73" w:history="1">
        <w:r w:rsidRPr="00DE65B6">
          <w:rPr>
            <w:rStyle w:val="Hyperlink"/>
            <w:rFonts w:asciiTheme="majorHAnsi" w:hAnsiTheme="majorHAnsi" w:cstheme="majorHAnsi"/>
          </w:rPr>
          <w:t xml:space="preserve"> report</w:t>
        </w:r>
      </w:hyperlink>
      <w:r w:rsidRPr="00DE65B6">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w:t>
      </w:r>
      <w:r w:rsidRPr="00DE65B6">
        <w:rPr>
          <w:rFonts w:asciiTheme="majorHAnsi" w:hAnsiTheme="majorHAnsi" w:cstheme="majorHAnsi"/>
        </w:rPr>
        <w:lastRenderedPageBreak/>
        <w:t>necessary services or even its military. Corruption increases the cost for basic necessities and thus further incentivizing farmers and other vulnerable populations to support the narco-economy.</w:t>
      </w:r>
    </w:p>
    <w:p w14:paraId="08BF657C"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74" w:history="1">
        <w:r w:rsidRPr="00DE65B6">
          <w:rPr>
            <w:rStyle w:val="Hyperlink"/>
            <w:rFonts w:asciiTheme="majorHAnsi" w:hAnsiTheme="majorHAnsi" w:cstheme="majorHAnsi"/>
          </w:rPr>
          <w:t>December 2018 New York Times article</w:t>
        </w:r>
      </w:hyperlink>
      <w:r w:rsidRPr="00DE65B6">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75" w:history="1">
        <w:r w:rsidRPr="00DE65B6">
          <w:rPr>
            <w:rStyle w:val="Hyperlink"/>
            <w:rFonts w:asciiTheme="majorHAnsi" w:hAnsiTheme="majorHAnsi" w:cstheme="majorHAnsi"/>
          </w:rPr>
          <w:t>reports</w:t>
        </w:r>
      </w:hyperlink>
      <w:r w:rsidRPr="00DE65B6">
        <w:rPr>
          <w:rFonts w:asciiTheme="majorHAnsi" w:hAnsiTheme="majorHAnsi" w:cstheme="majorHAnsi"/>
        </w:rPr>
        <w:t xml:space="preserve"> of widespread corruption throughout Mexico’s government at </w:t>
      </w:r>
      <w:hyperlink r:id="rId76" w:history="1">
        <w:r w:rsidRPr="00DE65B6">
          <w:rPr>
            <w:rStyle w:val="Hyperlink"/>
            <w:rFonts w:asciiTheme="majorHAnsi" w:hAnsiTheme="majorHAnsi" w:cstheme="majorHAnsi"/>
          </w:rPr>
          <w:t>both</w:t>
        </w:r>
      </w:hyperlink>
      <w:r w:rsidRPr="00DE65B6">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77" w:history="1">
        <w:r w:rsidRPr="00DE65B6">
          <w:rPr>
            <w:rStyle w:val="Hyperlink"/>
            <w:rFonts w:asciiTheme="majorHAnsi" w:hAnsiTheme="majorHAnsi" w:cstheme="majorHAnsi"/>
          </w:rPr>
          <w:t>report</w:t>
        </w:r>
      </w:hyperlink>
      <w:r w:rsidRPr="00DE65B6">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78" w:history="1">
        <w:r w:rsidRPr="00DE65B6">
          <w:rPr>
            <w:rStyle w:val="Hyperlink"/>
            <w:rFonts w:asciiTheme="majorHAnsi" w:hAnsiTheme="majorHAnsi" w:cstheme="majorHAnsi"/>
          </w:rPr>
          <w:t>discuss</w:t>
        </w:r>
      </w:hyperlink>
      <w:r w:rsidRPr="00DE65B6">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31A505AA"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Max Weber theorized on the </w:t>
      </w:r>
      <w:r w:rsidRPr="00DE65B6">
        <w:rPr>
          <w:rStyle w:val="StyleUnderline"/>
          <w:rFonts w:asciiTheme="majorHAnsi" w:hAnsiTheme="majorHAnsi" w:cstheme="majorHAnsi"/>
        </w:rPr>
        <w:t xml:space="preserve">state’s monopoly on legitimate violence as a fundamental tenet of the modern state, and </w:t>
      </w:r>
      <w:r w:rsidRPr="009651FA">
        <w:rPr>
          <w:rStyle w:val="StyleUnderline"/>
          <w:rFonts w:asciiTheme="majorHAnsi" w:hAnsiTheme="majorHAnsi" w:cstheme="majorHAnsi"/>
          <w:highlight w:val="green"/>
        </w:rPr>
        <w:t>militias</w:t>
      </w:r>
      <w:r w:rsidRPr="00DE65B6">
        <w:rPr>
          <w:rStyle w:val="StyleUnderline"/>
          <w:rFonts w:asciiTheme="majorHAnsi" w:hAnsiTheme="majorHAnsi" w:cstheme="majorHAnsi"/>
        </w:rPr>
        <w:t xml:space="preserve"> challenge this legitimacy—they </w:t>
      </w:r>
      <w:r w:rsidRPr="009651FA">
        <w:rPr>
          <w:rStyle w:val="StyleUnderline"/>
          <w:rFonts w:asciiTheme="majorHAnsi" w:hAnsiTheme="majorHAnsi" w:cstheme="majorHAnsi"/>
          <w:highlight w:val="green"/>
        </w:rPr>
        <w:t>degrade the state’s ability to maintain order</w:t>
      </w:r>
      <w:r w:rsidRPr="00DE65B6">
        <w:rPr>
          <w:rFonts w:asciiTheme="majorHAnsi" w:hAnsiTheme="majorHAnsi" w:cstheme="majorHAnsi"/>
        </w:rPr>
        <w:t xml:space="preserve">, and they disrupt the basis of a social contract between the state and its society. These </w:t>
      </w:r>
      <w:r w:rsidRPr="00DE65B6">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9651FA">
        <w:rPr>
          <w:rStyle w:val="StyleUnderline"/>
          <w:rFonts w:asciiTheme="majorHAnsi" w:hAnsiTheme="majorHAnsi" w:cstheme="majorHAnsi"/>
          <w:highlight w:val="green"/>
        </w:rPr>
        <w:t>Mexico’s inability to</w:t>
      </w:r>
      <w:r w:rsidRPr="00DE65B6">
        <w:rPr>
          <w:rStyle w:val="StyleUnderline"/>
          <w:rFonts w:asciiTheme="majorHAnsi" w:hAnsiTheme="majorHAnsi" w:cstheme="majorHAnsi"/>
        </w:rPr>
        <w:t xml:space="preserve"> make gains in </w:t>
      </w:r>
      <w:r w:rsidRPr="009651FA">
        <w:rPr>
          <w:rStyle w:val="StyleUnderline"/>
          <w:rFonts w:asciiTheme="majorHAnsi" w:hAnsiTheme="majorHAnsi" w:cstheme="majorHAnsi"/>
          <w:highlight w:val="green"/>
        </w:rPr>
        <w:t>secur</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territory 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suggest the Mexican government is no longer in control over parts of</w:t>
      </w:r>
      <w:r w:rsidRPr="00DE65B6">
        <w:rPr>
          <w:rStyle w:val="Emphasis"/>
          <w:rFonts w:asciiTheme="majorHAnsi" w:hAnsiTheme="majorHAnsi" w:cstheme="majorHAnsi"/>
        </w:rPr>
        <w:t xml:space="preserve"> its country</w:t>
      </w:r>
      <w:r w:rsidRPr="00DE65B6">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DE65B6">
        <w:rPr>
          <w:rStyle w:val="Emphasis"/>
          <w:rFonts w:asciiTheme="majorHAnsi" w:hAnsiTheme="majorHAnsi" w:cstheme="majorHAnsi"/>
        </w:rPr>
        <w:t>Mexican militias operate outside of the law</w:t>
      </w:r>
      <w:r w:rsidRPr="00DE65B6">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22D70667"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One of the reasons </w:t>
      </w:r>
      <w:r w:rsidRPr="00DE65B6">
        <w:rPr>
          <w:rStyle w:val="StyleUnderline"/>
          <w:rFonts w:asciiTheme="majorHAnsi" w:hAnsiTheme="majorHAnsi" w:cstheme="majorHAnsi"/>
        </w:rPr>
        <w:t xml:space="preserve">Mexico cannot gain ground over the cartels is because its </w:t>
      </w:r>
      <w:r w:rsidRPr="009651FA">
        <w:rPr>
          <w:rStyle w:val="StyleUnderline"/>
          <w:rFonts w:asciiTheme="majorHAnsi" w:hAnsiTheme="majorHAnsi" w:cstheme="majorHAnsi"/>
          <w:highlight w:val="green"/>
        </w:rPr>
        <w:t>military is deteriorating</w:t>
      </w:r>
      <w:r w:rsidRPr="00DE65B6">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DE65B6">
        <w:rPr>
          <w:rFonts w:asciiTheme="majorHAnsi" w:hAnsiTheme="majorHAnsi" w:cstheme="majorHAnsi"/>
        </w:rPr>
        <w:t>a 100 cases</w:t>
      </w:r>
      <w:proofErr w:type="gramEnd"/>
      <w:r w:rsidRPr="00DE65B6">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DE65B6">
        <w:rPr>
          <w:rStyle w:val="StyleUnderline"/>
          <w:rFonts w:asciiTheme="majorHAnsi" w:hAnsiTheme="majorHAnsi" w:cstheme="majorHAnsi"/>
        </w:rPr>
        <w:t>As the drug war continues, and the federal government does not crack down on the human rights violations, the Mexican military will further deteriorate</w:t>
      </w:r>
      <w:r w:rsidRPr="00DE65B6">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2E1D6760"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Mexican </w:t>
      </w:r>
      <w:r w:rsidRPr="009651FA">
        <w:rPr>
          <w:rStyle w:val="Emphasis"/>
          <w:rFonts w:asciiTheme="majorHAnsi" w:hAnsiTheme="majorHAnsi" w:cstheme="majorHAnsi"/>
          <w:highlight w:val="green"/>
        </w:rPr>
        <w:t>cartels provide financial incentives for</w:t>
      </w:r>
      <w:r w:rsidRPr="00DE65B6">
        <w:rPr>
          <w:rStyle w:val="Emphasis"/>
          <w:rFonts w:asciiTheme="majorHAnsi" w:hAnsiTheme="majorHAnsi" w:cstheme="majorHAnsi"/>
        </w:rPr>
        <w:t xml:space="preserve"> members of </w:t>
      </w:r>
      <w:r w:rsidRPr="009651FA">
        <w:rPr>
          <w:rStyle w:val="Emphasis"/>
          <w:rFonts w:asciiTheme="majorHAnsi" w:hAnsiTheme="majorHAnsi" w:cstheme="majorHAnsi"/>
          <w:highlight w:val="green"/>
        </w:rPr>
        <w:t xml:space="preserve">Mexico’s armed forces to </w:t>
      </w:r>
      <w:r w:rsidRPr="009651FA">
        <w:rPr>
          <w:rStyle w:val="StyleUnderline"/>
          <w:rFonts w:asciiTheme="majorHAnsi" w:hAnsiTheme="majorHAnsi" w:cstheme="majorHAnsi"/>
          <w:highlight w:val="green"/>
        </w:rPr>
        <w:t>defect</w:t>
      </w:r>
      <w:r w:rsidRPr="00DE65B6">
        <w:rPr>
          <w:rStyle w:val="StyleUnderline"/>
          <w:rFonts w:asciiTheme="majorHAnsi" w:hAnsiTheme="majorHAnsi" w:cstheme="majorHAnsi"/>
        </w:rPr>
        <w:t>, a symptom of the Mexican military's weak state.</w:t>
      </w:r>
      <w:r w:rsidRPr="00DE65B6">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DE65B6">
        <w:rPr>
          <w:rStyle w:val="StyleUnderline"/>
          <w:rFonts w:asciiTheme="majorHAnsi" w:hAnsiTheme="majorHAnsi" w:cstheme="majorHAnsi"/>
        </w:rPr>
        <w:t xml:space="preserve">PBS interviewed local reporters in Cancun and a former police officer, learning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would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payments</w:t>
      </w:r>
      <w:r w:rsidRPr="00DE65B6">
        <w:rPr>
          <w:rStyle w:val="StyleUnderline"/>
          <w:rFonts w:asciiTheme="majorHAnsi" w:hAnsiTheme="majorHAnsi" w:cstheme="majorHAnsi"/>
        </w:rPr>
        <w:t xml:space="preserve"> of $</w:t>
      </w:r>
      <w:r w:rsidRPr="009651FA">
        <w:rPr>
          <w:rStyle w:val="StyleUnderline"/>
          <w:rFonts w:asciiTheme="majorHAnsi" w:hAnsiTheme="majorHAnsi" w:cstheme="majorHAnsi"/>
          <w:highlight w:val="green"/>
        </w:rPr>
        <w:t>26,000 compared to</w:t>
      </w:r>
      <w:r w:rsidRPr="00DE65B6">
        <w:rPr>
          <w:rStyle w:val="StyleUnderline"/>
          <w:rFonts w:asciiTheme="majorHAnsi" w:hAnsiTheme="majorHAnsi" w:cstheme="majorHAnsi"/>
        </w:rPr>
        <w:t xml:space="preserve"> the soldier’s $</w:t>
      </w:r>
      <w:r w:rsidRPr="009651FA">
        <w:rPr>
          <w:rStyle w:val="StyleUnderline"/>
          <w:rFonts w:asciiTheme="majorHAnsi" w:hAnsiTheme="majorHAnsi" w:cstheme="majorHAnsi"/>
          <w:highlight w:val="green"/>
        </w:rPr>
        <w:t>600</w:t>
      </w:r>
      <w:r w:rsidRPr="00DE65B6">
        <w:rPr>
          <w:rStyle w:val="StyleUnderline"/>
          <w:rFonts w:asciiTheme="majorHAnsi" w:hAnsiTheme="majorHAnsi" w:cstheme="majorHAnsi"/>
        </w:rPr>
        <w:t xml:space="preserve"> salary.</w:t>
      </w:r>
      <w:r w:rsidRPr="00DE65B6">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waging a propaganda war against the military</w:t>
      </w:r>
      <w:r w:rsidRPr="00DE65B6">
        <w:rPr>
          <w:rStyle w:val="StyleUnderline"/>
          <w:rFonts w:asciiTheme="majorHAnsi" w:hAnsiTheme="majorHAnsi" w:cstheme="majorHAnsi"/>
        </w:rPr>
        <w:t xml:space="preserve">. They </w:t>
      </w:r>
      <w:r w:rsidRPr="009651FA">
        <w:rPr>
          <w:rStyle w:val="StyleUnderline"/>
          <w:rFonts w:asciiTheme="majorHAnsi" w:hAnsiTheme="majorHAnsi" w:cstheme="majorHAnsi"/>
          <w:highlight w:val="green"/>
        </w:rPr>
        <w:t xml:space="preserve">posted ads and offered </w:t>
      </w:r>
      <w:r w:rsidRPr="009651FA">
        <w:rPr>
          <w:rStyle w:val="Emphasis"/>
          <w:rFonts w:asciiTheme="majorHAnsi" w:hAnsiTheme="majorHAnsi" w:cstheme="majorHAnsi"/>
          <w:highlight w:val="green"/>
        </w:rPr>
        <w:t>better pay</w:t>
      </w:r>
      <w:r w:rsidRPr="00DE65B6">
        <w:rPr>
          <w:rStyle w:val="StyleUnderline"/>
          <w:rFonts w:asciiTheme="majorHAnsi" w:hAnsiTheme="majorHAnsi" w:cstheme="majorHAnsi"/>
        </w:rPr>
        <w:t xml:space="preserve"> than the army. The </w:t>
      </w:r>
      <w:r w:rsidRPr="009651FA">
        <w:rPr>
          <w:rStyle w:val="StyleUnderline"/>
          <w:rFonts w:asciiTheme="majorHAnsi" w:hAnsiTheme="majorHAnsi" w:cstheme="majorHAnsi"/>
          <w:highlight w:val="green"/>
        </w:rPr>
        <w:t xml:space="preserve">cartels successfully </w:t>
      </w:r>
      <w:r w:rsidRPr="009651FA">
        <w:rPr>
          <w:rStyle w:val="StyleUnderline"/>
          <w:rFonts w:asciiTheme="majorHAnsi" w:hAnsiTheme="majorHAnsi" w:cstheme="majorHAnsi"/>
          <w:highlight w:val="green"/>
        </w:rPr>
        <w:lastRenderedPageBreak/>
        <w:t>recruit</w:t>
      </w:r>
      <w:r w:rsidRPr="00DE65B6">
        <w:rPr>
          <w:rStyle w:val="StyleUnderline"/>
          <w:rFonts w:asciiTheme="majorHAnsi" w:hAnsiTheme="majorHAnsi" w:cstheme="majorHAnsi"/>
        </w:rPr>
        <w:t xml:space="preserve"> from the military, specifically even finding recruits from Mexican </w:t>
      </w:r>
      <w:r w:rsidRPr="009651FA">
        <w:rPr>
          <w:rStyle w:val="StyleUnderline"/>
          <w:rFonts w:asciiTheme="majorHAnsi" w:hAnsiTheme="majorHAnsi" w:cstheme="majorHAnsi"/>
          <w:highlight w:val="green"/>
        </w:rPr>
        <w:t>special forces</w:t>
      </w:r>
      <w:r w:rsidRPr="00DE65B6">
        <w:rPr>
          <w:rStyle w:val="StyleUnderline"/>
          <w:rFonts w:asciiTheme="majorHAnsi" w:hAnsiTheme="majorHAnsi" w:cstheme="majorHAnsi"/>
        </w:rPr>
        <w:t xml:space="preserve"> communities. Many of these deserters end up working for the cartels as </w:t>
      </w:r>
      <w:r w:rsidRPr="009651FA">
        <w:rPr>
          <w:rStyle w:val="StyleUnderline"/>
          <w:rFonts w:asciiTheme="majorHAnsi" w:hAnsiTheme="majorHAnsi" w:cstheme="majorHAnsi"/>
          <w:highlight w:val="green"/>
        </w:rPr>
        <w:t>trained hitmen who comprehend Mexican military tactics</w:t>
      </w:r>
      <w:r w:rsidRPr="00DE65B6">
        <w:rPr>
          <w:rStyle w:val="StyleUnderline"/>
          <w:rFonts w:asciiTheme="majorHAnsi" w:hAnsiTheme="majorHAnsi" w:cstheme="majorHAnsi"/>
        </w:rPr>
        <w:t xml:space="preserve">. These trained ex-soldiers understand how to </w:t>
      </w:r>
      <w:r w:rsidRPr="009651FA">
        <w:rPr>
          <w:rStyle w:val="StyleUnderline"/>
          <w:rFonts w:asciiTheme="majorHAnsi" w:hAnsiTheme="majorHAnsi" w:cstheme="majorHAnsi"/>
          <w:highlight w:val="green"/>
        </w:rPr>
        <w:t>circumvent Mexican patrols</w:t>
      </w:r>
      <w:r w:rsidRPr="00DE65B6">
        <w:rPr>
          <w:rStyle w:val="StyleUnderline"/>
          <w:rFonts w:asciiTheme="majorHAnsi" w:hAnsiTheme="majorHAnsi" w:cstheme="majorHAnsi"/>
        </w:rPr>
        <w:t xml:space="preserve">, and have a basic understanding of how to effectively engage conventional military forces. </w:t>
      </w:r>
    </w:p>
    <w:p w14:paraId="39138C11"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The gradual comprehensive </w:t>
      </w:r>
      <w:r w:rsidRPr="009651FA">
        <w:rPr>
          <w:rStyle w:val="StyleUnderline"/>
          <w:rFonts w:asciiTheme="majorHAnsi" w:hAnsiTheme="majorHAnsi" w:cstheme="majorHAnsi"/>
          <w:highlight w:val="green"/>
        </w:rPr>
        <w:t>collapse of order in Mexico is unlikely to reverse</w:t>
      </w:r>
      <w:r w:rsidRPr="00DE65B6">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only </w:t>
      </w:r>
      <w:r w:rsidRPr="009651FA">
        <w:rPr>
          <w:rStyle w:val="StyleUnderline"/>
          <w:rFonts w:asciiTheme="majorHAnsi" w:hAnsiTheme="majorHAnsi" w:cstheme="majorHAnsi"/>
          <w:highlight w:val="green"/>
        </w:rPr>
        <w:t>embolden the cartels</w:t>
      </w:r>
      <w:r w:rsidRPr="00DE65B6">
        <w:rPr>
          <w:rFonts w:asciiTheme="majorHAnsi" w:hAnsiTheme="majorHAnsi" w:cstheme="majorHAnsi"/>
        </w:rPr>
        <w:t xml:space="preserve">. However, as he just took office, it is important to wait and see what he and his cabinet will pursue and the effectiveness of their policies. </w:t>
      </w:r>
    </w:p>
    <w:p w14:paraId="3DF138E0" w14:textId="77777777" w:rsidR="003467E5" w:rsidRPr="00DE65B6" w:rsidRDefault="003467E5" w:rsidP="003467E5">
      <w:pPr>
        <w:rPr>
          <w:rFonts w:asciiTheme="majorHAnsi" w:hAnsiTheme="majorHAnsi" w:cstheme="majorHAnsi"/>
        </w:rPr>
      </w:pPr>
    </w:p>
    <w:p w14:paraId="6A1FB4E7"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Mexican DTO instability spills over into Latin American instability</w:t>
      </w:r>
    </w:p>
    <w:p w14:paraId="5D6BDF5A" w14:textId="77777777" w:rsidR="003467E5" w:rsidRPr="00DE65B6" w:rsidRDefault="003467E5" w:rsidP="003467E5">
      <w:pPr>
        <w:rPr>
          <w:rFonts w:asciiTheme="majorHAnsi" w:hAnsiTheme="majorHAnsi" w:cstheme="majorHAnsi"/>
        </w:rPr>
      </w:pPr>
      <w:proofErr w:type="spellStart"/>
      <w:r w:rsidRPr="00DE65B6">
        <w:rPr>
          <w:rStyle w:val="Style13ptBold"/>
          <w:rFonts w:asciiTheme="majorHAnsi" w:hAnsiTheme="majorHAnsi" w:cstheme="majorHAnsi"/>
        </w:rPr>
        <w:t>Soumaya</w:t>
      </w:r>
      <w:proofErr w:type="spellEnd"/>
      <w:r w:rsidRPr="00DE65B6">
        <w:rPr>
          <w:rStyle w:val="Style13ptBold"/>
          <w:rFonts w:asciiTheme="majorHAnsi" w:hAnsiTheme="majorHAnsi" w:cstheme="majorHAnsi"/>
        </w:rPr>
        <w:t xml:space="preserve"> 20</w:t>
      </w:r>
      <w:r w:rsidRPr="00DE65B6">
        <w:rPr>
          <w:rFonts w:asciiTheme="majorHAnsi" w:hAnsiTheme="majorHAnsi" w:cstheme="majorHAnsi"/>
        </w:rPr>
        <w:t xml:space="preserve"> [Paula </w:t>
      </w:r>
      <w:proofErr w:type="spellStart"/>
      <w:r w:rsidRPr="00DE65B6">
        <w:rPr>
          <w:rFonts w:asciiTheme="majorHAnsi" w:hAnsiTheme="majorHAnsi" w:cstheme="majorHAnsi"/>
        </w:rPr>
        <w:t>Soumaya</w:t>
      </w:r>
      <w:proofErr w:type="spellEnd"/>
      <w:r w:rsidRPr="00DE65B6">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14:paraId="0E646CF2" w14:textId="77777777" w:rsidR="003467E5" w:rsidRPr="00DE65B6" w:rsidRDefault="003467E5" w:rsidP="003467E5">
      <w:pPr>
        <w:pStyle w:val="ListParagraph"/>
        <w:numPr>
          <w:ilvl w:val="0"/>
          <w:numId w:val="23"/>
        </w:numPr>
        <w:rPr>
          <w:rFonts w:asciiTheme="majorHAnsi" w:hAnsiTheme="majorHAnsi" w:cstheme="majorHAnsi"/>
        </w:rPr>
      </w:pPr>
      <w:r w:rsidRPr="00DE65B6">
        <w:rPr>
          <w:rFonts w:asciiTheme="majorHAnsi" w:hAnsiTheme="majorHAnsi" w:cstheme="majorHAnsi"/>
        </w:rPr>
        <w:t>DTOs = drug trafficking organizations</w:t>
      </w:r>
    </w:p>
    <w:p w14:paraId="3DB42CF2" w14:textId="77777777" w:rsidR="003467E5" w:rsidRPr="00DE65B6" w:rsidRDefault="003467E5" w:rsidP="003467E5">
      <w:pPr>
        <w:rPr>
          <w:rStyle w:val="Emphasis"/>
          <w:rFonts w:asciiTheme="majorHAnsi" w:hAnsiTheme="majorHAnsi" w:cstheme="majorHAnsi"/>
        </w:rPr>
      </w:pPr>
      <w:r w:rsidRPr="00DE65B6">
        <w:rPr>
          <w:rFonts w:asciiTheme="majorHAnsi" w:hAnsiTheme="majorHAnsi" w:cstheme="majorHAnsi"/>
        </w:rPr>
        <w:t xml:space="preserve">The </w:t>
      </w:r>
      <w:r w:rsidRPr="009651FA">
        <w:rPr>
          <w:rStyle w:val="Emphasis"/>
          <w:rFonts w:asciiTheme="majorHAnsi" w:hAnsiTheme="majorHAnsi" w:cstheme="majorHAnsi"/>
          <w:highlight w:val="green"/>
        </w:rPr>
        <w:t>reach of Mexican cartels</w:t>
      </w:r>
      <w:r w:rsidRPr="00DE65B6">
        <w:rPr>
          <w:rStyle w:val="Emphasis"/>
          <w:rFonts w:asciiTheme="majorHAnsi" w:hAnsiTheme="majorHAnsi" w:cstheme="majorHAnsi"/>
        </w:rPr>
        <w:t xml:space="preserve">’ dealings has </w:t>
      </w:r>
      <w:r w:rsidRPr="009651FA">
        <w:rPr>
          <w:rStyle w:val="Emphasis"/>
          <w:rFonts w:asciiTheme="majorHAnsi" w:hAnsiTheme="majorHAnsi" w:cstheme="majorHAnsi"/>
          <w:highlight w:val="green"/>
        </w:rPr>
        <w:t>expanded</w:t>
      </w:r>
      <w:r w:rsidRPr="00DE65B6">
        <w:rPr>
          <w:rStyle w:val="Emphasis"/>
          <w:rFonts w:asciiTheme="majorHAnsi" w:hAnsiTheme="majorHAnsi" w:cstheme="majorHAnsi"/>
        </w:rPr>
        <w:t xml:space="preserve"> as the </w:t>
      </w:r>
      <w:r w:rsidRPr="009651FA">
        <w:rPr>
          <w:rStyle w:val="Emphasis"/>
          <w:rFonts w:asciiTheme="majorHAnsi" w:hAnsiTheme="majorHAnsi" w:cstheme="majorHAnsi"/>
          <w:highlight w:val="green"/>
        </w:rPr>
        <w:t>world</w:t>
      </w:r>
      <w:r w:rsidRPr="00DE65B6">
        <w:rPr>
          <w:rStyle w:val="Emphasis"/>
          <w:rFonts w:asciiTheme="majorHAnsi" w:hAnsiTheme="majorHAnsi" w:cstheme="majorHAnsi"/>
        </w:rPr>
        <w:t xml:space="preserve"> has become </w:t>
      </w:r>
      <w:r w:rsidRPr="009651FA">
        <w:rPr>
          <w:rStyle w:val="Emphasis"/>
          <w:rFonts w:asciiTheme="majorHAnsi" w:hAnsiTheme="majorHAnsi" w:cstheme="majorHAnsi"/>
          <w:highlight w:val="green"/>
        </w:rPr>
        <w:t>more globalized</w:t>
      </w:r>
      <w:r w:rsidRPr="00DE65B6">
        <w:rPr>
          <w:rFonts w:asciiTheme="majorHAnsi" w:hAnsiTheme="majorHAnsi" w:cstheme="majorHAnsi"/>
        </w:rPr>
        <w:t xml:space="preserve">. Globalization and digitalization have facilitated </w:t>
      </w:r>
      <w:r w:rsidRPr="00DE65B6">
        <w:rPr>
          <w:rStyle w:val="Emphasis"/>
          <w:rFonts w:asciiTheme="majorHAnsi" w:hAnsiTheme="majorHAnsi" w:cstheme="majorHAnsi"/>
        </w:rPr>
        <w:t>international communication</w:t>
      </w:r>
      <w:r w:rsidRPr="00DE65B6">
        <w:rPr>
          <w:rFonts w:asciiTheme="majorHAnsi" w:hAnsiTheme="majorHAnsi" w:cstheme="majorHAnsi"/>
        </w:rPr>
        <w:t xml:space="preserve"> which is imperative to the international </w:t>
      </w:r>
      <w:r w:rsidRPr="00DE65B6">
        <w:rPr>
          <w:rStyle w:val="Emphasis"/>
          <w:rFonts w:asciiTheme="majorHAnsi" w:hAnsiTheme="majorHAnsi" w:cstheme="majorHAnsi"/>
        </w:rPr>
        <w:t>trafficking of drugs</w:t>
      </w:r>
      <w:r w:rsidRPr="00DE65B6">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DE65B6">
        <w:rPr>
          <w:rStyle w:val="Emphasis"/>
          <w:rFonts w:asciiTheme="majorHAnsi" w:hAnsiTheme="majorHAnsi" w:cstheme="majorHAnsi"/>
        </w:rPr>
        <w:t>DTOs</w:t>
      </w:r>
      <w:r w:rsidRPr="00DE65B6">
        <w:rPr>
          <w:rFonts w:asciiTheme="majorHAnsi" w:hAnsiTheme="majorHAnsi" w:cstheme="majorHAnsi"/>
        </w:rPr>
        <w:t xml:space="preserve">, such as the Sinaloa Cartel, </w:t>
      </w:r>
      <w:r w:rsidRPr="00DE65B6">
        <w:rPr>
          <w:rStyle w:val="StyleUnderline"/>
          <w:rFonts w:asciiTheme="majorHAnsi" w:hAnsiTheme="majorHAnsi" w:cstheme="majorHAnsi"/>
        </w:rPr>
        <w:t xml:space="preserve">have a pervasive reach in the USA which can bring cartel related violence into foreign countries. </w:t>
      </w:r>
      <w:r w:rsidRPr="009651FA">
        <w:rPr>
          <w:rStyle w:val="Emphasis"/>
          <w:rFonts w:asciiTheme="majorHAnsi" w:hAnsiTheme="majorHAnsi" w:cstheme="majorHAnsi"/>
          <w:highlight w:val="green"/>
        </w:rPr>
        <w:t>Competition for drug routes</w:t>
      </w:r>
      <w:r w:rsidRPr="00DE65B6">
        <w:rPr>
          <w:rStyle w:val="Emphasis"/>
          <w:rFonts w:asciiTheme="majorHAnsi" w:hAnsiTheme="majorHAnsi" w:cstheme="majorHAnsi"/>
        </w:rPr>
        <w:t xml:space="preserve"> into the United States has </w:t>
      </w:r>
      <w:r w:rsidRPr="009651FA">
        <w:rPr>
          <w:rStyle w:val="Emphasis"/>
          <w:rFonts w:asciiTheme="majorHAnsi" w:hAnsiTheme="majorHAnsi" w:cstheme="majorHAnsi"/>
          <w:highlight w:val="green"/>
        </w:rPr>
        <w:t>expanded cartel violence</w:t>
      </w:r>
      <w:r w:rsidRPr="00DE65B6">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DE65B6">
        <w:rPr>
          <w:rFonts w:asciiTheme="majorHAnsi" w:hAnsiTheme="majorHAnsi" w:cstheme="majorHAnsi"/>
        </w:rPr>
        <w:t xml:space="preserve">(Justice in Mexico 2019: 4, Teixeira 2016:7, 33-35). </w:t>
      </w:r>
      <w:r w:rsidRPr="00DE65B6">
        <w:rPr>
          <w:rStyle w:val="Emphasis"/>
          <w:rFonts w:asciiTheme="majorHAnsi" w:hAnsiTheme="majorHAnsi" w:cstheme="majorHAnsi"/>
        </w:rPr>
        <w:t xml:space="preserve">Violence instigated by </w:t>
      </w:r>
      <w:r w:rsidRPr="009651FA">
        <w:rPr>
          <w:rStyle w:val="Emphasis"/>
          <w:rFonts w:asciiTheme="majorHAnsi" w:hAnsiTheme="majorHAnsi" w:cstheme="majorHAnsi"/>
          <w:highlight w:val="green"/>
        </w:rPr>
        <w:t>cartels expands</w:t>
      </w:r>
      <w:r w:rsidRPr="00DE65B6">
        <w:rPr>
          <w:rStyle w:val="Emphasis"/>
          <w:rFonts w:asciiTheme="majorHAnsi" w:hAnsiTheme="majorHAnsi" w:cstheme="majorHAnsi"/>
        </w:rPr>
        <w:t xml:space="preserve"> southward </w:t>
      </w:r>
      <w:r w:rsidRPr="009651FA">
        <w:rPr>
          <w:rStyle w:val="Emphasis"/>
          <w:rFonts w:asciiTheme="majorHAnsi" w:hAnsiTheme="majorHAnsi" w:cstheme="majorHAnsi"/>
          <w:highlight w:val="green"/>
        </w:rPr>
        <w:t>to Central and South America</w:t>
      </w:r>
      <w:r w:rsidRPr="00DE65B6">
        <w:rPr>
          <w:rStyle w:val="Emphasis"/>
          <w:rFonts w:asciiTheme="majorHAnsi" w:hAnsiTheme="majorHAnsi" w:cstheme="majorHAnsi"/>
        </w:rPr>
        <w:t xml:space="preserve"> as well. Mexican </w:t>
      </w:r>
      <w:r w:rsidRPr="009651FA">
        <w:rPr>
          <w:rStyle w:val="Emphasis"/>
          <w:rFonts w:asciiTheme="majorHAnsi" w:hAnsiTheme="majorHAnsi" w:cstheme="majorHAnsi"/>
          <w:highlight w:val="green"/>
        </w:rPr>
        <w:t>DTOs use Central American corridors to move South American drugs</w:t>
      </w:r>
      <w:r w:rsidRPr="00DE65B6">
        <w:rPr>
          <w:rStyle w:val="Emphasis"/>
          <w:rFonts w:asciiTheme="majorHAnsi" w:hAnsiTheme="majorHAnsi" w:cstheme="majorHAnsi"/>
        </w:rPr>
        <w:t xml:space="preserve">, further </w:t>
      </w:r>
      <w:r w:rsidRPr="009651FA">
        <w:rPr>
          <w:rStyle w:val="Emphasis"/>
          <w:rFonts w:asciiTheme="majorHAnsi" w:hAnsiTheme="majorHAnsi" w:cstheme="majorHAnsi"/>
          <w:highlight w:val="green"/>
        </w:rPr>
        <w:t>destabilizing the region as</w:t>
      </w:r>
      <w:r w:rsidRPr="00DE65B6">
        <w:rPr>
          <w:rStyle w:val="Emphasis"/>
          <w:rFonts w:asciiTheme="majorHAnsi" w:hAnsiTheme="majorHAnsi" w:cstheme="majorHAnsi"/>
        </w:rPr>
        <w:t xml:space="preserve"> their </w:t>
      </w:r>
      <w:r w:rsidRPr="009651FA">
        <w:rPr>
          <w:rStyle w:val="Emphasis"/>
          <w:rFonts w:asciiTheme="majorHAnsi" w:hAnsiTheme="majorHAnsi" w:cstheme="majorHAnsi"/>
          <w:highlight w:val="green"/>
        </w:rPr>
        <w:t>dominance</w:t>
      </w:r>
      <w:r w:rsidRPr="00DE65B6">
        <w:rPr>
          <w:rStyle w:val="Emphasis"/>
          <w:rFonts w:asciiTheme="majorHAnsi" w:hAnsiTheme="majorHAnsi" w:cstheme="majorHAnsi"/>
        </w:rPr>
        <w:t xml:space="preserve"> over the continent’s narcotics trade </w:t>
      </w:r>
      <w:r w:rsidRPr="009651FA">
        <w:rPr>
          <w:rStyle w:val="Emphasis"/>
          <w:rFonts w:asciiTheme="majorHAnsi" w:hAnsiTheme="majorHAnsi" w:cstheme="majorHAnsi"/>
          <w:highlight w:val="green"/>
        </w:rPr>
        <w:t>grows</w:t>
      </w:r>
      <w:r w:rsidRPr="00DE65B6">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DE65B6">
        <w:rPr>
          <w:rFonts w:asciiTheme="majorHAnsi" w:hAnsiTheme="majorHAnsi" w:cstheme="majorHAnsi"/>
        </w:rPr>
        <w:t>Reveles</w:t>
      </w:r>
      <w:proofErr w:type="spellEnd"/>
      <w:r w:rsidRPr="00DE65B6">
        <w:rPr>
          <w:rFonts w:asciiTheme="majorHAnsi" w:hAnsiTheme="majorHAnsi" w:cstheme="majorHAnsi"/>
        </w:rPr>
        <w:t>, Lara Klahr and Spiller, 2013: 149-153</w:t>
      </w:r>
      <w:proofErr w:type="gramStart"/>
      <w:r w:rsidRPr="00DE65B6">
        <w:rPr>
          <w:rFonts w:asciiTheme="majorHAnsi" w:hAnsiTheme="majorHAnsi" w:cstheme="majorHAnsi"/>
        </w:rPr>
        <w:t>) .</w:t>
      </w:r>
      <w:proofErr w:type="gramEnd"/>
      <w:r w:rsidRPr="00DE65B6">
        <w:rPr>
          <w:rFonts w:asciiTheme="majorHAnsi" w:hAnsiTheme="majorHAnsi" w:cstheme="majorHAnsi"/>
        </w:rPr>
        <w:t xml:space="preserve"> </w:t>
      </w:r>
      <w:r w:rsidRPr="00DE65B6">
        <w:rPr>
          <w:rStyle w:val="Emphasis"/>
          <w:rFonts w:asciiTheme="majorHAnsi" w:hAnsiTheme="majorHAnsi" w:cstheme="majorHAnsi"/>
        </w:rPr>
        <w:t>The reach of Mexican cartels and the violence they instigate raises international peace and security concerns.</w:t>
      </w:r>
    </w:p>
    <w:p w14:paraId="442D201F" w14:textId="77777777" w:rsidR="003467E5" w:rsidRPr="00DE65B6" w:rsidRDefault="003467E5" w:rsidP="003467E5">
      <w:pPr>
        <w:rPr>
          <w:rFonts w:asciiTheme="majorHAnsi" w:hAnsiTheme="majorHAnsi" w:cstheme="majorHAnsi"/>
        </w:rPr>
      </w:pPr>
    </w:p>
    <w:p w14:paraId="123627CC"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 xml:space="preserve">Latin American instability goes nuclear </w:t>
      </w:r>
    </w:p>
    <w:p w14:paraId="42A16B1E" w14:textId="77777777" w:rsidR="003467E5" w:rsidRPr="00DE65B6" w:rsidRDefault="003467E5" w:rsidP="003467E5">
      <w:pPr>
        <w:rPr>
          <w:rFonts w:asciiTheme="majorHAnsi" w:hAnsiTheme="majorHAnsi" w:cstheme="majorHAnsi"/>
          <w:sz w:val="18"/>
        </w:rPr>
      </w:pPr>
      <w:r w:rsidRPr="00DE65B6">
        <w:rPr>
          <w:rStyle w:val="Style13ptBold"/>
          <w:rFonts w:asciiTheme="majorHAnsi" w:hAnsiTheme="majorHAnsi" w:cstheme="majorHAnsi"/>
        </w:rPr>
        <w:t>Krepinevich &amp; Lindsey 13</w:t>
      </w:r>
      <w:r w:rsidRPr="00DE65B6">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DE65B6">
        <w:rPr>
          <w:rFonts w:eastAsia="Calibri" w:hint="eastAsia"/>
        </w:rPr>
        <w:t>􀂶</w:t>
      </w:r>
      <w:r w:rsidRPr="00DE65B6">
        <w:rPr>
          <w:rFonts w:asciiTheme="majorHAnsi" w:hAnsiTheme="majorHAnsi" w:cstheme="majorHAnsi"/>
        </w:rPr>
        <w:t xml:space="preserve">s </w:t>
      </w:r>
      <w:r w:rsidRPr="00DE65B6">
        <w:rPr>
          <w:rFonts w:eastAsia="Calibri" w:hint="eastAsia"/>
        </w:rPr>
        <w:t>􀀲􀌇</w:t>
      </w:r>
      <w:proofErr w:type="spellStart"/>
      <w:r w:rsidRPr="00DE65B6">
        <w:rPr>
          <w:rFonts w:asciiTheme="majorHAnsi" w:hAnsiTheme="majorHAnsi" w:cstheme="majorHAnsi"/>
        </w:rPr>
        <w:t>ce</w:t>
      </w:r>
      <w:proofErr w:type="spellEnd"/>
      <w:r w:rsidRPr="00DE65B6">
        <w:rPr>
          <w:rFonts w:asciiTheme="majorHAnsi" w:hAnsiTheme="majorHAnsi" w:cstheme="majorHAnsi"/>
        </w:rPr>
        <w:t xml:space="preserve"> of </w:t>
      </w:r>
      <w:r w:rsidRPr="00DE65B6">
        <w:rPr>
          <w:rFonts w:eastAsia="Calibri" w:hint="eastAsia"/>
        </w:rPr>
        <w:t>􀀱</w:t>
      </w:r>
      <w:r w:rsidRPr="00DE65B6">
        <w:rPr>
          <w:rFonts w:asciiTheme="majorHAnsi" w:hAnsiTheme="majorHAnsi" w:cstheme="majorHAnsi"/>
        </w:rPr>
        <w:t xml:space="preserve">et Assessment, on the personal </w:t>
      </w:r>
      <w:proofErr w:type="spellStart"/>
      <w:r w:rsidRPr="00DE65B6">
        <w:rPr>
          <w:rFonts w:asciiTheme="majorHAnsi" w:hAnsiTheme="majorHAnsi" w:cstheme="majorHAnsi"/>
        </w:rPr>
        <w:t>sta</w:t>
      </w:r>
      <w:proofErr w:type="spellEnd"/>
      <w:r w:rsidRPr="00DE65B6">
        <w:rPr>
          <w:rFonts w:eastAsia="Calibri" w:hint="eastAsia"/>
        </w:rPr>
        <w:t>􀌆</w:t>
      </w:r>
      <w:r w:rsidRPr="00DE65B6">
        <w:rPr>
          <w:rFonts w:asciiTheme="majorHAnsi" w:hAnsiTheme="majorHAnsi" w:cstheme="majorHAnsi"/>
        </w:rPr>
        <w:t xml:space="preserve"> of three secretaries of defense, the </w:t>
      </w:r>
      <w:r w:rsidRPr="00DE65B6">
        <w:rPr>
          <w:rFonts w:eastAsia="Calibri" w:hint="eastAsia"/>
        </w:rPr>
        <w:t>􀀱</w:t>
      </w:r>
      <w:proofErr w:type="spellStart"/>
      <w:r w:rsidRPr="00DE65B6">
        <w:rPr>
          <w:rFonts w:asciiTheme="majorHAnsi" w:hAnsiTheme="majorHAnsi" w:cstheme="majorHAnsi"/>
        </w:rPr>
        <w:t>ational</w:t>
      </w:r>
      <w:proofErr w:type="spellEnd"/>
      <w:r w:rsidRPr="00DE65B6">
        <w:rPr>
          <w:rFonts w:asciiTheme="majorHAnsi" w:hAnsiTheme="majorHAnsi" w:cstheme="majorHAnsi"/>
        </w:rPr>
        <w:t xml:space="preserve"> Defense Panel, the Defense Science Board Task </w:t>
      </w:r>
      <w:r w:rsidRPr="00DE65B6">
        <w:rPr>
          <w:rFonts w:asciiTheme="majorHAnsi" w:hAnsiTheme="majorHAnsi" w:cstheme="majorHAnsi"/>
        </w:rPr>
        <w:lastRenderedPageBreak/>
        <w:t>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DE65B6">
        <w:rPr>
          <w:rFonts w:asciiTheme="majorHAnsi" w:hAnsiTheme="majorHAnsi" w:cstheme="majorHAnsi"/>
          <w:vertAlign w:val="superscript"/>
        </w:rPr>
        <w:t>ST</w:t>
      </w:r>
      <w:r w:rsidRPr="00DE65B6">
        <w:rPr>
          <w:rFonts w:asciiTheme="majorHAnsi" w:hAnsiTheme="majorHAnsi" w:cstheme="majorHAnsi"/>
        </w:rPr>
        <w:t xml:space="preserve"> Century, 2013]</w:t>
      </w:r>
    </w:p>
    <w:p w14:paraId="78E3F678" w14:textId="672731FB" w:rsidR="003467E5" w:rsidRPr="00831109" w:rsidRDefault="003467E5" w:rsidP="003467E5">
      <w:pPr>
        <w:rPr>
          <w:rFonts w:asciiTheme="majorHAnsi" w:hAnsiTheme="majorHAnsi" w:cstheme="majorHAnsi"/>
          <w:b/>
          <w:sz w:val="26"/>
          <w:u w:val="single"/>
        </w:rPr>
      </w:pPr>
      <w:r w:rsidRPr="00DE65B6">
        <w:rPr>
          <w:rFonts w:asciiTheme="majorHAnsi" w:hAnsiTheme="majorHAnsi" w:cstheme="majorHAnsi"/>
        </w:rPr>
        <w:t xml:space="preserve">As the previous chapter demonstrates, for the past two hundred years </w:t>
      </w:r>
      <w:r w:rsidRPr="009651FA">
        <w:rPr>
          <w:rStyle w:val="Emphasis"/>
          <w:rFonts w:asciiTheme="majorHAnsi" w:hAnsiTheme="majorHAnsi" w:cstheme="majorHAnsi"/>
          <w:highlight w:val="green"/>
        </w:rPr>
        <w:t>the principal cause of concern for U.S.</w:t>
      </w:r>
      <w:r w:rsidRPr="00DE65B6">
        <w:rPr>
          <w:rStyle w:val="Emphasis"/>
          <w:rFonts w:asciiTheme="majorHAnsi" w:hAnsiTheme="majorHAnsi" w:cstheme="majorHAnsi"/>
        </w:rPr>
        <w:t xml:space="preserve"> </w:t>
      </w:r>
      <w:r w:rsidRPr="00DE65B6">
        <w:rPr>
          <w:rStyle w:val="StyleUnderline"/>
          <w:rFonts w:asciiTheme="majorHAnsi" w:hAnsiTheme="majorHAnsi" w:cstheme="majorHAnsi"/>
        </w:rPr>
        <w:t>defense</w:t>
      </w:r>
      <w:r w:rsidRPr="00DE65B6">
        <w:rPr>
          <w:rFonts w:asciiTheme="majorHAnsi" w:hAnsiTheme="majorHAnsi" w:cstheme="majorHAnsi"/>
        </w:rPr>
        <w:t xml:space="preserve"> policymakers and </w:t>
      </w:r>
      <w:r w:rsidRPr="009651FA">
        <w:rPr>
          <w:rStyle w:val="Emphasis"/>
          <w:rFonts w:asciiTheme="majorHAnsi" w:hAnsiTheme="majorHAnsi" w:cstheme="majorHAnsi"/>
          <w:highlight w:val="green"/>
        </w:rPr>
        <w:t>planners thinking about Latin America has been the prospect that great powers</w:t>
      </w:r>
      <w:r w:rsidRPr="00DE65B6">
        <w:rPr>
          <w:rFonts w:asciiTheme="majorHAnsi" w:hAnsiTheme="majorHAnsi" w:cstheme="majorHAnsi"/>
        </w:rPr>
        <w:t xml:space="preserve"> outside the Western Hemisphere </w:t>
      </w:r>
      <w:r w:rsidRPr="009651FA">
        <w:rPr>
          <w:rStyle w:val="Emphasis"/>
          <w:rFonts w:asciiTheme="majorHAnsi" w:hAnsiTheme="majorHAnsi" w:cstheme="majorHAnsi"/>
          <w:highlight w:val="green"/>
        </w:rPr>
        <w:t>could exploit</w:t>
      </w:r>
      <w:r w:rsidRPr="00DE65B6">
        <w:rPr>
          <w:rStyle w:val="Emphasis"/>
          <w:rFonts w:asciiTheme="majorHAnsi" w:hAnsiTheme="majorHAnsi" w:cstheme="majorHAnsi"/>
        </w:rPr>
        <w:t xml:space="preserve"> the</w:t>
      </w:r>
      <w:r w:rsidRPr="00DE65B6">
        <w:rPr>
          <w:rFonts w:asciiTheme="majorHAnsi" w:hAnsiTheme="majorHAnsi" w:cstheme="majorHAnsi"/>
        </w:rPr>
        <w:t xml:space="preserve"> military </w:t>
      </w:r>
      <w:r w:rsidRPr="00DE65B6">
        <w:rPr>
          <w:rStyle w:val="Emphasis"/>
          <w:rFonts w:asciiTheme="majorHAnsi" w:hAnsiTheme="majorHAnsi" w:cstheme="majorHAnsi"/>
        </w:rPr>
        <w:t xml:space="preserve">weakness </w:t>
      </w:r>
      <w:r w:rsidRPr="009651FA">
        <w:rPr>
          <w:rStyle w:val="Emphasis"/>
          <w:rFonts w:asciiTheme="majorHAnsi" w:hAnsiTheme="majorHAnsi" w:cstheme="majorHAnsi"/>
          <w:highlight w:val="green"/>
        </w:rPr>
        <w:t>and</w:t>
      </w:r>
      <w:r w:rsidRPr="00DE65B6">
        <w:rPr>
          <w:rFonts w:asciiTheme="majorHAnsi" w:hAnsiTheme="majorHAnsi" w:cstheme="majorHAnsi"/>
        </w:rPr>
        <w:t xml:space="preserve"> internal </w:t>
      </w:r>
      <w:r w:rsidRPr="00DE65B6">
        <w:rPr>
          <w:rStyle w:val="Emphasis"/>
          <w:rFonts w:asciiTheme="majorHAnsi" w:hAnsiTheme="majorHAnsi" w:cstheme="majorHAnsi"/>
        </w:rPr>
        <w:t>security challenges of the</w:t>
      </w:r>
      <w:r w:rsidRPr="00DE65B6">
        <w:rPr>
          <w:rFonts w:asciiTheme="majorHAnsi" w:hAnsiTheme="majorHAnsi" w:cstheme="majorHAnsi"/>
        </w:rPr>
        <w:t xml:space="preserve"> </w:t>
      </w:r>
      <w:r w:rsidRPr="00DE65B6">
        <w:rPr>
          <w:rStyle w:val="Emphasis"/>
          <w:rFonts w:asciiTheme="majorHAnsi" w:hAnsiTheme="majorHAnsi" w:cstheme="majorHAnsi"/>
        </w:rPr>
        <w:t>states</w:t>
      </w:r>
      <w:r w:rsidRPr="00DE65B6">
        <w:rPr>
          <w:rFonts w:asciiTheme="majorHAnsi" w:hAnsiTheme="majorHAnsi" w:cstheme="majorHAnsi"/>
        </w:rPr>
        <w:t xml:space="preserve"> within it </w:t>
      </w:r>
      <w:r w:rsidRPr="00DE65B6">
        <w:rPr>
          <w:rStyle w:val="Emphasis"/>
          <w:rFonts w:asciiTheme="majorHAnsi" w:hAnsiTheme="majorHAnsi" w:cstheme="majorHAnsi"/>
        </w:rPr>
        <w:t xml:space="preserve">to </w:t>
      </w:r>
      <w:r w:rsidRPr="009651FA">
        <w:rPr>
          <w:rStyle w:val="Emphasis"/>
          <w:rFonts w:asciiTheme="majorHAnsi" w:hAnsiTheme="majorHAnsi" w:cstheme="majorHAnsi"/>
          <w:highlight w:val="green"/>
        </w:rPr>
        <w:t>threaten U.S. security</w:t>
      </w:r>
      <w:r w:rsidRPr="00DE65B6">
        <w:rPr>
          <w:rFonts w:asciiTheme="majorHAnsi" w:hAnsiTheme="majorHAnsi" w:cstheme="majorHAnsi"/>
        </w:rPr>
        <w:t xml:space="preserve">. While there is reason for optimism about the future of Latin America,58 there is also cause for concern. The region faces enduring obstacles to economic59 and political development60 as well as </w:t>
      </w:r>
      <w:proofErr w:type="spellStart"/>
      <w:r w:rsidRPr="00DE65B6">
        <w:rPr>
          <w:rFonts w:asciiTheme="majorHAnsi" w:hAnsiTheme="majorHAnsi" w:cstheme="majorHAnsi"/>
        </w:rPr>
        <w:t>signi</w:t>
      </w:r>
      <w:proofErr w:type="spellEnd"/>
      <w:r w:rsidRPr="00DE65B6">
        <w:rPr>
          <w:rFonts w:eastAsia="Calibri" w:hint="eastAsia"/>
        </w:rPr>
        <w:t>􀂿</w:t>
      </w:r>
      <w:proofErr w:type="gramStart"/>
      <w:r w:rsidRPr="00DE65B6">
        <w:rPr>
          <w:rFonts w:asciiTheme="majorHAnsi" w:hAnsiTheme="majorHAnsi" w:cstheme="majorHAnsi"/>
        </w:rPr>
        <w:t>cant</w:t>
      </w:r>
      <w:proofErr w:type="gramEnd"/>
      <w:r w:rsidRPr="00DE65B6">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DE65B6">
        <w:rPr>
          <w:rFonts w:eastAsia="Calibri" w:hint="eastAsia"/>
        </w:rPr>
        <w:t>􀀾</w:t>
      </w:r>
      <w:r w:rsidRPr="00DE65B6">
        <w:rPr>
          <w:rFonts w:asciiTheme="majorHAnsi" w:hAnsiTheme="majorHAnsi" w:cstheme="majorHAnsi"/>
        </w:rPr>
        <w:t>I</w:t>
      </w:r>
      <w:r w:rsidRPr="00DE65B6">
        <w:rPr>
          <w:rFonts w:eastAsia="Calibri" w:hint="eastAsia"/>
        </w:rPr>
        <w:t>􀁀</w:t>
      </w:r>
      <w:proofErr w:type="spellStart"/>
      <w:r w:rsidRPr="00DE65B6">
        <w:rPr>
          <w:rFonts w:asciiTheme="majorHAnsi" w:hAnsiTheme="majorHAnsi" w:cstheme="majorHAnsi"/>
        </w:rPr>
        <w:t>s</w:t>
      </w:r>
      <w:proofErr w:type="spellEnd"/>
      <w:r w:rsidRPr="00DE65B6">
        <w:rPr>
          <w:rFonts w:asciiTheme="majorHAnsi" w:hAnsiTheme="majorHAnsi" w:cstheme="majorHAnsi"/>
        </w:rPr>
        <w:t xml:space="preserve"> a region of enormous promise and exciting opportunities, but it is also one of persistent challenges and complex threats. It is a region of relative peace, low likelihood of interstate con</w:t>
      </w:r>
      <w:r w:rsidRPr="00DE65B6">
        <w:rPr>
          <w:rFonts w:eastAsia="Calibri" w:hint="eastAsia"/>
        </w:rPr>
        <w:t>􀃀</w:t>
      </w:r>
      <w:proofErr w:type="spellStart"/>
      <w:r w:rsidRPr="00DE65B6">
        <w:rPr>
          <w:rFonts w:asciiTheme="majorHAnsi" w:hAnsiTheme="majorHAnsi" w:cstheme="majorHAnsi"/>
        </w:rPr>
        <w:t>icts</w:t>
      </w:r>
      <w:proofErr w:type="spellEnd"/>
      <w:r w:rsidRPr="00DE65B6">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DE65B6">
        <w:rPr>
          <w:rStyle w:val="StyleUnderline"/>
          <w:rFonts w:asciiTheme="majorHAnsi" w:hAnsiTheme="majorHAnsi" w:cstheme="majorHAnsi"/>
        </w:rPr>
        <w:t xml:space="preserve">The </w:t>
      </w:r>
      <w:r w:rsidRPr="009651FA">
        <w:rPr>
          <w:rStyle w:val="Emphasis"/>
          <w:rFonts w:asciiTheme="majorHAnsi" w:hAnsiTheme="majorHAnsi" w:cstheme="majorHAnsi"/>
          <w:highlight w:val="green"/>
        </w:rPr>
        <w:t>instability</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and non-traditional security challenges that General Kelly cites </w:t>
      </w:r>
      <w:r w:rsidRPr="009651FA">
        <w:rPr>
          <w:rStyle w:val="Emphasis"/>
          <w:rFonts w:asciiTheme="majorHAnsi" w:hAnsiTheme="majorHAnsi" w:cstheme="majorHAnsi"/>
          <w:highlight w:val="green"/>
        </w:rPr>
        <w:t>provide</w:t>
      </w:r>
      <w:r w:rsidRPr="00DE65B6">
        <w:rPr>
          <w:rStyle w:val="Emphasis"/>
          <w:rFonts w:asciiTheme="majorHAnsi" w:hAnsiTheme="majorHAnsi" w:cstheme="majorHAnsi"/>
        </w:rPr>
        <w:t xml:space="preserve"> </w:t>
      </w:r>
      <w:r w:rsidRPr="00DE65B6">
        <w:rPr>
          <w:rFonts w:asciiTheme="majorHAnsi" w:hAnsiTheme="majorHAnsi" w:cstheme="majorHAnsi"/>
        </w:rPr>
        <w:t xml:space="preserve">potential </w:t>
      </w:r>
      <w:r w:rsidRPr="009651FA">
        <w:rPr>
          <w:rStyle w:val="Emphasis"/>
          <w:rFonts w:asciiTheme="majorHAnsi" w:hAnsiTheme="majorHAnsi" w:cstheme="majorHAnsi"/>
          <w:highlight w:val="green"/>
        </w:rPr>
        <w:t>opportunities for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9651FA">
        <w:rPr>
          <w:rStyle w:val="Emphasis"/>
          <w:rFonts w:asciiTheme="majorHAnsi" w:hAnsiTheme="majorHAnsi" w:cstheme="majorHAnsi"/>
          <w:highlight w:val="green"/>
        </w:rPr>
        <w:t>major rivals</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to</w:t>
      </w:r>
      <w:r w:rsidRPr="00DE65B6">
        <w:rPr>
          <w:rFonts w:asciiTheme="majorHAnsi" w:hAnsiTheme="majorHAnsi" w:cstheme="majorHAnsi"/>
        </w:rPr>
        <w:t xml:space="preserve"> (borrowing a term from Monroe’s declaration) “</w:t>
      </w:r>
      <w:r w:rsidRPr="009651FA">
        <w:rPr>
          <w:rStyle w:val="Emphasis"/>
          <w:rFonts w:asciiTheme="majorHAnsi" w:hAnsiTheme="majorHAnsi" w:cstheme="majorHAnsi"/>
          <w:highlight w:val="green"/>
        </w:rPr>
        <w:t>interpose</w:t>
      </w:r>
      <w:r w:rsidRPr="00DE65B6">
        <w:rPr>
          <w:rFonts w:asciiTheme="majorHAnsi" w:hAnsiTheme="majorHAnsi" w:cstheme="majorHAnsi"/>
        </w:rPr>
        <w:t xml:space="preserve">” themselves </w:t>
      </w:r>
      <w:r w:rsidRPr="009651FA">
        <w:rPr>
          <w:rStyle w:val="Emphasis"/>
          <w:rFonts w:asciiTheme="majorHAnsi" w:hAnsiTheme="majorHAnsi" w:cstheme="majorHAnsi"/>
          <w:highlight w:val="green"/>
        </w:rPr>
        <w:t>into the region and</w:t>
      </w:r>
      <w:r w:rsidRPr="009651FA">
        <w:rPr>
          <w:rFonts w:asciiTheme="majorHAnsi" w:hAnsiTheme="majorHAnsi" w:cstheme="majorHAnsi"/>
          <w:highlight w:val="green"/>
        </w:rPr>
        <w:t>,</w:t>
      </w:r>
      <w:r w:rsidRPr="00DE65B6">
        <w:rPr>
          <w:rFonts w:asciiTheme="majorHAnsi" w:hAnsiTheme="majorHAnsi" w:cstheme="majorHAnsi"/>
        </w:rPr>
        <w:t xml:space="preserve"> by so doing, </w:t>
      </w:r>
      <w:r w:rsidRPr="009651FA">
        <w:rPr>
          <w:rStyle w:val="Emphasis"/>
          <w:rFonts w:asciiTheme="majorHAnsi" w:hAnsiTheme="majorHAnsi" w:cstheme="majorHAnsi"/>
          <w:highlight w:val="green"/>
        </w:rPr>
        <w:t>threaten regional stability</w:t>
      </w:r>
      <w:r w:rsidRPr="00DE65B6">
        <w:rPr>
          <w:rStyle w:val="Emphasis"/>
          <w:rFonts w:asciiTheme="majorHAnsi" w:hAnsiTheme="majorHAnsi" w:cstheme="majorHAnsi"/>
        </w:rPr>
        <w:t xml:space="preserve"> and U.S. security</w:t>
      </w:r>
      <w:r w:rsidRPr="00DE65B6">
        <w:rPr>
          <w:rFonts w:asciiTheme="majorHAnsi" w:hAnsiTheme="majorHAnsi" w:cstheme="majorHAnsi"/>
        </w:rPr>
        <w:t xml:space="preserve">. Two discernible trends suggest that current and prospective </w:t>
      </w:r>
      <w:r w:rsidRPr="00DE65B6">
        <w:rPr>
          <w:rStyle w:val="Emphasis"/>
          <w:rFonts w:asciiTheme="majorHAnsi" w:hAnsiTheme="majorHAnsi" w:cstheme="majorHAnsi"/>
        </w:rPr>
        <w:t xml:space="preserve">Eurasian rivals </w:t>
      </w:r>
      <w:r w:rsidRPr="00DE65B6">
        <w:rPr>
          <w:rStyle w:val="StyleUnderline"/>
          <w:rFonts w:asciiTheme="majorHAnsi" w:hAnsiTheme="majorHAnsi" w:cstheme="majorHAnsi"/>
        </w:rPr>
        <w:t>could seek to exploit regional conditions</w:t>
      </w:r>
      <w:r w:rsidRPr="00DE65B6">
        <w:rPr>
          <w:rFonts w:asciiTheme="majorHAnsi" w:hAnsiTheme="majorHAnsi" w:cstheme="majorHAnsi"/>
        </w:rPr>
        <w:t xml:space="preserve"> and dynamics </w:t>
      </w:r>
      <w:r w:rsidRPr="00DE65B6">
        <w:rPr>
          <w:rStyle w:val="StyleUnderline"/>
          <w:rFonts w:asciiTheme="majorHAnsi" w:hAnsiTheme="majorHAnsi" w:cstheme="majorHAnsi"/>
        </w:rPr>
        <w:t>in ways that could impose</w:t>
      </w:r>
      <w:r w:rsidRPr="00DE65B6">
        <w:rPr>
          <w:rFonts w:asciiTheme="majorHAnsi" w:hAnsiTheme="majorHAnsi" w:cstheme="majorHAnsi"/>
        </w:rPr>
        <w:t xml:space="preserve"> </w:t>
      </w:r>
      <w:r w:rsidRPr="00DE65B6">
        <w:rPr>
          <w:rStyle w:val="StyleUnderline"/>
          <w:rFonts w:asciiTheme="majorHAnsi" w:hAnsiTheme="majorHAnsi" w:cstheme="majorHAnsi"/>
        </w:rPr>
        <w:t>immense costs on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DE65B6">
        <w:rPr>
          <w:rStyle w:val="StyleUnderline"/>
          <w:rFonts w:asciiTheme="majorHAnsi" w:hAnsiTheme="majorHAnsi" w:cstheme="majorHAnsi"/>
        </w:rPr>
        <w:t xml:space="preserve">and </w:t>
      </w:r>
      <w:r w:rsidRPr="00DE65B6">
        <w:rPr>
          <w:rStyle w:val="Emphasis"/>
          <w:rFonts w:asciiTheme="majorHAnsi" w:hAnsiTheme="majorHAnsi" w:cstheme="majorHAnsi"/>
        </w:rPr>
        <w:t>divert</w:t>
      </w:r>
      <w:r w:rsidRPr="00DE65B6">
        <w:rPr>
          <w:rFonts w:asciiTheme="majorHAnsi" w:hAnsiTheme="majorHAnsi" w:cstheme="majorHAnsi"/>
        </w:rPr>
        <w:t xml:space="preserve"> its </w:t>
      </w:r>
      <w:r w:rsidRPr="00DE65B6">
        <w:rPr>
          <w:rStyle w:val="Emphasis"/>
          <w:rFonts w:asciiTheme="majorHAnsi" w:hAnsiTheme="majorHAnsi" w:cstheme="majorHAnsi"/>
        </w:rPr>
        <w:t>attention</w:t>
      </w:r>
      <w:r w:rsidRPr="00DE65B6">
        <w:rPr>
          <w:rFonts w:asciiTheme="majorHAnsi" w:hAnsiTheme="majorHAnsi" w:cstheme="majorHAnsi"/>
        </w:rPr>
        <w:t xml:space="preserve"> </w:t>
      </w:r>
      <w:r w:rsidRPr="00DE65B6">
        <w:rPr>
          <w:rStyle w:val="Emphasis"/>
          <w:rFonts w:asciiTheme="majorHAnsi" w:hAnsiTheme="majorHAnsi" w:cstheme="majorHAnsi"/>
        </w:rPr>
        <w:t>from</w:t>
      </w:r>
      <w:r w:rsidRPr="00DE65B6">
        <w:rPr>
          <w:rFonts w:asciiTheme="majorHAnsi" w:hAnsiTheme="majorHAnsi" w:cstheme="majorHAnsi"/>
        </w:rPr>
        <w:t xml:space="preserve"> more </w:t>
      </w:r>
      <w:r w:rsidRPr="00DE65B6">
        <w:rPr>
          <w:rStyle w:val="Emphasis"/>
          <w:rFonts w:asciiTheme="majorHAnsi" w:hAnsiTheme="majorHAnsi" w:cstheme="majorHAnsi"/>
        </w:rPr>
        <w:t>distant theaters overseas</w:t>
      </w:r>
      <w:r w:rsidRPr="00DE65B6">
        <w:rPr>
          <w:rFonts w:asciiTheme="majorHAnsi" w:hAnsiTheme="majorHAnsi" w:cstheme="majorHAnsi"/>
        </w:rPr>
        <w:t xml:space="preserv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first </w:t>
      </w:r>
      <w:r w:rsidRPr="009651FA">
        <w:rPr>
          <w:rStyle w:val="StyleUnderline"/>
          <w:rFonts w:asciiTheme="majorHAnsi" w:hAnsiTheme="majorHAnsi" w:cstheme="majorHAnsi"/>
          <w:highlight w:val="green"/>
        </w:rPr>
        <w:t xml:space="preserve">trend is </w:t>
      </w:r>
      <w:r w:rsidRPr="009651FA">
        <w:rPr>
          <w:rStyle w:val="Emphasis"/>
          <w:rFonts w:asciiTheme="majorHAnsi" w:hAnsiTheme="majorHAnsi" w:cstheme="majorHAnsi"/>
          <w:highlight w:val="green"/>
        </w:rPr>
        <w:t>a return to</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a heightened level of competition among</w:t>
      </w:r>
      <w:r w:rsidRPr="00DE65B6">
        <w:rPr>
          <w:rStyle w:val="Emphasis"/>
          <w:rFonts w:asciiTheme="majorHAnsi" w:hAnsiTheme="majorHAnsi" w:cstheme="majorHAnsi"/>
        </w:rPr>
        <w:t xml:space="preserve"> the </w:t>
      </w:r>
      <w:r w:rsidRPr="009651FA">
        <w:rPr>
          <w:rStyle w:val="Emphasis"/>
          <w:rFonts w:asciiTheme="majorHAnsi" w:hAnsiTheme="majorHAnsi" w:cstheme="majorHAnsi"/>
          <w:highlight w:val="green"/>
        </w:rPr>
        <w:t>“great powers”</w:t>
      </w:r>
      <w:r w:rsidRPr="00DE65B6">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E65B6">
        <w:rPr>
          <w:rFonts w:eastAsia="Calibri" w:hint="eastAsia"/>
          <w:sz w:val="10"/>
          <w:szCs w:val="10"/>
        </w:rPr>
        <w:t>􀂿</w:t>
      </w:r>
      <w:proofErr w:type="spellStart"/>
      <w:r w:rsidRPr="00DE65B6">
        <w:rPr>
          <w:rFonts w:asciiTheme="majorHAnsi" w:hAnsiTheme="majorHAnsi" w:cstheme="majorHAnsi"/>
          <w:sz w:val="10"/>
          <w:szCs w:val="10"/>
        </w:rPr>
        <w:t>nd</w:t>
      </w:r>
      <w:proofErr w:type="spellEnd"/>
      <w:r w:rsidRPr="00DE65B6">
        <w:rPr>
          <w:rFonts w:asciiTheme="majorHAnsi" w:hAnsiTheme="majorHAnsi" w:cstheme="majorHAnsi"/>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with the other, given the risks of escalation to nuclear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Instead</w:t>
      </w:r>
      <w:proofErr w:type="gramEnd"/>
      <w:r w:rsidRPr="00DE65B6">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E65B6">
        <w:rPr>
          <w:rFonts w:eastAsia="Calibri" w:hint="eastAsia"/>
          <w:sz w:val="10"/>
          <w:szCs w:val="10"/>
        </w:rPr>
        <w:t>􀀱</w:t>
      </w:r>
      <w:proofErr w:type="spellStart"/>
      <w:r w:rsidRPr="00DE65B6">
        <w:rPr>
          <w:rFonts w:asciiTheme="majorHAnsi" w:hAnsiTheme="majorHAnsi" w:cstheme="majorHAnsi"/>
          <w:sz w:val="10"/>
          <w:szCs w:val="10"/>
        </w:rPr>
        <w:t>orth</w:t>
      </w:r>
      <w:proofErr w:type="spellEnd"/>
      <w:r w:rsidRPr="00DE65B6">
        <w:rPr>
          <w:rFonts w:asciiTheme="majorHAnsi" w:hAnsiTheme="majorHAnsi" w:cstheme="majorHAnsi"/>
          <w:sz w:val="10"/>
          <w:szCs w:val="10"/>
        </w:rPr>
        <w:t xml:space="preserve"> Vietnam as a means of drawing o</w:t>
      </w:r>
      <w:r w:rsidRPr="00DE65B6">
        <w:rPr>
          <w:rFonts w:eastAsia="Calibri" w:hint="eastAsia"/>
          <w:sz w:val="10"/>
          <w:szCs w:val="10"/>
        </w:rPr>
        <w:t>􀌆</w:t>
      </w:r>
      <w:r w:rsidRPr="00DE65B6">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DE65B6">
        <w:rPr>
          <w:rFonts w:asciiTheme="majorHAnsi" w:hAnsiTheme="majorHAnsi" w:cstheme="majorHAnsi"/>
          <w:sz w:val="10"/>
          <w:szCs w:val="10"/>
        </w:rPr>
        <w:t>Pancho</w:t>
      </w:r>
      <w:proofErr w:type="spellEnd"/>
      <w:r w:rsidRPr="00DE65B6">
        <w:rPr>
          <w:rFonts w:asciiTheme="majorHAnsi" w:hAnsiTheme="majorHAnsi" w:cstheme="majorHAnsi"/>
          <w:sz w:val="10"/>
          <w:szCs w:val="10"/>
        </w:rPr>
        <w:t xml:space="preserve"> Villa and the 1916-1917 Punitive Expedition, these activities have occasionally risen to a level at which they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are the dominant forces in the Latin American underworld today, accounting for roughly </w:t>
      </w:r>
      <w:r w:rsidRPr="00DE65B6">
        <w:rPr>
          <w:rFonts w:eastAsia="Calibri" w:hint="eastAsia"/>
          <w:sz w:val="10"/>
          <w:szCs w:val="10"/>
        </w:rPr>
        <w:t>􀀇􀀗</w:t>
      </w:r>
      <w:r w:rsidRPr="00DE65B6">
        <w:rPr>
          <w:rFonts w:asciiTheme="majorHAnsi" w:hAnsiTheme="majorHAnsi" w:cstheme="majorHAnsi"/>
          <w:sz w:val="10"/>
          <w:szCs w:val="10"/>
        </w:rPr>
        <w:t xml:space="preserve">0 billion per year63 of an estimated </w:t>
      </w:r>
      <w:r w:rsidRPr="00DE65B6">
        <w:rPr>
          <w:rFonts w:eastAsia="Calibri" w:hint="eastAsia"/>
          <w:sz w:val="10"/>
          <w:szCs w:val="10"/>
        </w:rPr>
        <w:t>􀀇</w:t>
      </w:r>
      <w:r w:rsidRPr="00DE65B6">
        <w:rPr>
          <w:rFonts w:asciiTheme="majorHAnsi" w:hAnsiTheme="majorHAnsi" w:cstheme="majorHAnsi"/>
          <w:sz w:val="10"/>
          <w:szCs w:val="10"/>
        </w:rPr>
        <w:t>100 billion in annual illicit trade.6</w:t>
      </w:r>
      <w:r w:rsidRPr="00DE65B6">
        <w:rPr>
          <w:rFonts w:eastAsia="Calibri" w:hint="eastAsia"/>
          <w:sz w:val="10"/>
          <w:szCs w:val="10"/>
        </w:rPr>
        <w:t>􀀗</w:t>
      </w:r>
      <w:r w:rsidRPr="00DE65B6">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DE65B6">
        <w:rPr>
          <w:rFonts w:asciiTheme="majorHAnsi" w:hAnsiTheme="majorHAnsi" w:cstheme="majorHAnsi"/>
          <w:sz w:val="10"/>
          <w:szCs w:val="10"/>
        </w:rPr>
        <w:t>Paci</w:t>
      </w:r>
      <w:proofErr w:type="spellEnd"/>
      <w:r w:rsidRPr="00DE65B6">
        <w:rPr>
          <w:rFonts w:eastAsia="Calibri" w:hint="eastAsia"/>
          <w:sz w:val="10"/>
          <w:szCs w:val="10"/>
        </w:rPr>
        <w:t>􀂿</w:t>
      </w:r>
      <w:r w:rsidRPr="00DE65B6">
        <w:rPr>
          <w:rFonts w:asciiTheme="majorHAnsi" w:hAnsiTheme="majorHAnsi" w:cstheme="majorHAnsi"/>
          <w:sz w:val="10"/>
          <w:szCs w:val="10"/>
        </w:rPr>
        <w:t xml:space="preserve">c, through the Caribbean, and up and down </w:t>
      </w:r>
      <w:r w:rsidRPr="00DE65B6">
        <w:rPr>
          <w:rFonts w:eastAsia="Calibri" w:hint="eastAsia"/>
          <w:sz w:val="10"/>
          <w:szCs w:val="10"/>
        </w:rPr>
        <w:t>􀀱</w:t>
      </w:r>
      <w:proofErr w:type="spellStart"/>
      <w:r w:rsidRPr="00DE65B6">
        <w:rPr>
          <w:rFonts w:asciiTheme="majorHAnsi" w:hAnsiTheme="majorHAnsi" w:cstheme="majorHAnsi"/>
          <w:sz w:val="10"/>
          <w:szCs w:val="10"/>
        </w:rPr>
        <w:t>orth</w:t>
      </w:r>
      <w:proofErr w:type="spellEnd"/>
      <w:r w:rsidRPr="00DE65B6">
        <w:rPr>
          <w:rFonts w:asciiTheme="majorHAnsi" w:hAnsiTheme="majorHAnsi" w:cstheme="majorHAnsi"/>
          <w:sz w:val="10"/>
          <w:szCs w:val="10"/>
        </w:rPr>
        <w:t xml:space="preserve">, South, and Central America . . .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 vast system of illicit pathways </w:t>
      </w:r>
      <w:r w:rsidRPr="00DE65B6">
        <w:rPr>
          <w:rFonts w:eastAsia="Calibri" w:hint="eastAsia"/>
          <w:sz w:val="10"/>
          <w:szCs w:val="10"/>
        </w:rPr>
        <w:t>􀀾</w:t>
      </w:r>
      <w:r w:rsidRPr="00DE65B6">
        <w:rPr>
          <w:rFonts w:asciiTheme="majorHAnsi" w:hAnsiTheme="majorHAnsi" w:cstheme="majorHAnsi"/>
          <w:sz w:val="10"/>
          <w:szCs w:val="10"/>
        </w:rPr>
        <w:t>that is used</w:t>
      </w:r>
      <w:r w:rsidRPr="00DE65B6">
        <w:rPr>
          <w:rFonts w:eastAsia="Calibri" w:hint="eastAsia"/>
          <w:sz w:val="10"/>
          <w:szCs w:val="10"/>
        </w:rPr>
        <w:t>􀁀</w:t>
      </w:r>
      <w:r w:rsidRPr="00DE65B6">
        <w:rPr>
          <w:rFonts w:asciiTheme="majorHAnsi" w:hAnsiTheme="majorHAnsi" w:cstheme="majorHAnsi"/>
          <w:sz w:val="10"/>
          <w:szCs w:val="10"/>
        </w:rPr>
        <w:t xml:space="preserve"> to move tons of drugs, thousands of people, and countless weapons into and out of the United States, Europe, and Africa with an e</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payload, and gross pro</w:t>
      </w:r>
      <w:r w:rsidRPr="00DE65B6">
        <w:rPr>
          <w:rFonts w:eastAsia="Calibri" w:hint="eastAsia"/>
          <w:sz w:val="10"/>
          <w:szCs w:val="10"/>
        </w:rPr>
        <w:t>􀂿</w:t>
      </w:r>
      <w:r w:rsidRPr="00DE65B6">
        <w:rPr>
          <w:rFonts w:asciiTheme="majorHAnsi" w:hAnsiTheme="majorHAnsi" w:cstheme="majorHAnsi"/>
          <w:sz w:val="10"/>
          <w:szCs w:val="10"/>
        </w:rPr>
        <w:t xml:space="preserve">t any global transportation company would envy.66 That being said, the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underworld is by no means a monolithic entity or cooperative alliance. Rather, it is a fractious and brutally competitive business in which rival entities are constantly and literally </w:t>
      </w:r>
      <w:r w:rsidRPr="00DE65B6">
        <w:rPr>
          <w:rFonts w:eastAsia="Calibri" w:hint="eastAsia"/>
          <w:sz w:val="10"/>
          <w:szCs w:val="10"/>
        </w:rPr>
        <w:t>􀂿</w:t>
      </w:r>
      <w:proofErr w:type="spellStart"/>
      <w:r w:rsidRPr="00DE65B6">
        <w:rPr>
          <w:rFonts w:asciiTheme="majorHAnsi" w:hAnsiTheme="majorHAnsi" w:cstheme="majorHAnsi"/>
          <w:sz w:val="10"/>
          <w:szCs w:val="10"/>
        </w:rPr>
        <w:t>ghting</w:t>
      </w:r>
      <w:proofErr w:type="spellEnd"/>
      <w:r w:rsidRPr="00DE65B6">
        <w:rPr>
          <w:rFonts w:asciiTheme="majorHAnsi" w:hAnsiTheme="majorHAnsi" w:cstheme="majorHAnsi"/>
          <w:sz w:val="10"/>
          <w:szCs w:val="10"/>
        </w:rPr>
        <w:t xml:space="preserve"> to maximize their share of the drug trade and for control of the critical transshipment points, or plazas, through which it </w:t>
      </w:r>
      <w:r w:rsidRPr="00DE65B6">
        <w:rPr>
          <w:rFonts w:eastAsia="Calibri" w:hint="eastAsia"/>
          <w:sz w:val="10"/>
          <w:szCs w:val="10"/>
        </w:rPr>
        <w:t>􀃀</w:t>
      </w:r>
      <w:proofErr w:type="spellStart"/>
      <w:r w:rsidRPr="00DE65B6">
        <w:rPr>
          <w:rFonts w:asciiTheme="majorHAnsi" w:hAnsiTheme="majorHAnsi" w:cstheme="majorHAnsi"/>
          <w:sz w:val="10"/>
          <w:szCs w:val="10"/>
        </w:rPr>
        <w:t>ows</w:t>
      </w:r>
      <w:proofErr w:type="spellEnd"/>
      <w:r w:rsidRPr="00DE65B6">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DE65B6">
        <w:rPr>
          <w:rFonts w:asciiTheme="majorHAnsi" w:hAnsiTheme="majorHAnsi" w:cstheme="majorHAnsi"/>
          <w:sz w:val="10"/>
          <w:szCs w:val="10"/>
        </w:rPr>
        <w:t>ri</w:t>
      </w:r>
      <w:proofErr w:type="spellEnd"/>
      <w:r w:rsidRPr="00DE65B6">
        <w:rPr>
          <w:rFonts w:eastAsia="Calibri" w:hint="eastAsia"/>
          <w:sz w:val="10"/>
          <w:szCs w:val="10"/>
        </w:rPr>
        <w:t>􀃀</w:t>
      </w:r>
      <w:r w:rsidRPr="00DE65B6">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DE65B6">
        <w:rPr>
          <w:rFonts w:eastAsia="Calibri" w:hint="eastAsia"/>
          <w:sz w:val="10"/>
          <w:szCs w:val="10"/>
        </w:rPr>
        <w:t>􀂿</w:t>
      </w:r>
      <w:proofErr w:type="spellStart"/>
      <w:r w:rsidRPr="00DE65B6">
        <w:rPr>
          <w:rFonts w:asciiTheme="majorHAnsi" w:hAnsiTheme="majorHAnsi" w:cstheme="majorHAnsi"/>
          <w:sz w:val="10"/>
          <w:szCs w:val="10"/>
        </w:rPr>
        <w:t>ts</w:t>
      </w:r>
      <w:proofErr w:type="spellEnd"/>
      <w:r w:rsidRPr="00DE65B6">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xml:space="preserve"> that can be equal or superior to those of the government forces they face. As a result of this pro</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xml:space="preserve"> and the military-grade weapons possessed by the cartels, more than 2,500 Mexican police o</w:t>
      </w:r>
      <w:r w:rsidRPr="00DE65B6">
        <w:rPr>
          <w:rFonts w:eastAsia="Calibri" w:hint="eastAsia"/>
          <w:sz w:val="10"/>
          <w:szCs w:val="10"/>
        </w:rPr>
        <w:t>􀌇</w:t>
      </w:r>
      <w:proofErr w:type="spellStart"/>
      <w:r w:rsidRPr="00DE65B6">
        <w:rPr>
          <w:rFonts w:asciiTheme="majorHAnsi" w:hAnsiTheme="majorHAnsi" w:cstheme="majorHAnsi"/>
          <w:sz w:val="10"/>
          <w:szCs w:val="10"/>
        </w:rPr>
        <w:t>cers</w:t>
      </w:r>
      <w:proofErr w:type="spellEnd"/>
      <w:r w:rsidRPr="00DE65B6">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E65B6">
        <w:rPr>
          <w:rFonts w:eastAsia="Calibri" w:hint="eastAsia"/>
          <w:sz w:val="10"/>
          <w:szCs w:val="10"/>
        </w:rPr>
        <w:t>􀌇</w:t>
      </w:r>
      <w:proofErr w:type="spellStart"/>
      <w:r w:rsidRPr="00DE65B6">
        <w:rPr>
          <w:rFonts w:asciiTheme="majorHAnsi" w:hAnsiTheme="majorHAnsi" w:cstheme="majorHAnsi"/>
          <w:sz w:val="10"/>
          <w:szCs w:val="10"/>
        </w:rPr>
        <w:t>cials</w:t>
      </w:r>
      <w:proofErr w:type="spellEnd"/>
      <w:r w:rsidRPr="00DE65B6">
        <w:rPr>
          <w:rFonts w:asciiTheme="majorHAnsi" w:hAnsiTheme="majorHAnsi" w:cstheme="majorHAnsi"/>
          <w:sz w:val="10"/>
          <w:szCs w:val="10"/>
        </w:rPr>
        <w:t xml:space="preserve"> who are often presented with a choice between </w:t>
      </w:r>
      <w:proofErr w:type="spellStart"/>
      <w:r w:rsidRPr="00DE65B6">
        <w:rPr>
          <w:rFonts w:asciiTheme="majorHAnsi" w:hAnsiTheme="majorHAnsi" w:cstheme="majorHAnsi"/>
          <w:sz w:val="10"/>
          <w:szCs w:val="10"/>
        </w:rPr>
        <w:t>plata</w:t>
      </w:r>
      <w:proofErr w:type="spellEnd"/>
      <w:r w:rsidRPr="00DE65B6">
        <w:rPr>
          <w:rFonts w:asciiTheme="majorHAnsi" w:hAnsiTheme="majorHAnsi" w:cstheme="majorHAnsi"/>
          <w:sz w:val="10"/>
          <w:szCs w:val="10"/>
        </w:rPr>
        <w:t xml:space="preserve"> o </w:t>
      </w:r>
      <w:proofErr w:type="spellStart"/>
      <w:r w:rsidRPr="00DE65B6">
        <w:rPr>
          <w:rFonts w:asciiTheme="majorHAnsi" w:hAnsiTheme="majorHAnsi" w:cstheme="majorHAnsi"/>
          <w:sz w:val="10"/>
          <w:szCs w:val="10"/>
        </w:rPr>
        <w:t>plomo</w:t>
      </w:r>
      <w:proofErr w:type="spellEnd"/>
      <w:proofErr w:type="gramStart"/>
      <w:r w:rsidRPr="00DE65B6">
        <w:rPr>
          <w:rFonts w:asciiTheme="majorHAnsi" w:hAnsiTheme="majorHAnsi" w:cstheme="majorHAnsi"/>
          <w:sz w:val="10"/>
          <w:szCs w:val="10"/>
        </w:rPr>
        <w:t>—“</w:t>
      </w:r>
      <w:proofErr w:type="gramEnd"/>
      <w:r w:rsidRPr="00DE65B6">
        <w:rPr>
          <w:rFonts w:asciiTheme="majorHAnsi" w:hAnsiTheme="majorHAnsi" w:cstheme="majorHAnsi"/>
          <w:sz w:val="10"/>
          <w:szCs w:val="10"/>
        </w:rPr>
        <w:t xml:space="preserve">silver or lead.” According to the head of the Mexican Federal Police, around 2010 the cartels were spending an estimated </w:t>
      </w:r>
      <w:r w:rsidRPr="00DE65B6">
        <w:rPr>
          <w:rFonts w:eastAsia="Calibri" w:hint="eastAsia"/>
          <w:sz w:val="10"/>
          <w:szCs w:val="10"/>
        </w:rPr>
        <w:t>􀀇</w:t>
      </w:r>
      <w:r w:rsidRPr="00DE65B6">
        <w:rPr>
          <w:rFonts w:asciiTheme="majorHAnsi" w:hAnsiTheme="majorHAnsi" w:cstheme="majorHAnsi"/>
          <w:sz w:val="10"/>
          <w:szCs w:val="10"/>
        </w:rPr>
        <w:t>100 million each month on bribes to police.72 By buying o</w:t>
      </w:r>
      <w:r w:rsidRPr="00DE65B6">
        <w:rPr>
          <w:rFonts w:eastAsia="Calibri" w:hint="eastAsia"/>
          <w:sz w:val="10"/>
          <w:szCs w:val="10"/>
        </w:rPr>
        <w:t>􀌆</w:t>
      </w:r>
      <w:r w:rsidRPr="00DE65B6">
        <w:rPr>
          <w:rFonts w:asciiTheme="majorHAnsi" w:hAnsiTheme="majorHAnsi" w:cstheme="majorHAnsi"/>
          <w:sz w:val="10"/>
          <w:szCs w:val="10"/>
        </w:rPr>
        <w:t xml:space="preserve"> o</w:t>
      </w:r>
      <w:r w:rsidRPr="00DE65B6">
        <w:rPr>
          <w:rFonts w:eastAsia="Calibri" w:hint="eastAsia"/>
          <w:sz w:val="10"/>
          <w:szCs w:val="10"/>
        </w:rPr>
        <w:t>􀌇</w:t>
      </w:r>
      <w:proofErr w:type="spellStart"/>
      <w:r w:rsidRPr="00DE65B6">
        <w:rPr>
          <w:rFonts w:asciiTheme="majorHAnsi" w:hAnsiTheme="majorHAnsi" w:cstheme="majorHAnsi"/>
          <w:sz w:val="10"/>
          <w:szCs w:val="10"/>
        </w:rPr>
        <w:t>cials</w:t>
      </w:r>
      <w:proofErr w:type="spellEnd"/>
      <w:r w:rsidRPr="00DE65B6">
        <w:rPr>
          <w:rFonts w:asciiTheme="majorHAnsi" w:hAnsiTheme="majorHAnsi" w:cstheme="majorHAnsi"/>
          <w:sz w:val="10"/>
          <w:szCs w:val="10"/>
        </w:rPr>
        <w:t>—and torturing or killing those who cannot be corrupted—the cartels have greatly undermined the e</w:t>
      </w:r>
      <w:r w:rsidRPr="00DE65B6">
        <w:rPr>
          <w:rFonts w:eastAsia="Calibri" w:hint="eastAsia"/>
          <w:sz w:val="10"/>
          <w:szCs w:val="10"/>
        </w:rPr>
        <w:t>􀌆</w:t>
      </w:r>
      <w:proofErr w:type="spellStart"/>
      <w:r w:rsidRPr="00DE65B6">
        <w:rPr>
          <w:rFonts w:asciiTheme="majorHAnsi" w:hAnsiTheme="majorHAnsi" w:cstheme="majorHAnsi"/>
          <w:sz w:val="10"/>
          <w:szCs w:val="10"/>
        </w:rPr>
        <w:t>ectiveness</w:t>
      </w:r>
      <w:proofErr w:type="spellEnd"/>
      <w:r w:rsidRPr="00DE65B6">
        <w:rPr>
          <w:rFonts w:asciiTheme="majorHAnsi" w:hAnsiTheme="majorHAnsi" w:cstheme="majorHAnsi"/>
          <w:sz w:val="10"/>
          <w:szCs w:val="10"/>
        </w:rPr>
        <w:t xml:space="preserve"> of national government forces in general and local police in particular. This, in turn, has undermined the con</w:t>
      </w:r>
      <w:r w:rsidRPr="00DE65B6">
        <w:rPr>
          <w:rFonts w:eastAsia="Calibri" w:hint="eastAsia"/>
          <w:sz w:val="10"/>
          <w:szCs w:val="10"/>
        </w:rPr>
        <w:t>􀂿</w:t>
      </w:r>
      <w:proofErr w:type="spellStart"/>
      <w:r w:rsidRPr="00DE65B6">
        <w:rPr>
          <w:rFonts w:asciiTheme="majorHAnsi" w:hAnsiTheme="majorHAnsi" w:cstheme="majorHAnsi"/>
          <w:sz w:val="10"/>
          <w:szCs w:val="10"/>
        </w:rPr>
        <w:t>dence</w:t>
      </w:r>
      <w:proofErr w:type="spellEnd"/>
      <w:r w:rsidRPr="00DE65B6">
        <w:rPr>
          <w:rFonts w:asciiTheme="majorHAnsi" w:hAnsiTheme="majorHAnsi" w:cstheme="majorHAnsi"/>
          <w:sz w:val="10"/>
          <w:szCs w:val="10"/>
        </w:rPr>
        <w:t xml:space="preserve"> of the population in their government’s willingness and ability to protect them. Through these means and </w:t>
      </w:r>
      <w:proofErr w:type="gramStart"/>
      <w:r w:rsidRPr="00DE65B6">
        <w:rPr>
          <w:rFonts w:asciiTheme="majorHAnsi" w:hAnsiTheme="majorHAnsi" w:cstheme="majorHAnsi"/>
          <w:sz w:val="10"/>
          <w:szCs w:val="10"/>
        </w:rPr>
        <w:t>methods</w:t>
      </w:r>
      <w:proofErr w:type="gramEnd"/>
      <w:r w:rsidRPr="00DE65B6">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DE65B6">
        <w:rPr>
          <w:rFonts w:eastAsia="Calibri" w:hint="eastAsia"/>
          <w:sz w:val="10"/>
          <w:szCs w:val="10"/>
        </w:rPr>
        <w:t>􀂿</w:t>
      </w:r>
      <w:proofErr w:type="spellStart"/>
      <w:r w:rsidRPr="00DE65B6">
        <w:rPr>
          <w:rFonts w:asciiTheme="majorHAnsi" w:hAnsiTheme="majorHAnsi" w:cstheme="majorHAnsi"/>
          <w:sz w:val="10"/>
          <w:szCs w:val="10"/>
        </w:rPr>
        <w:t>dence</w:t>
      </w:r>
      <w:proofErr w:type="spellEnd"/>
      <w:r w:rsidRPr="00DE65B6">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E65B6">
        <w:rPr>
          <w:rFonts w:eastAsia="Calibri" w:hint="eastAsia"/>
          <w:sz w:val="10"/>
          <w:szCs w:val="10"/>
        </w:rPr>
        <w:t>􀌆</w:t>
      </w:r>
      <w:proofErr w:type="spellStart"/>
      <w:r w:rsidRPr="00DE65B6">
        <w:rPr>
          <w:rFonts w:asciiTheme="majorHAnsi" w:hAnsiTheme="majorHAnsi" w:cstheme="majorHAnsi"/>
          <w:sz w:val="10"/>
          <w:szCs w:val="10"/>
        </w:rPr>
        <w:t>ectively</w:t>
      </w:r>
      <w:proofErr w:type="spellEnd"/>
      <w:r w:rsidRPr="00DE65B6">
        <w:rPr>
          <w:rFonts w:asciiTheme="majorHAnsi" w:hAnsiTheme="majorHAnsi" w:cstheme="majorHAnsi"/>
          <w:sz w:val="10"/>
          <w:szCs w:val="10"/>
        </w:rPr>
        <w:t xml:space="preserve"> under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ckers</w:t>
      </w:r>
      <w:proofErr w:type="spellEnd"/>
      <w:r w:rsidRPr="00DE65B6">
        <w:rPr>
          <w:rFonts w:asciiTheme="majorHAnsi" w:hAnsiTheme="majorHAnsi" w:cstheme="majorHAnsi"/>
          <w:sz w:val="10"/>
          <w:szCs w:val="10"/>
        </w:rPr>
        <w:t>’ control.7</w:t>
      </w:r>
      <w:r w:rsidRPr="00DE65B6">
        <w:rPr>
          <w:rFonts w:eastAsia="Calibri" w:hint="eastAsia"/>
          <w:sz w:val="10"/>
          <w:szCs w:val="10"/>
        </w:rPr>
        <w:t>􀀗</w:t>
      </w:r>
      <w:r w:rsidRPr="00DE65B6">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E65B6">
        <w:rPr>
          <w:rFonts w:eastAsia="Calibri" w:hint="eastAsia"/>
          <w:sz w:val="10"/>
          <w:szCs w:val="10"/>
        </w:rPr>
        <w:t>􀂿</w:t>
      </w:r>
      <w:r w:rsidRPr="00DE65B6">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E65B6">
        <w:rPr>
          <w:rFonts w:eastAsia="Calibri" w:hint="eastAsia"/>
          <w:sz w:val="10"/>
          <w:szCs w:val="10"/>
        </w:rPr>
        <w:t>􀂿</w:t>
      </w:r>
      <w:proofErr w:type="spellStart"/>
      <w:r w:rsidRPr="00DE65B6">
        <w:rPr>
          <w:rFonts w:asciiTheme="majorHAnsi" w:hAnsiTheme="majorHAnsi" w:cstheme="majorHAnsi"/>
          <w:sz w:val="10"/>
          <w:szCs w:val="10"/>
        </w:rPr>
        <w:t>rmly</w:t>
      </w:r>
      <w:proofErr w:type="spellEnd"/>
      <w:r w:rsidRPr="00DE65B6">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DE65B6">
        <w:rPr>
          <w:rFonts w:asciiTheme="majorHAnsi" w:hAnsiTheme="majorHAnsi" w:cstheme="majorHAnsi"/>
          <w:sz w:val="10"/>
          <w:szCs w:val="10"/>
        </w:rPr>
        <w:t>signi</w:t>
      </w:r>
      <w:proofErr w:type="spellEnd"/>
      <w:r w:rsidRPr="00DE65B6">
        <w:rPr>
          <w:rFonts w:eastAsia="Calibri" w:hint="eastAsia"/>
          <w:sz w:val="10"/>
          <w:szCs w:val="10"/>
        </w:rPr>
        <w:t>􀂿</w:t>
      </w:r>
      <w:proofErr w:type="gramStart"/>
      <w:r w:rsidRPr="00DE65B6">
        <w:rPr>
          <w:rFonts w:asciiTheme="majorHAnsi" w:hAnsiTheme="majorHAnsi" w:cstheme="majorHAnsi"/>
          <w:sz w:val="10"/>
          <w:szCs w:val="10"/>
        </w:rPr>
        <w:t>cant</w:t>
      </w:r>
      <w:proofErr w:type="gramEnd"/>
      <w:r w:rsidRPr="00DE65B6">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DE65B6">
        <w:rPr>
          <w:rFonts w:eastAsia="Calibri" w:hint="eastAsia"/>
          <w:sz w:val="10"/>
          <w:szCs w:val="10"/>
        </w:rPr>
        <w:t>􀀾</w:t>
      </w:r>
      <w:r w:rsidRPr="00DE65B6">
        <w:rPr>
          <w:rFonts w:asciiTheme="majorHAnsi" w:hAnsiTheme="majorHAnsi" w:cstheme="majorHAnsi"/>
          <w:sz w:val="10"/>
          <w:szCs w:val="10"/>
        </w:rPr>
        <w:t>T</w:t>
      </w:r>
      <w:r w:rsidRPr="00DE65B6">
        <w:rPr>
          <w:rFonts w:eastAsia="Calibri" w:hint="eastAsia"/>
          <w:sz w:val="10"/>
          <w:szCs w:val="10"/>
        </w:rPr>
        <w:t>􀁀</w:t>
      </w:r>
      <w:r w:rsidRPr="00DE65B6">
        <w:rPr>
          <w:rFonts w:asciiTheme="majorHAnsi" w:hAnsiTheme="majorHAnsi" w:cstheme="majorHAnsi"/>
          <w:sz w:val="10"/>
          <w:szCs w:val="10"/>
        </w:rPr>
        <w:t xml:space="preserve">he proximity of the U.S. homeland to criminally governed spaces </w:t>
      </w:r>
      <w:proofErr w:type="gramStart"/>
      <w:r w:rsidRPr="00DE65B6">
        <w:rPr>
          <w:rFonts w:asciiTheme="majorHAnsi" w:hAnsiTheme="majorHAnsi" w:cstheme="majorHAnsi"/>
          <w:sz w:val="10"/>
          <w:szCs w:val="10"/>
        </w:rPr>
        <w:t>is</w:t>
      </w:r>
      <w:proofErr w:type="gramEnd"/>
      <w:r w:rsidRPr="00DE65B6">
        <w:rPr>
          <w:rFonts w:asciiTheme="majorHAnsi" w:hAnsiTheme="majorHAnsi" w:cstheme="majorHAnsi"/>
          <w:sz w:val="10"/>
          <w:szCs w:val="10"/>
        </w:rPr>
        <w:t xml:space="preserve"> a vulnerability with direct implications for U.S. national security. I am also troubled by the </w:t>
      </w:r>
      <w:proofErr w:type="spellStart"/>
      <w:r w:rsidRPr="00DE65B6">
        <w:rPr>
          <w:rFonts w:asciiTheme="majorHAnsi" w:hAnsiTheme="majorHAnsi" w:cstheme="majorHAnsi"/>
          <w:sz w:val="10"/>
          <w:szCs w:val="10"/>
        </w:rPr>
        <w:t>signi</w:t>
      </w:r>
      <w:proofErr w:type="spellEnd"/>
      <w:r w:rsidRPr="00DE65B6">
        <w:rPr>
          <w:rFonts w:eastAsia="Calibri" w:hint="eastAsia"/>
          <w:sz w:val="10"/>
          <w:szCs w:val="10"/>
        </w:rPr>
        <w:t>􀂿</w:t>
      </w:r>
      <w:proofErr w:type="gramStart"/>
      <w:r w:rsidRPr="00DE65B6">
        <w:rPr>
          <w:rFonts w:asciiTheme="majorHAnsi" w:hAnsiTheme="majorHAnsi" w:cstheme="majorHAnsi"/>
          <w:sz w:val="10"/>
          <w:szCs w:val="10"/>
        </w:rPr>
        <w:t>cant</w:t>
      </w:r>
      <w:proofErr w:type="gramEnd"/>
      <w:r w:rsidRPr="00DE65B6">
        <w:rPr>
          <w:rFonts w:asciiTheme="majorHAnsi" w:hAnsiTheme="majorHAnsi" w:cstheme="majorHAnsi"/>
          <w:sz w:val="10"/>
          <w:szCs w:val="10"/>
        </w:rPr>
        <w:t xml:space="preserve"> criminal capabilities that are available </w:t>
      </w:r>
      <w:r w:rsidRPr="00DE65B6">
        <w:rPr>
          <w:rFonts w:eastAsia="Calibri" w:hint="eastAsia"/>
          <w:sz w:val="10"/>
          <w:szCs w:val="10"/>
        </w:rPr>
        <w:t>􀀾</w:t>
      </w:r>
      <w:r w:rsidRPr="00DE65B6">
        <w:rPr>
          <w:rFonts w:asciiTheme="majorHAnsi" w:hAnsiTheme="majorHAnsi" w:cstheme="majorHAnsi"/>
          <w:sz w:val="10"/>
          <w:szCs w:val="10"/>
        </w:rPr>
        <w:t>within them</w:t>
      </w:r>
      <w:r w:rsidRPr="00DE65B6">
        <w:rPr>
          <w:rFonts w:eastAsia="Calibri" w:hint="eastAsia"/>
          <w:sz w:val="10"/>
          <w:szCs w:val="10"/>
        </w:rPr>
        <w:t>􀁀</w:t>
      </w:r>
      <w:r w:rsidRPr="00DE65B6">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w:t>
      </w:r>
      <w:r w:rsidRPr="00DE65B6">
        <w:rPr>
          <w:rFonts w:asciiTheme="majorHAnsi" w:hAnsiTheme="majorHAnsi" w:cstheme="majorHAnsi"/>
          <w:sz w:val="10"/>
          <w:szCs w:val="10"/>
        </w:rPr>
        <w:lastRenderedPageBreak/>
        <w:t xml:space="preserve">and funds are skills that can be exploited by a variety of malign actors, including terrorists.78 Hezbollah and the Bolivarian Alliance Hezbollah in Latin America </w:t>
      </w:r>
      <w:r w:rsidRPr="00DE65B6">
        <w:rPr>
          <w:rFonts w:eastAsia="Calibri" w:hint="eastAsia"/>
          <w:sz w:val="10"/>
          <w:szCs w:val="10"/>
        </w:rPr>
        <w:t>􀀱</w:t>
      </w:r>
      <w:r w:rsidRPr="00DE65B6">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E65B6">
        <w:rPr>
          <w:rFonts w:eastAsia="Calibri" w:hint="eastAsia"/>
          <w:sz w:val="10"/>
          <w:szCs w:val="10"/>
        </w:rPr>
        <w:t>􀀱</w:t>
      </w:r>
      <w:proofErr w:type="spellStart"/>
      <w:r w:rsidRPr="00DE65B6">
        <w:rPr>
          <w:rFonts w:asciiTheme="majorHAnsi" w:hAnsiTheme="majorHAnsi" w:cstheme="majorHAnsi"/>
          <w:sz w:val="10"/>
          <w:szCs w:val="10"/>
        </w:rPr>
        <w:t>ations</w:t>
      </w:r>
      <w:proofErr w:type="spellEnd"/>
      <w:r w:rsidRPr="00DE65B6">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DE65B6">
        <w:rPr>
          <w:rFonts w:asciiTheme="majorHAnsi" w:hAnsiTheme="majorHAnsi" w:cstheme="majorHAnsi"/>
          <w:sz w:val="10"/>
          <w:szCs w:val="10"/>
        </w:rPr>
        <w:t>traf</w:t>
      </w:r>
      <w:proofErr w:type="spellEnd"/>
      <w:r w:rsidRPr="00DE65B6">
        <w:rPr>
          <w:rFonts w:asciiTheme="majorHAnsi" w:hAnsiTheme="majorHAnsi" w:cstheme="majorHAnsi"/>
          <w:sz w:val="10"/>
          <w:szCs w:val="10"/>
        </w:rPr>
        <w:t xml:space="preserve">- </w:t>
      </w:r>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identity theft and false </w:t>
      </w:r>
      <w:proofErr w:type="spellStart"/>
      <w:r w:rsidRPr="00DE65B6">
        <w:rPr>
          <w:rFonts w:asciiTheme="majorHAnsi" w:hAnsiTheme="majorHAnsi" w:cstheme="majorHAnsi"/>
          <w:sz w:val="10"/>
          <w:szCs w:val="10"/>
        </w:rPr>
        <w:t>identi</w:t>
      </w:r>
      <w:proofErr w:type="spellEnd"/>
      <w:r w:rsidRPr="00DE65B6">
        <w:rPr>
          <w:rFonts w:eastAsia="Calibri" w:hint="eastAsia"/>
          <w:sz w:val="10"/>
          <w:szCs w:val="10"/>
        </w:rPr>
        <w:t>􀂿</w:t>
      </w:r>
      <w:r w:rsidRPr="00DE65B6">
        <w:rPr>
          <w:rFonts w:asciiTheme="majorHAnsi" w:hAnsiTheme="majorHAnsi" w:cstheme="majorHAnsi"/>
          <w:sz w:val="10"/>
          <w:szCs w:val="10"/>
        </w:rPr>
        <w:t xml:space="preserve">cation documents, counterfeiting currency and intellectual property, and smuggling. </w:t>
      </w:r>
      <w:r w:rsidRPr="00DE65B6">
        <w:rPr>
          <w:rFonts w:eastAsia="Calibri" w:hint="eastAsia"/>
          <w:sz w:val="10"/>
          <w:szCs w:val="10"/>
        </w:rPr>
        <w:t>􀀱</w:t>
      </w:r>
      <w:proofErr w:type="spellStart"/>
      <w:r w:rsidRPr="00DE65B6">
        <w:rPr>
          <w:rFonts w:asciiTheme="majorHAnsi" w:hAnsiTheme="majorHAnsi" w:cstheme="majorHAnsi"/>
          <w:sz w:val="10"/>
          <w:szCs w:val="10"/>
        </w:rPr>
        <w:t>ot</w:t>
      </w:r>
      <w:proofErr w:type="spellEnd"/>
      <w:r w:rsidRPr="00DE65B6">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DE65B6">
        <w:rPr>
          <w:rFonts w:eastAsia="Calibri" w:hint="eastAsia"/>
          <w:sz w:val="10"/>
          <w:szCs w:val="10"/>
        </w:rPr>
        <w:t>􀀇</w:t>
      </w:r>
      <w:r w:rsidRPr="00DE65B6">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E65B6">
        <w:rPr>
          <w:rFonts w:eastAsia="Calibri" w:hint="eastAsia"/>
          <w:sz w:val="10"/>
          <w:szCs w:val="10"/>
        </w:rPr>
        <w:t>􀌆</w:t>
      </w:r>
      <w:r w:rsidRPr="00DE65B6">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DE65B6">
        <w:rPr>
          <w:rFonts w:eastAsia="Calibri" w:hint="eastAsia"/>
          <w:sz w:val="10"/>
          <w:szCs w:val="10"/>
        </w:rPr>
        <w:t>􀀗</w:t>
      </w:r>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The</w:t>
      </w:r>
      <w:proofErr w:type="gramEnd"/>
      <w:r w:rsidRPr="00DE65B6">
        <w:rPr>
          <w:rFonts w:asciiTheme="majorHAnsi" w:hAnsiTheme="majorHAnsi" w:cstheme="majorHAnsi"/>
          <w:sz w:val="10"/>
          <w:szCs w:val="10"/>
        </w:rPr>
        <w:t xml:space="preserve"> would-be assassin, Mansour Arbabsiar, had established contact with his cousin, a Quds Force85 handler, Gen. </w:t>
      </w:r>
      <w:proofErr w:type="spellStart"/>
      <w:r w:rsidRPr="00DE65B6">
        <w:rPr>
          <w:rFonts w:asciiTheme="majorHAnsi" w:hAnsiTheme="majorHAnsi" w:cstheme="majorHAnsi"/>
          <w:sz w:val="10"/>
          <w:szCs w:val="10"/>
        </w:rPr>
        <w:t>Gholam</w:t>
      </w:r>
      <w:proofErr w:type="spellEnd"/>
      <w:r w:rsidRPr="00DE65B6">
        <w:rPr>
          <w:rFonts w:asciiTheme="majorHAnsi" w:hAnsiTheme="majorHAnsi" w:cstheme="majorHAnsi"/>
          <w:sz w:val="10"/>
          <w:szCs w:val="10"/>
        </w:rPr>
        <w:t xml:space="preserve"> </w:t>
      </w:r>
      <w:proofErr w:type="spellStart"/>
      <w:r w:rsidRPr="00DE65B6">
        <w:rPr>
          <w:rFonts w:asciiTheme="majorHAnsi" w:hAnsiTheme="majorHAnsi" w:cstheme="majorHAnsi"/>
          <w:sz w:val="10"/>
          <w:szCs w:val="10"/>
        </w:rPr>
        <w:t>Shakuri</w:t>
      </w:r>
      <w:proofErr w:type="spellEnd"/>
      <w:r w:rsidRPr="00DE65B6">
        <w:rPr>
          <w:rFonts w:asciiTheme="majorHAnsi" w:hAnsiTheme="majorHAnsi" w:cstheme="majorHAnsi"/>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and money laundering. Fadel reportedly deposited the proceeds of his criminal activities—ranging from </w:t>
      </w:r>
      <w:r w:rsidRPr="00DE65B6">
        <w:rPr>
          <w:rFonts w:eastAsia="Calibri" w:hint="eastAsia"/>
          <w:sz w:val="10"/>
          <w:szCs w:val="10"/>
        </w:rPr>
        <w:t>􀀇</w:t>
      </w:r>
      <w:r w:rsidRPr="00DE65B6">
        <w:rPr>
          <w:rFonts w:asciiTheme="majorHAnsi" w:hAnsiTheme="majorHAnsi" w:cstheme="majorHAnsi"/>
          <w:sz w:val="10"/>
          <w:szCs w:val="10"/>
        </w:rPr>
        <w:t xml:space="preserve">50-200,000 per transaction—into Turkish and Syrian bank accounts linked to Hezbollah. In summary, Hezbollah has become a </w:t>
      </w:r>
      <w:r w:rsidRPr="00DE65B6">
        <w:rPr>
          <w:rFonts w:eastAsia="Calibri" w:hint="eastAsia"/>
          <w:sz w:val="10"/>
          <w:szCs w:val="10"/>
        </w:rPr>
        <w:t>􀂿</w:t>
      </w:r>
      <w:proofErr w:type="spellStart"/>
      <w:r w:rsidRPr="00DE65B6">
        <w:rPr>
          <w:rFonts w:asciiTheme="majorHAnsi" w:hAnsiTheme="majorHAnsi" w:cstheme="majorHAnsi"/>
          <w:sz w:val="10"/>
          <w:szCs w:val="10"/>
        </w:rPr>
        <w:t>xture</w:t>
      </w:r>
      <w:proofErr w:type="spellEnd"/>
      <w:r w:rsidRPr="00DE65B6">
        <w:rPr>
          <w:rFonts w:asciiTheme="majorHAnsi" w:hAnsiTheme="majorHAnsi" w:cstheme="majorHAnsi"/>
          <w:sz w:val="10"/>
          <w:szCs w:val="10"/>
        </w:rPr>
        <w:t xml:space="preserve"> in Central and Latin America, expanding both its activities and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DE65B6">
        <w:rPr>
          <w:rFonts w:asciiTheme="majorHAnsi" w:hAnsiTheme="majorHAnsi" w:cstheme="majorHAnsi"/>
          <w:sz w:val="10"/>
          <w:szCs w:val="10"/>
        </w:rPr>
        <w:t>narco</w:t>
      </w:r>
      <w:proofErr w:type="spellEnd"/>
      <w:r w:rsidRPr="00DE65B6">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E65B6">
        <w:rPr>
          <w:rFonts w:eastAsia="Calibri" w:hint="eastAsia"/>
          <w:sz w:val="10"/>
          <w:szCs w:val="10"/>
        </w:rPr>
        <w:t>􀀗</w:t>
      </w:r>
      <w:r w:rsidRPr="00DE65B6">
        <w:rPr>
          <w:rFonts w:asciiTheme="majorHAnsi" w:hAnsiTheme="majorHAnsi" w:cstheme="majorHAnsi"/>
          <w:sz w:val="10"/>
          <w:szCs w:val="10"/>
        </w:rPr>
        <w:t xml:space="preserve">, the Bolivarian Alliance has expanded to include Antigua and Barbuda, Bolivia, Dominica, Ecuador, </w:t>
      </w:r>
      <w:r w:rsidRPr="00DE65B6">
        <w:rPr>
          <w:rFonts w:eastAsia="Calibri" w:hint="eastAsia"/>
          <w:sz w:val="10"/>
          <w:szCs w:val="10"/>
        </w:rPr>
        <w:t>􀀱</w:t>
      </w:r>
      <w:proofErr w:type="spellStart"/>
      <w:r w:rsidRPr="00DE65B6">
        <w:rPr>
          <w:rFonts w:asciiTheme="majorHAnsi" w:hAnsiTheme="majorHAnsi" w:cstheme="majorHAnsi"/>
          <w:sz w:val="10"/>
          <w:szCs w:val="10"/>
        </w:rPr>
        <w:t>icaragua</w:t>
      </w:r>
      <w:proofErr w:type="spellEnd"/>
      <w:r w:rsidRPr="00DE65B6">
        <w:rPr>
          <w:rFonts w:asciiTheme="majorHAnsi" w:hAnsiTheme="majorHAnsi" w:cstheme="majorHAnsi"/>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E65B6">
        <w:rPr>
          <w:rFonts w:eastAsia="Calibri" w:hint="eastAsia"/>
          <w:sz w:val="10"/>
          <w:szCs w:val="10"/>
        </w:rPr>
        <w:t>􀀗</w:t>
      </w:r>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By</w:t>
      </w:r>
      <w:proofErr w:type="gramEnd"/>
      <w:r w:rsidRPr="00DE65B6">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E65B6">
        <w:rPr>
          <w:rFonts w:eastAsia="Calibri" w:hint="eastAsia"/>
          <w:sz w:val="10"/>
          <w:szCs w:val="10"/>
        </w:rPr>
        <w:t>􀀗</w:t>
      </w:r>
      <w:proofErr w:type="gramStart"/>
      <w:r w:rsidRPr="00DE65B6">
        <w:rPr>
          <w:rFonts w:asciiTheme="majorHAnsi" w:hAnsiTheme="majorHAnsi" w:cstheme="majorHAnsi"/>
          <w:sz w:val="10"/>
          <w:szCs w:val="10"/>
        </w:rPr>
        <w:t>).Yet</w:t>
      </w:r>
      <w:proofErr w:type="gramEnd"/>
      <w:r w:rsidRPr="00DE65B6">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which lasted less than </w:t>
      </w:r>
      <w:r w:rsidRPr="00DE65B6">
        <w:rPr>
          <w:rFonts w:eastAsia="Calibri" w:hint="eastAsia"/>
          <w:sz w:val="10"/>
          <w:szCs w:val="10"/>
        </w:rPr>
        <w:t>􀂿</w:t>
      </w:r>
      <w:proofErr w:type="spellStart"/>
      <w:r w:rsidRPr="00DE65B6">
        <w:rPr>
          <w:rFonts w:asciiTheme="majorHAnsi" w:hAnsiTheme="majorHAnsi" w:cstheme="majorHAnsi"/>
          <w:sz w:val="10"/>
          <w:szCs w:val="10"/>
        </w:rPr>
        <w:t>ve</w:t>
      </w:r>
      <w:proofErr w:type="spellEnd"/>
      <w:r w:rsidRPr="00DE65B6">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DE65B6">
        <w:rPr>
          <w:rFonts w:eastAsia="Calibri" w:hint="eastAsia"/>
          <w:sz w:val="10"/>
          <w:szCs w:val="10"/>
        </w:rPr>
        <w:t>􀌆</w:t>
      </w:r>
      <w:proofErr w:type="spellStart"/>
      <w:r w:rsidRPr="00DE65B6">
        <w:rPr>
          <w:rFonts w:asciiTheme="majorHAnsi" w:hAnsiTheme="majorHAnsi" w:cstheme="majorHAnsi"/>
          <w:sz w:val="10"/>
          <w:szCs w:val="10"/>
        </w:rPr>
        <w:t>ective</w:t>
      </w:r>
      <w:proofErr w:type="spellEnd"/>
      <w:r w:rsidRPr="00DE65B6">
        <w:rPr>
          <w:rFonts w:asciiTheme="majorHAnsi" w:hAnsiTheme="majorHAnsi" w:cstheme="majorHAnsi"/>
          <w:sz w:val="10"/>
          <w:szCs w:val="10"/>
        </w:rPr>
        <w:t xml:space="preserve"> anti-armor weapons (</w:t>
      </w:r>
      <w:proofErr w:type="gramStart"/>
      <w:r w:rsidRPr="00DE65B6">
        <w:rPr>
          <w:rFonts w:asciiTheme="majorHAnsi" w:hAnsiTheme="majorHAnsi" w:cstheme="majorHAnsi"/>
          <w:sz w:val="10"/>
          <w:szCs w:val="10"/>
        </w:rPr>
        <w:t>e.g.</w:t>
      </w:r>
      <w:proofErr w:type="gramEnd"/>
      <w:r w:rsidRPr="00DE65B6">
        <w:rPr>
          <w:rFonts w:asciiTheme="majorHAnsi" w:hAnsiTheme="majorHAnsi" w:cstheme="majorHAnsi"/>
          <w:sz w:val="10"/>
          <w:szCs w:val="10"/>
        </w:rPr>
        <w:t xml:space="preserve"> rocket-propelled grenades (RPGs) with anti-armor warheads) in great numbers. When the IDF employed its ground forces in southern Lebanon, its armored forces </w:t>
      </w:r>
      <w:proofErr w:type="spellStart"/>
      <w:r w:rsidRPr="00DE65B6">
        <w:rPr>
          <w:rFonts w:asciiTheme="majorHAnsi" w:hAnsiTheme="majorHAnsi" w:cstheme="majorHAnsi"/>
          <w:sz w:val="10"/>
          <w:szCs w:val="10"/>
        </w:rPr>
        <w:t>su</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ered</w:t>
      </w:r>
      <w:proofErr w:type="spellEnd"/>
      <w:r w:rsidRPr="00DE65B6">
        <w:rPr>
          <w:rFonts w:asciiTheme="majorHAnsi" w:hAnsiTheme="majorHAnsi" w:cstheme="majorHAnsi"/>
          <w:sz w:val="10"/>
          <w:szCs w:val="10"/>
        </w:rPr>
        <w:t xml:space="preserve"> severe losses; out of the four hundred tanks involved in the </w:t>
      </w:r>
      <w:r w:rsidRPr="00DE65B6">
        <w:rPr>
          <w:rFonts w:eastAsia="Calibri" w:hint="eastAsia"/>
          <w:sz w:val="10"/>
          <w:szCs w:val="10"/>
        </w:rPr>
        <w:t>􀂿</w:t>
      </w:r>
      <w:proofErr w:type="spellStart"/>
      <w:r w:rsidRPr="00DE65B6">
        <w:rPr>
          <w:rFonts w:asciiTheme="majorHAnsi" w:hAnsiTheme="majorHAnsi" w:cstheme="majorHAnsi"/>
          <w:sz w:val="10"/>
          <w:szCs w:val="10"/>
        </w:rPr>
        <w:t>ghting</w:t>
      </w:r>
      <w:proofErr w:type="spellEnd"/>
      <w:r w:rsidRPr="00DE65B6">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E65B6">
        <w:rPr>
          <w:rFonts w:eastAsia="Calibri" w:hint="eastAsia"/>
          <w:sz w:val="10"/>
          <w:szCs w:val="10"/>
        </w:rPr>
        <w:t>􀂿</w:t>
      </w:r>
      <w:proofErr w:type="spellStart"/>
      <w:r w:rsidRPr="00DE65B6">
        <w:rPr>
          <w:rFonts w:asciiTheme="majorHAnsi" w:hAnsiTheme="majorHAnsi" w:cstheme="majorHAnsi"/>
          <w:sz w:val="10"/>
          <w:szCs w:val="10"/>
        </w:rPr>
        <w:t>ber</w:t>
      </w:r>
      <w:proofErr w:type="spellEnd"/>
      <w:r w:rsidRPr="00DE65B6">
        <w:rPr>
          <w:rFonts w:asciiTheme="majorHAnsi" w:hAnsiTheme="majorHAnsi" w:cstheme="majorHAnsi"/>
          <w:sz w:val="10"/>
          <w:szCs w:val="10"/>
        </w:rPr>
        <w:t xml:space="preserve">-optic based communications network, making collection of communications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r w:rsidRPr="00DE65B6">
        <w:rPr>
          <w:rFonts w:asciiTheme="majorHAnsi" w:hAnsiTheme="majorHAnsi" w:cstheme="majorHAnsi"/>
          <w:sz w:val="10"/>
          <w:szCs w:val="10"/>
        </w:rPr>
        <w:t>c by Israeli intelligence extremely di</w:t>
      </w:r>
      <w:r w:rsidRPr="00DE65B6">
        <w:rPr>
          <w:rFonts w:eastAsia="Calibri" w:hint="eastAsia"/>
          <w:sz w:val="10"/>
          <w:szCs w:val="10"/>
        </w:rPr>
        <w:t>􀌇</w:t>
      </w:r>
      <w:r w:rsidRPr="00DE65B6">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Hezbollah’s forces </w:t>
      </w:r>
      <w:r w:rsidRPr="00DE65B6">
        <w:rPr>
          <w:rFonts w:eastAsia="Calibri" w:hint="eastAsia"/>
          <w:sz w:val="10"/>
          <w:szCs w:val="10"/>
        </w:rPr>
        <w:t>􀂿</w:t>
      </w:r>
      <w:r w:rsidRPr="00DE65B6">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E65B6">
        <w:rPr>
          <w:rFonts w:eastAsia="Calibri" w:hint="eastAsia"/>
          <w:sz w:val="10"/>
          <w:szCs w:val="10"/>
        </w:rPr>
        <w:t>􀂿</w:t>
      </w:r>
      <w:proofErr w:type="spellStart"/>
      <w:r w:rsidRPr="00DE65B6">
        <w:rPr>
          <w:rFonts w:asciiTheme="majorHAnsi" w:hAnsiTheme="majorHAnsi" w:cstheme="majorHAnsi"/>
          <w:sz w:val="10"/>
          <w:szCs w:val="10"/>
        </w:rPr>
        <w:t>fty</w:t>
      </w:r>
      <w:proofErr w:type="spellEnd"/>
      <w:r w:rsidRPr="00DE65B6">
        <w:rPr>
          <w:rFonts w:asciiTheme="majorHAnsi" w:hAnsiTheme="majorHAnsi" w:cstheme="majorHAnsi"/>
          <w:sz w:val="10"/>
          <w:szCs w:val="10"/>
        </w:rPr>
        <w:t xml:space="preserve"> Israelis died with several thousand more injured. The casualties would undoubtedly been greater if between 100,000 and 250,000 Israeli civilians had not </w:t>
      </w:r>
      <w:r w:rsidRPr="00DE65B6">
        <w:rPr>
          <w:rFonts w:eastAsia="Calibri" w:hint="eastAsia"/>
          <w:sz w:val="10"/>
          <w:szCs w:val="10"/>
        </w:rPr>
        <w:t>􀃀</w:t>
      </w:r>
      <w:r w:rsidRPr="00DE65B6">
        <w:rPr>
          <w:rFonts w:asciiTheme="majorHAnsi" w:hAnsiTheme="majorHAnsi" w:cstheme="majorHAnsi"/>
          <w:sz w:val="10"/>
          <w:szCs w:val="10"/>
        </w:rPr>
        <w:t>ed their homes. Haifa, Israel’s major seaport had to be shut down, as did its oil re</w:t>
      </w:r>
      <w:r w:rsidRPr="00DE65B6">
        <w:rPr>
          <w:rFonts w:eastAsia="Calibri" w:hint="eastAsia"/>
          <w:sz w:val="10"/>
          <w:szCs w:val="10"/>
        </w:rPr>
        <w:t>􀂿</w:t>
      </w:r>
      <w:r w:rsidRPr="00DE65B6">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DE65B6">
        <w:rPr>
          <w:rFonts w:eastAsia="Calibri" w:hint="eastAsia"/>
          <w:sz w:val="10"/>
          <w:szCs w:val="10"/>
        </w:rPr>
        <w:t>􀂿</w:t>
      </w:r>
      <w:r w:rsidRPr="00DE65B6">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E65B6">
        <w:rPr>
          <w:rFonts w:eastAsia="Calibri" w:hint="eastAsia"/>
          <w:sz w:val="10"/>
          <w:szCs w:val="10"/>
        </w:rPr>
        <w:t>􀂿</w:t>
      </w:r>
      <w:r w:rsidRPr="00DE65B6">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DE65B6">
        <w:rPr>
          <w:rFonts w:eastAsia="Calibri" w:hint="eastAsia"/>
          <w:sz w:val="10"/>
          <w:szCs w:val="10"/>
        </w:rPr>
        <w:t>􀂿</w:t>
      </w:r>
      <w:proofErr w:type="spellStart"/>
      <w:r w:rsidRPr="00DE65B6">
        <w:rPr>
          <w:rFonts w:asciiTheme="majorHAnsi" w:hAnsiTheme="majorHAnsi" w:cstheme="majorHAnsi"/>
          <w:sz w:val="10"/>
          <w:szCs w:val="10"/>
        </w:rPr>
        <w:t>scal</w:t>
      </w:r>
      <w:proofErr w:type="spellEnd"/>
      <w:r w:rsidRPr="00DE65B6">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DE65B6">
        <w:rPr>
          <w:rFonts w:asciiTheme="majorHAnsi" w:hAnsiTheme="majorHAnsi" w:cstheme="majorHAnsi"/>
          <w:sz w:val="10"/>
          <w:szCs w:val="10"/>
        </w:rPr>
        <w:t>their</w:t>
      </w:r>
      <w:proofErr w:type="gramEnd"/>
      <w:r w:rsidRPr="00DE65B6">
        <w:rPr>
          <w:rFonts w:asciiTheme="majorHAnsi" w:hAnsiTheme="majorHAnsi" w:cstheme="majorHAnsi"/>
          <w:sz w:val="10"/>
          <w:szCs w:val="10"/>
        </w:rPr>
        <w:t xml:space="preserve">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E65B6">
        <w:rPr>
          <w:rFonts w:asciiTheme="majorHAnsi" w:hAnsiTheme="majorHAnsi" w:cstheme="majorHAnsi"/>
        </w:rPr>
        <w:t xml:space="preserve">. </w:t>
      </w:r>
      <w:r w:rsidRPr="00DE65B6">
        <w:rPr>
          <w:rStyle w:val="StyleUnderline"/>
          <w:rFonts w:asciiTheme="majorHAnsi" w:hAnsiTheme="majorHAnsi" w:cstheme="majorHAnsi"/>
        </w:rPr>
        <w:t xml:space="preserve">This is not to say that </w:t>
      </w:r>
      <w:r w:rsidRPr="009651FA">
        <w:rPr>
          <w:rStyle w:val="StyleUnderline"/>
          <w:rFonts w:asciiTheme="majorHAnsi" w:hAnsiTheme="majorHAnsi" w:cstheme="majorHAnsi"/>
          <w:highlight w:val="green"/>
        </w:rPr>
        <w:t>Beijing, Moscow</w:t>
      </w:r>
      <w:r w:rsidRPr="00DE65B6">
        <w:rPr>
          <w:rStyle w:val="StyleUnderline"/>
          <w:rFonts w:asciiTheme="majorHAnsi" w:hAnsiTheme="majorHAnsi" w:cstheme="majorHAnsi"/>
        </w:rPr>
        <w:t xml:space="preserve">, and Tehran would eschew future opportunities to </w:t>
      </w:r>
      <w:r w:rsidRPr="009651FA">
        <w:rPr>
          <w:rStyle w:val="Emphasis"/>
          <w:rFonts w:asciiTheme="majorHAnsi" w:hAnsiTheme="majorHAnsi" w:cstheme="majorHAnsi"/>
          <w:highlight w:val="green"/>
        </w:rPr>
        <w:t>establish bases in Latin America</w:t>
      </w:r>
      <w:r w:rsidRPr="00DE65B6">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DE65B6">
        <w:rPr>
          <w:rStyle w:val="Emphasis"/>
          <w:rFonts w:asciiTheme="majorHAnsi" w:hAnsiTheme="majorHAnsi" w:cstheme="majorHAnsi"/>
        </w:rPr>
        <w:t xml:space="preserve">Washington would have to account for the </w:t>
      </w:r>
      <w:r w:rsidRPr="00DE65B6">
        <w:rPr>
          <w:rStyle w:val="StyleUnderline"/>
          <w:rFonts w:asciiTheme="majorHAnsi" w:hAnsiTheme="majorHAnsi" w:cstheme="majorHAnsi"/>
        </w:rPr>
        <w:t>possibility that the</w:t>
      </w:r>
      <w:r w:rsidRPr="00DE65B6">
        <w:rPr>
          <w:rStyle w:val="Emphasis"/>
          <w:rFonts w:asciiTheme="majorHAnsi" w:hAnsiTheme="majorHAnsi" w:cstheme="majorHAnsi"/>
        </w:rPr>
        <w:t xml:space="preserve"> </w:t>
      </w:r>
      <w:r w:rsidRPr="009651FA">
        <w:rPr>
          <w:rStyle w:val="Emphasis"/>
          <w:rFonts w:asciiTheme="majorHAnsi" w:hAnsiTheme="majorHAnsi" w:cstheme="majorHAnsi"/>
          <w:highlight w:val="green"/>
        </w:rPr>
        <w:t>conflict would lead to</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direct confrontation with a</w:t>
      </w:r>
      <w:r w:rsidRPr="00DE65B6">
        <w:rPr>
          <w:rStyle w:val="Emphasis"/>
          <w:rFonts w:asciiTheme="majorHAnsi" w:hAnsiTheme="majorHAnsi" w:cstheme="majorHAnsi"/>
        </w:rPr>
        <w:t xml:space="preserve"> more capable and potentially </w:t>
      </w:r>
      <w:r w:rsidRPr="009651FA">
        <w:rPr>
          <w:rStyle w:val="Emphasis"/>
          <w:rFonts w:asciiTheme="majorHAnsi" w:hAnsiTheme="majorHAnsi" w:cstheme="majorHAnsi"/>
          <w:highlight w:val="green"/>
        </w:rPr>
        <w:t>nuclear-armed power</w:t>
      </w:r>
      <w:r w:rsidRPr="00DE65B6">
        <w:rPr>
          <w:rStyle w:val="Emphasis"/>
          <w:rFonts w:asciiTheme="majorHAnsi" w:hAnsiTheme="majorHAnsi" w:cstheme="majorHAnsi"/>
        </w:rPr>
        <w:t xml:space="preserve"> </w:t>
      </w:r>
      <w:r w:rsidRPr="00DE65B6">
        <w:rPr>
          <w:rFonts w:asciiTheme="majorHAnsi" w:hAnsiTheme="majorHAnsi" w:cstheme="majorHAnsi"/>
        </w:rPr>
        <w:t xml:space="preserve">.100 </w:t>
      </w:r>
      <w:r w:rsidRPr="00DE65B6">
        <w:rPr>
          <w:rStyle w:val="StyleUnderline"/>
          <w:rFonts w:asciiTheme="majorHAnsi" w:hAnsiTheme="majorHAnsi" w:cstheme="majorHAnsi"/>
        </w:rPr>
        <w:t>Bases</w:t>
      </w:r>
      <w:r w:rsidRPr="00DE65B6">
        <w:rPr>
          <w:rFonts w:asciiTheme="majorHAnsi" w:hAnsiTheme="majorHAnsi" w:cstheme="majorHAnsi"/>
        </w:rPr>
        <w:t xml:space="preserve"> in the hemisphere </w:t>
      </w:r>
      <w:r w:rsidRPr="00DE65B6">
        <w:rPr>
          <w:rStyle w:val="StyleUnderline"/>
          <w:rFonts w:asciiTheme="majorHAnsi" w:hAnsiTheme="majorHAnsi" w:cstheme="majorHAnsi"/>
        </w:rPr>
        <w:t>can</w:t>
      </w:r>
      <w:r w:rsidRPr="00DE65B6">
        <w:rPr>
          <w:rFonts w:asciiTheme="majorHAnsi" w:hAnsiTheme="majorHAnsi" w:cstheme="majorHAnsi"/>
        </w:rPr>
        <w:t xml:space="preserve"> also </w:t>
      </w:r>
      <w:r w:rsidRPr="00DE65B6">
        <w:rPr>
          <w:rStyle w:val="StyleUnderline"/>
          <w:rFonts w:asciiTheme="majorHAnsi" w:hAnsiTheme="majorHAnsi" w:cstheme="majorHAnsi"/>
        </w:rPr>
        <w:t>enable external powers to conduct</w:t>
      </w:r>
      <w:r w:rsidRPr="00DE65B6">
        <w:rPr>
          <w:rFonts w:asciiTheme="majorHAnsi" w:hAnsiTheme="majorHAnsi" w:cstheme="majorHAnsi"/>
        </w:rPr>
        <w:t xml:space="preserve"> military </w:t>
      </w:r>
      <w:r w:rsidRPr="00DE65B6">
        <w:rPr>
          <w:rStyle w:val="StyleUnderline"/>
          <w:rFonts w:asciiTheme="majorHAnsi" w:hAnsiTheme="majorHAnsi" w:cstheme="majorHAnsi"/>
        </w:rPr>
        <w:t>assistance activities</w:t>
      </w:r>
      <w:r w:rsidRPr="00DE65B6">
        <w:rPr>
          <w:rFonts w:asciiTheme="majorHAnsi" w:hAnsiTheme="majorHAnsi" w:cstheme="majorHAnsi"/>
        </w:rPr>
        <w:t xml:space="preserve">, such as training, more easily. </w:t>
      </w:r>
      <w:r w:rsidRPr="00DE65B6">
        <w:rPr>
          <w:rStyle w:val="StyleUnderline"/>
          <w:rFonts w:asciiTheme="majorHAnsi" w:hAnsiTheme="majorHAnsi" w:cstheme="majorHAnsi"/>
        </w:rPr>
        <w:t>Electronic</w:t>
      </w:r>
      <w:r w:rsidRPr="00DE65B6">
        <w:rPr>
          <w:rFonts w:asciiTheme="majorHAnsi" w:hAnsiTheme="majorHAnsi" w:cstheme="majorHAnsi"/>
        </w:rPr>
        <w:t xml:space="preserve"> </w:t>
      </w:r>
      <w:r w:rsidRPr="00DE65B6">
        <w:rPr>
          <w:rStyle w:val="StyleUnderline"/>
          <w:rFonts w:asciiTheme="majorHAnsi" w:hAnsiTheme="majorHAnsi" w:cstheme="majorHAnsi"/>
        </w:rPr>
        <w:t>surveillance</w:t>
      </w:r>
      <w:r w:rsidRPr="00DE65B6">
        <w:rPr>
          <w:rFonts w:asciiTheme="majorHAnsi" w:hAnsiTheme="majorHAnsi" w:cstheme="majorHAnsi"/>
        </w:rPr>
        <w:t xml:space="preserve"> of the United States and Latin American states </w:t>
      </w:r>
      <w:r w:rsidRPr="00DE65B6">
        <w:rPr>
          <w:rStyle w:val="StyleUnderline"/>
          <w:rFonts w:asciiTheme="majorHAnsi" w:hAnsiTheme="majorHAnsi" w:cstheme="majorHAnsi"/>
        </w:rPr>
        <w:t>could be accomplished more cheaply</w:t>
      </w:r>
      <w:r w:rsidRPr="00DE65B6">
        <w:rPr>
          <w:rFonts w:asciiTheme="majorHAnsi" w:hAnsiTheme="majorHAnsi" w:cstheme="majorHAnsi"/>
        </w:rPr>
        <w:t xml:space="preserve"> and e</w:t>
      </w:r>
      <w:r w:rsidRPr="00DE65B6">
        <w:rPr>
          <w:rFonts w:eastAsia="Calibri" w:hint="eastAsia"/>
        </w:rPr>
        <w:t>􀌆</w:t>
      </w:r>
      <w:proofErr w:type="spellStart"/>
      <w:r w:rsidRPr="00DE65B6">
        <w:rPr>
          <w:rFonts w:asciiTheme="majorHAnsi" w:hAnsiTheme="majorHAnsi" w:cstheme="majorHAnsi"/>
        </w:rPr>
        <w:t>ectively</w:t>
      </w:r>
      <w:proofErr w:type="spellEnd"/>
      <w:r w:rsidRPr="00DE65B6">
        <w:rPr>
          <w:rFonts w:asciiTheme="majorHAnsi" w:hAnsiTheme="majorHAnsi" w:cstheme="majorHAnsi"/>
        </w:rPr>
        <w:t xml:space="preserve"> from forward positions. Finally, </w:t>
      </w:r>
      <w:r w:rsidRPr="00DE65B6">
        <w:rPr>
          <w:rStyle w:val="StyleUnderline"/>
          <w:rFonts w:asciiTheme="majorHAnsi" w:hAnsiTheme="majorHAnsi" w:cstheme="majorHAnsi"/>
        </w:rPr>
        <w:t>certain</w:t>
      </w:r>
      <w:r w:rsidRPr="00DE65B6">
        <w:rPr>
          <w:rFonts w:asciiTheme="majorHAnsi" w:hAnsiTheme="majorHAnsi" w:cstheme="majorHAnsi"/>
        </w:rPr>
        <w:t xml:space="preserve"> kinds of </w:t>
      </w:r>
      <w:r w:rsidRPr="00DE65B6">
        <w:rPr>
          <w:rStyle w:val="StyleUnderline"/>
          <w:rFonts w:asciiTheme="majorHAnsi" w:hAnsiTheme="majorHAnsi" w:cstheme="majorHAnsi"/>
        </w:rPr>
        <w:t>military</w:t>
      </w:r>
      <w:r w:rsidRPr="00DE65B6">
        <w:rPr>
          <w:rFonts w:asciiTheme="majorHAnsi" w:hAnsiTheme="majorHAnsi" w:cstheme="majorHAnsi"/>
        </w:rPr>
        <w:t xml:space="preserve"> </w:t>
      </w:r>
      <w:r w:rsidRPr="00DE65B6">
        <w:rPr>
          <w:rStyle w:val="StyleUnderline"/>
          <w:rFonts w:asciiTheme="majorHAnsi" w:hAnsiTheme="majorHAnsi" w:cstheme="majorHAnsi"/>
        </w:rPr>
        <w:t>capabilities</w:t>
      </w:r>
      <w:r w:rsidRPr="00DE65B6">
        <w:rPr>
          <w:rFonts w:asciiTheme="majorHAnsi" w:hAnsiTheme="majorHAnsi" w:cstheme="majorHAnsi"/>
        </w:rPr>
        <w:t xml:space="preserve">, </w:t>
      </w:r>
      <w:r w:rsidRPr="00DE65B6">
        <w:rPr>
          <w:rStyle w:val="StyleUnderline"/>
          <w:rFonts w:asciiTheme="majorHAnsi" w:hAnsiTheme="majorHAnsi" w:cstheme="majorHAnsi"/>
        </w:rPr>
        <w:t>such as</w:t>
      </w:r>
      <w:r w:rsidRPr="00DE65B6">
        <w:rPr>
          <w:rFonts w:asciiTheme="majorHAnsi" w:hAnsiTheme="majorHAnsi" w:cstheme="majorHAnsi"/>
        </w:rPr>
        <w:t xml:space="preserve"> long-range </w:t>
      </w:r>
      <w:r w:rsidRPr="00DE65B6">
        <w:rPr>
          <w:rStyle w:val="Emphasis"/>
          <w:rFonts w:asciiTheme="majorHAnsi" w:hAnsiTheme="majorHAnsi" w:cstheme="majorHAnsi"/>
        </w:rPr>
        <w:t>ballistic missiles and attack submarines</w:t>
      </w:r>
      <w:r w:rsidRPr="00DE65B6">
        <w:rPr>
          <w:rFonts w:asciiTheme="majorHAnsi" w:hAnsiTheme="majorHAnsi" w:cstheme="majorHAnsi"/>
        </w:rPr>
        <w:t xml:space="preserve">, </w:t>
      </w:r>
      <w:r w:rsidRPr="00DE65B6">
        <w:rPr>
          <w:rStyle w:val="StyleUnderline"/>
          <w:rFonts w:asciiTheme="majorHAnsi" w:hAnsiTheme="majorHAnsi" w:cstheme="majorHAnsi"/>
        </w:rPr>
        <w:t>could be</w:t>
      </w:r>
      <w:r w:rsidRPr="00DE65B6">
        <w:rPr>
          <w:rFonts w:asciiTheme="majorHAnsi" w:hAnsiTheme="majorHAnsi" w:cstheme="majorHAnsi"/>
        </w:rPr>
        <w:t xml:space="preserve"> pro</w:t>
      </w:r>
      <w:r w:rsidRPr="00DE65B6">
        <w:rPr>
          <w:rFonts w:eastAsia="Calibri" w:hint="eastAsia"/>
        </w:rPr>
        <w:t>􀂿</w:t>
      </w:r>
      <w:proofErr w:type="spellStart"/>
      <w:r w:rsidRPr="00DE65B6">
        <w:rPr>
          <w:rFonts w:asciiTheme="majorHAnsi" w:hAnsiTheme="majorHAnsi" w:cstheme="majorHAnsi"/>
        </w:rPr>
        <w:t>tably</w:t>
      </w:r>
      <w:proofErr w:type="spellEnd"/>
      <w:r w:rsidRPr="00DE65B6">
        <w:rPr>
          <w:rFonts w:asciiTheme="majorHAnsi" w:hAnsiTheme="majorHAnsi" w:cstheme="majorHAnsi"/>
        </w:rPr>
        <w:t xml:space="preserve"> </w:t>
      </w:r>
      <w:r w:rsidRPr="00DE65B6">
        <w:rPr>
          <w:rStyle w:val="StyleUnderline"/>
          <w:rFonts w:asciiTheme="majorHAnsi" w:hAnsiTheme="majorHAnsi" w:cstheme="majorHAnsi"/>
        </w:rPr>
        <w:t>stationed</w:t>
      </w:r>
      <w:r w:rsidRPr="00DE65B6">
        <w:rPr>
          <w:rFonts w:asciiTheme="majorHAnsi" w:hAnsiTheme="majorHAnsi" w:cstheme="majorHAnsi"/>
        </w:rPr>
        <w:t xml:space="preserve"> in Latin America by powers external to that region, particularly if they intended to create the option of initiating con</w:t>
      </w:r>
      <w:r w:rsidRPr="00DE65B6">
        <w:rPr>
          <w:rFonts w:eastAsia="Calibri" w:hint="eastAsia"/>
        </w:rPr>
        <w:t>􀃀</w:t>
      </w:r>
      <w:proofErr w:type="spellStart"/>
      <w:r w:rsidRPr="00DE65B6">
        <w:rPr>
          <w:rFonts w:asciiTheme="majorHAnsi" w:hAnsiTheme="majorHAnsi" w:cstheme="majorHAnsi"/>
        </w:rPr>
        <w:t>ict</w:t>
      </w:r>
      <w:proofErr w:type="spellEnd"/>
      <w:r w:rsidRPr="00DE65B6">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DE65B6">
        <w:rPr>
          <w:rStyle w:val="StyleUnderline"/>
          <w:rFonts w:asciiTheme="majorHAnsi" w:hAnsiTheme="majorHAnsi" w:cstheme="majorHAnsi"/>
        </w:rPr>
        <w:t>Given current trends</w:t>
      </w:r>
      <w:r w:rsidRPr="00DE65B6">
        <w:rPr>
          <w:rFonts w:asciiTheme="majorHAnsi" w:hAnsiTheme="majorHAnsi" w:cstheme="majorHAnsi"/>
        </w:rPr>
        <w:t xml:space="preserve">, </w:t>
      </w:r>
      <w:r w:rsidRPr="009651FA">
        <w:rPr>
          <w:rStyle w:val="Emphasis"/>
          <w:rFonts w:asciiTheme="majorHAnsi" w:hAnsiTheme="majorHAnsi" w:cstheme="majorHAnsi"/>
          <w:highlight w:val="green"/>
        </w:rPr>
        <w:t>several powers</w:t>
      </w:r>
      <w:r w:rsidRPr="00DE65B6">
        <w:rPr>
          <w:rStyle w:val="Emphasis"/>
          <w:rFonts w:asciiTheme="majorHAnsi" w:hAnsiTheme="majorHAnsi" w:cstheme="majorHAnsi"/>
        </w:rPr>
        <w:t xml:space="preserve"> external to the region may</w:t>
      </w:r>
      <w:r w:rsidRPr="00DE65B6">
        <w:rPr>
          <w:rFonts w:asciiTheme="majorHAnsi" w:hAnsiTheme="majorHAnsi" w:cstheme="majorHAnsi"/>
        </w:rPr>
        <w:t xml:space="preserve">, either now or over the coming decade, </w:t>
      </w:r>
      <w:r w:rsidRPr="009651FA">
        <w:rPr>
          <w:rStyle w:val="Emphasis"/>
          <w:rFonts w:asciiTheme="majorHAnsi" w:hAnsiTheme="majorHAnsi" w:cstheme="majorHAnsi"/>
          <w:highlight w:val="green"/>
        </w:rPr>
        <w:t>have both the motive and the means to employ</w:t>
      </w:r>
      <w:r w:rsidRPr="00DE65B6">
        <w:rPr>
          <w:rStyle w:val="Emphasis"/>
          <w:rFonts w:asciiTheme="majorHAnsi" w:hAnsiTheme="majorHAnsi" w:cstheme="majorHAnsi"/>
        </w:rPr>
        <w:t xml:space="preserve"> both </w:t>
      </w:r>
      <w:r w:rsidRPr="009651FA">
        <w:rPr>
          <w:rStyle w:val="Emphasis"/>
          <w:rFonts w:asciiTheme="majorHAnsi" w:hAnsiTheme="majorHAnsi" w:cstheme="majorHAnsi"/>
          <w:highlight w:val="green"/>
        </w:rPr>
        <w:t>state and non-state proxies</w:t>
      </w:r>
      <w:r w:rsidRPr="00DE65B6">
        <w:rPr>
          <w:rFonts w:asciiTheme="majorHAnsi" w:hAnsiTheme="majorHAnsi" w:cstheme="majorHAnsi"/>
        </w:rPr>
        <w:t xml:space="preserve"> in Latin American to achieve their interests. Principal among </w:t>
      </w:r>
      <w:r w:rsidRPr="00DE65B6">
        <w:rPr>
          <w:rFonts w:asciiTheme="majorHAnsi" w:hAnsiTheme="majorHAnsi" w:cstheme="majorHAnsi"/>
        </w:rPr>
        <w:lastRenderedPageBreak/>
        <w:t xml:space="preserve">them is Iran, which is already engaged in supporting proxies against the United States and its partners in the Middle East and has long been developing proxies in Latin America. Additionally, </w:t>
      </w:r>
      <w:r w:rsidRPr="00DE65B6">
        <w:rPr>
          <w:rStyle w:val="StyleUnderline"/>
          <w:rFonts w:asciiTheme="majorHAnsi" w:hAnsiTheme="majorHAnsi" w:cstheme="majorHAnsi"/>
        </w:rPr>
        <w:t xml:space="preserve">there are reasons to think that </w:t>
      </w:r>
      <w:r w:rsidRPr="009651FA">
        <w:rPr>
          <w:rStyle w:val="StyleUnderline"/>
          <w:rFonts w:asciiTheme="majorHAnsi" w:hAnsiTheme="majorHAnsi" w:cstheme="majorHAnsi"/>
          <w:highlight w:val="green"/>
        </w:rPr>
        <w:t>China and Russia</w:t>
      </w:r>
      <w:r w:rsidRPr="00DE65B6">
        <w:rPr>
          <w:rStyle w:val="StyleUnderline"/>
          <w:rFonts w:asciiTheme="majorHAnsi" w:hAnsiTheme="majorHAnsi" w:cstheme="majorHAnsi"/>
        </w:rPr>
        <w:t xml:space="preserve"> may be </w:t>
      </w:r>
      <w:r w:rsidRPr="009651FA">
        <w:rPr>
          <w:rStyle w:val="StyleUnderline"/>
          <w:rFonts w:asciiTheme="majorHAnsi" w:hAnsiTheme="majorHAnsi" w:cstheme="majorHAnsi"/>
          <w:highlight w:val="green"/>
        </w:rPr>
        <w:t>interested in cultivating and supporting Latin American proxies</w:t>
      </w:r>
      <w:r w:rsidRPr="00DE65B6">
        <w:rPr>
          <w:rStyle w:val="StyleUnderline"/>
          <w:rFonts w:asciiTheme="majorHAnsi" w:hAnsiTheme="majorHAnsi" w:cstheme="majorHAnsi"/>
        </w:rPr>
        <w:t xml:space="preserve"> as well.</w:t>
      </w:r>
    </w:p>
    <w:p w14:paraId="5C7358D2"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Nuke war causes extinction – Ice Age, famines, and war won’t stay limited</w:t>
      </w:r>
    </w:p>
    <w:p w14:paraId="50235A9D"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Edwards 17</w:t>
      </w:r>
      <w:r w:rsidRPr="00DE65B6">
        <w:rPr>
          <w:rFonts w:asciiTheme="majorHAnsi" w:hAnsiTheme="majorHAnsi" w:cstheme="majorHAnsi"/>
        </w:rPr>
        <w:t xml:space="preserve"> [Paul N. Edwards, CISAC’s William J. Perry Fellow in International Security at Stanford’s Freeman </w:t>
      </w:r>
      <w:proofErr w:type="spellStart"/>
      <w:r w:rsidRPr="00DE65B6">
        <w:rPr>
          <w:rFonts w:asciiTheme="majorHAnsi" w:hAnsiTheme="majorHAnsi" w:cstheme="majorHAnsi"/>
        </w:rPr>
        <w:t>Spogli</w:t>
      </w:r>
      <w:proofErr w:type="spellEnd"/>
      <w:r w:rsidRPr="00DE65B6">
        <w:rPr>
          <w:rFonts w:asciiTheme="majorHAnsi" w:hAnsiTheme="majorHAnsi" w:cstheme="majorHAnsi"/>
        </w:rPr>
        <w:t xml:space="preserve"> Institute for International Studies. Being interviewed by </w:t>
      </w:r>
      <w:proofErr w:type="spellStart"/>
      <w:r w:rsidRPr="00DE65B6">
        <w:rPr>
          <w:rFonts w:asciiTheme="majorHAnsi" w:hAnsiTheme="majorHAnsi" w:cstheme="majorHAnsi"/>
        </w:rPr>
        <w:t>EarthSky</w:t>
      </w:r>
      <w:proofErr w:type="spellEnd"/>
      <w:r w:rsidRPr="00DE65B6">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77580935"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In the nuclear conversation, what are we not talking about that we should be?</w:t>
      </w:r>
    </w:p>
    <w:p w14:paraId="07661DBC"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We are not talking enough about the climatic effects of nuclear</w:t>
      </w:r>
      <w:r w:rsidRPr="00DE65B6">
        <w:rPr>
          <w:rStyle w:val="Emphasis"/>
          <w:rFonts w:asciiTheme="majorHAnsi" w:hAnsiTheme="majorHAnsi" w:cstheme="majorHAnsi"/>
          <w:szCs w:val="26"/>
        </w:rPr>
        <w:t xml:space="preserve"> war</w:t>
      </w:r>
      <w:r w:rsidRPr="00DE65B6">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DE65B6">
        <w:rPr>
          <w:rStyle w:val="StyleUnderline"/>
          <w:rFonts w:asciiTheme="majorHAnsi" w:hAnsiTheme="majorHAnsi" w:cstheme="majorHAnsi"/>
        </w:rPr>
        <w:t xml:space="preserve">this aspect of nuclear war has faded from view. That’s not good. In the mid-2000s, </w:t>
      </w:r>
      <w:r w:rsidRPr="009651FA">
        <w:rPr>
          <w:rStyle w:val="StyleUnderline"/>
          <w:rFonts w:asciiTheme="majorHAnsi" w:hAnsiTheme="majorHAnsi" w:cstheme="majorHAnsi"/>
          <w:highlight w:val="green"/>
        </w:rPr>
        <w:t>climate scientists</w:t>
      </w:r>
      <w:r w:rsidRPr="00DE65B6">
        <w:rPr>
          <w:rFonts w:asciiTheme="majorHAnsi" w:hAnsiTheme="majorHAnsi" w:cstheme="majorHAnsi"/>
          <w:szCs w:val="26"/>
        </w:rPr>
        <w:t xml:space="preserve"> such as Alan </w:t>
      </w:r>
      <w:proofErr w:type="spellStart"/>
      <w:r w:rsidRPr="00DE65B6">
        <w:rPr>
          <w:rFonts w:asciiTheme="majorHAnsi" w:hAnsiTheme="majorHAnsi" w:cstheme="majorHAnsi"/>
          <w:szCs w:val="26"/>
        </w:rPr>
        <w:t>Robock</w:t>
      </w:r>
      <w:proofErr w:type="spellEnd"/>
      <w:r w:rsidRPr="00DE65B6">
        <w:rPr>
          <w:rFonts w:asciiTheme="majorHAnsi" w:hAnsiTheme="majorHAnsi" w:cstheme="majorHAnsi"/>
          <w:szCs w:val="26"/>
        </w:rPr>
        <w:t xml:space="preserve"> (Rutgers) </w:t>
      </w:r>
      <w:r w:rsidRPr="00DE65B6">
        <w:rPr>
          <w:rStyle w:val="StyleUnderline"/>
          <w:rFonts w:asciiTheme="majorHAnsi" w:hAnsiTheme="majorHAnsi" w:cstheme="majorHAnsi"/>
        </w:rPr>
        <w:t xml:space="preserve">took another look at nuclear winter theory. This time around, they </w:t>
      </w:r>
      <w:r w:rsidRPr="009651FA">
        <w:rPr>
          <w:rStyle w:val="StyleUnderline"/>
          <w:rFonts w:asciiTheme="majorHAnsi" w:hAnsiTheme="majorHAnsi" w:cstheme="majorHAnsi"/>
          <w:highlight w:val="green"/>
        </w:rPr>
        <w:t xml:space="preserve">used </w:t>
      </w:r>
      <w:r w:rsidRPr="00DE65B6">
        <w:rPr>
          <w:rStyle w:val="StyleUnderline"/>
          <w:rFonts w:asciiTheme="majorHAnsi" w:hAnsiTheme="majorHAnsi" w:cstheme="majorHAnsi"/>
        </w:rPr>
        <w:t>much-</w:t>
      </w:r>
      <w:r w:rsidRPr="009651FA">
        <w:rPr>
          <w:rStyle w:val="StyleUnderline"/>
          <w:rFonts w:asciiTheme="majorHAnsi" w:hAnsiTheme="majorHAnsi" w:cstheme="majorHAnsi"/>
          <w:highlight w:val="green"/>
        </w:rPr>
        <w:t>improved</w:t>
      </w:r>
      <w:r w:rsidRPr="00DE65B6">
        <w:rPr>
          <w:rStyle w:val="StyleUnderline"/>
          <w:rFonts w:asciiTheme="majorHAnsi" w:hAnsiTheme="majorHAnsi" w:cstheme="majorHAnsi"/>
        </w:rPr>
        <w:t xml:space="preserve"> and much more detailed climate </w:t>
      </w:r>
      <w:r w:rsidRPr="009651FA">
        <w:rPr>
          <w:rStyle w:val="StyleUnderline"/>
          <w:rFonts w:asciiTheme="majorHAnsi" w:hAnsiTheme="majorHAnsi" w:cstheme="majorHAnsi"/>
          <w:highlight w:val="green"/>
        </w:rPr>
        <w:t>models</w:t>
      </w:r>
      <w:r w:rsidRPr="00DE65B6">
        <w:rPr>
          <w:rStyle w:val="StyleUnderline"/>
          <w:rFonts w:asciiTheme="majorHAnsi" w:hAnsiTheme="majorHAnsi" w:cstheme="majorHAnsi"/>
        </w:rPr>
        <w:t xml:space="preserve"> than those available 20 years earlier</w:t>
      </w:r>
      <w:r w:rsidRPr="00DE65B6">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DE65B6">
        <w:rPr>
          <w:rFonts w:asciiTheme="majorHAnsi" w:hAnsiTheme="majorHAnsi" w:cstheme="majorHAnsi"/>
          <w:szCs w:val="26"/>
        </w:rPr>
        <w:t>So</w:t>
      </w:r>
      <w:proofErr w:type="gramEnd"/>
      <w:r w:rsidRPr="00DE65B6">
        <w:rPr>
          <w:rFonts w:asciiTheme="majorHAnsi" w:hAnsiTheme="majorHAnsi" w:cstheme="majorHAnsi"/>
          <w:szCs w:val="26"/>
        </w:rPr>
        <w:t xml:space="preserve"> the climatic effects of even a relatively small nuclear war would be planet-wide. What about a larger-scale conflict? A </w:t>
      </w:r>
      <w:r w:rsidRPr="00DE65B6">
        <w:rPr>
          <w:rStyle w:val="StyleUnderline"/>
          <w:rFonts w:asciiTheme="majorHAnsi" w:hAnsiTheme="majorHAnsi" w:cstheme="majorHAnsi"/>
        </w:rPr>
        <w:t xml:space="preserve">U.S.-Russia war currently seems unlikely, but if it were to occur, </w:t>
      </w:r>
      <w:r w:rsidRPr="009651FA">
        <w:rPr>
          <w:rStyle w:val="StyleUnderline"/>
          <w:rFonts w:asciiTheme="majorHAnsi" w:hAnsiTheme="majorHAnsi" w:cstheme="majorHAnsi"/>
          <w:highlight w:val="green"/>
        </w:rPr>
        <w:t>hundreds 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thousands of</w:t>
      </w:r>
      <w:r w:rsidRPr="00DE65B6">
        <w:rPr>
          <w:rStyle w:val="StyleUnderline"/>
          <w:rFonts w:asciiTheme="majorHAnsi" w:hAnsiTheme="majorHAnsi" w:cstheme="majorHAnsi"/>
        </w:rPr>
        <w:t xml:space="preserve"> nuclear </w:t>
      </w:r>
      <w:r w:rsidRPr="009651FA">
        <w:rPr>
          <w:rStyle w:val="StyleUnderline"/>
          <w:rFonts w:asciiTheme="majorHAnsi" w:hAnsiTheme="majorHAnsi" w:cstheme="majorHAnsi"/>
          <w:highlight w:val="green"/>
        </w:rPr>
        <w:t>weapons might be launched</w:t>
      </w:r>
      <w:r w:rsidRPr="00DE65B6">
        <w:rPr>
          <w:rStyle w:val="StyleUnderline"/>
          <w:rFonts w:asciiTheme="majorHAnsi" w:hAnsiTheme="majorHAnsi" w:cstheme="majorHAnsi"/>
        </w:rPr>
        <w:t xml:space="preserve">. The climatic consequences would be catastrophic: global average </w:t>
      </w:r>
      <w:r w:rsidRPr="009651FA">
        <w:rPr>
          <w:rStyle w:val="StyleUnderline"/>
          <w:rFonts w:asciiTheme="majorHAnsi" w:hAnsiTheme="majorHAnsi" w:cstheme="majorHAnsi"/>
          <w:highlight w:val="green"/>
        </w:rPr>
        <w:t>temperatures would drop</w:t>
      </w:r>
      <w:r w:rsidRPr="00DE65B6">
        <w:rPr>
          <w:rStyle w:val="StyleUnderline"/>
          <w:rFonts w:asciiTheme="majorHAnsi" w:hAnsiTheme="majorHAnsi" w:cstheme="majorHAnsi"/>
        </w:rPr>
        <w:t xml:space="preserve"> as much as </w:t>
      </w:r>
      <w:r w:rsidRPr="009651FA">
        <w:rPr>
          <w:rStyle w:val="StyleUnderline"/>
          <w:rFonts w:asciiTheme="majorHAnsi" w:hAnsiTheme="majorHAnsi" w:cstheme="majorHAnsi"/>
          <w:highlight w:val="green"/>
        </w:rPr>
        <w:t>12 degrees</w:t>
      </w:r>
      <w:r w:rsidRPr="00DE65B6">
        <w:rPr>
          <w:rStyle w:val="StyleUnderline"/>
          <w:rFonts w:asciiTheme="majorHAnsi" w:hAnsiTheme="majorHAnsi" w:cstheme="majorHAnsi"/>
        </w:rPr>
        <w:t xml:space="preserve"> Fahrenheit (7 degrees Celsius) for up to several years — temperatures </w:t>
      </w:r>
      <w:r w:rsidRPr="009651FA">
        <w:rPr>
          <w:rStyle w:val="StyleUnderline"/>
          <w:rFonts w:asciiTheme="majorHAnsi" w:hAnsiTheme="majorHAnsi" w:cstheme="majorHAnsi"/>
          <w:highlight w:val="green"/>
        </w:rPr>
        <w:t xml:space="preserve">last seen during the </w:t>
      </w:r>
      <w:r w:rsidRPr="00DE65B6">
        <w:rPr>
          <w:rStyle w:val="StyleUnderline"/>
          <w:rFonts w:asciiTheme="majorHAnsi" w:hAnsiTheme="majorHAnsi" w:cstheme="majorHAnsi"/>
        </w:rPr>
        <w:t xml:space="preserve">great </w:t>
      </w:r>
      <w:r w:rsidRPr="009651FA">
        <w:rPr>
          <w:rStyle w:val="StyleUnderline"/>
          <w:rFonts w:asciiTheme="majorHAnsi" w:hAnsiTheme="majorHAnsi" w:cstheme="majorHAnsi"/>
          <w:highlight w:val="green"/>
        </w:rPr>
        <w:t>ice ages</w:t>
      </w:r>
      <w:r w:rsidRPr="00DE65B6">
        <w:rPr>
          <w:rStyle w:val="StyleUnderline"/>
          <w:rFonts w:asciiTheme="majorHAnsi" w:hAnsiTheme="majorHAnsi" w:cstheme="majorHAnsi"/>
        </w:rPr>
        <w:t xml:space="preserve">. Meanwhile, </w:t>
      </w:r>
      <w:r w:rsidRPr="009651FA">
        <w:rPr>
          <w:rStyle w:val="StyleUnderline"/>
          <w:rFonts w:asciiTheme="majorHAnsi" w:hAnsiTheme="majorHAnsi" w:cstheme="majorHAnsi"/>
          <w:highlight w:val="green"/>
        </w:rPr>
        <w:t>smoke</w:t>
      </w:r>
      <w:r w:rsidRPr="00DE65B6">
        <w:rPr>
          <w:rStyle w:val="StyleUnderline"/>
          <w:rFonts w:asciiTheme="majorHAnsi" w:hAnsiTheme="majorHAnsi" w:cstheme="majorHAnsi"/>
        </w:rPr>
        <w:t xml:space="preserve"> and dust circulating in the stratosphere </w:t>
      </w:r>
      <w:r w:rsidRPr="009651FA">
        <w:rPr>
          <w:rStyle w:val="StyleUnderline"/>
          <w:rFonts w:asciiTheme="majorHAnsi" w:hAnsiTheme="majorHAnsi" w:cstheme="majorHAnsi"/>
          <w:highlight w:val="green"/>
        </w:rPr>
        <w:t xml:space="preserve">would </w:t>
      </w:r>
      <w:r w:rsidRPr="00DE65B6">
        <w:rPr>
          <w:rStyle w:val="StyleUnderline"/>
          <w:rFonts w:asciiTheme="majorHAnsi" w:hAnsiTheme="majorHAnsi" w:cstheme="majorHAnsi"/>
        </w:rPr>
        <w:t xml:space="preserve">darken the atmosphere enough to </w:t>
      </w:r>
      <w:r w:rsidRPr="009651FA">
        <w:rPr>
          <w:rStyle w:val="StyleUnderline"/>
          <w:rFonts w:asciiTheme="majorHAnsi" w:hAnsiTheme="majorHAnsi" w:cstheme="majorHAnsi"/>
          <w:highlight w:val="green"/>
        </w:rPr>
        <w:t xml:space="preserve">inhibit photosynthesis, causing </w:t>
      </w:r>
      <w:r w:rsidRPr="00DE65B6">
        <w:rPr>
          <w:rStyle w:val="StyleUnderline"/>
          <w:rFonts w:asciiTheme="majorHAnsi" w:hAnsiTheme="majorHAnsi" w:cstheme="majorHAnsi"/>
        </w:rPr>
        <w:t xml:space="preserve">disastrous </w:t>
      </w:r>
      <w:r w:rsidRPr="009651FA">
        <w:rPr>
          <w:rStyle w:val="StyleUnderline"/>
          <w:rFonts w:asciiTheme="majorHAnsi" w:hAnsiTheme="majorHAnsi" w:cstheme="majorHAnsi"/>
          <w:highlight w:val="green"/>
        </w:rPr>
        <w:t>crop failures</w:t>
      </w:r>
      <w:r w:rsidRPr="00DE65B6">
        <w:rPr>
          <w:rStyle w:val="StyleUnderline"/>
          <w:rFonts w:asciiTheme="majorHAnsi" w:hAnsiTheme="majorHAnsi" w:cstheme="majorHAnsi"/>
        </w:rPr>
        <w:t xml:space="preserve">, widespread </w:t>
      </w:r>
      <w:r w:rsidRPr="009651FA">
        <w:rPr>
          <w:rStyle w:val="StyleUnderline"/>
          <w:rFonts w:asciiTheme="majorHAnsi" w:hAnsiTheme="majorHAnsi" w:cstheme="majorHAnsi"/>
          <w:highlight w:val="green"/>
        </w:rPr>
        <w:t xml:space="preserve">famine and </w:t>
      </w:r>
      <w:r w:rsidRPr="00DE65B6">
        <w:rPr>
          <w:rStyle w:val="StyleUnderline"/>
          <w:rFonts w:asciiTheme="majorHAnsi" w:hAnsiTheme="majorHAnsi" w:cstheme="majorHAnsi"/>
        </w:rPr>
        <w:t xml:space="preserve">massive </w:t>
      </w:r>
      <w:r w:rsidRPr="009651FA">
        <w:rPr>
          <w:rStyle w:val="StyleUnderline"/>
          <w:rFonts w:asciiTheme="majorHAnsi" w:hAnsiTheme="majorHAnsi" w:cstheme="majorHAnsi"/>
          <w:highlight w:val="green"/>
        </w:rPr>
        <w:t>ecological disruption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effect would be similar to</w:t>
      </w:r>
      <w:r w:rsidRPr="00DE65B6">
        <w:rPr>
          <w:rStyle w:val="StyleUnderline"/>
          <w:rFonts w:asciiTheme="majorHAnsi" w:hAnsiTheme="majorHAnsi" w:cstheme="majorHAnsi"/>
        </w:rPr>
        <w:t xml:space="preserve"> that of the </w:t>
      </w:r>
      <w:r w:rsidRPr="009651FA">
        <w:rPr>
          <w:rStyle w:val="StyleUnderline"/>
          <w:rFonts w:asciiTheme="majorHAnsi" w:hAnsiTheme="majorHAnsi" w:cstheme="majorHAnsi"/>
          <w:highlight w:val="green"/>
        </w:rPr>
        <w:t>giant meteor</w:t>
      </w:r>
      <w:r w:rsidRPr="00DE65B6">
        <w:rPr>
          <w:rStyle w:val="StyleUnderline"/>
          <w:rFonts w:asciiTheme="majorHAnsi" w:hAnsiTheme="majorHAnsi" w:cstheme="majorHAnsi"/>
        </w:rPr>
        <w:t xml:space="preserve"> believed to be </w:t>
      </w:r>
      <w:r w:rsidRPr="009651FA">
        <w:rPr>
          <w:rStyle w:val="StyleUnderline"/>
          <w:rFonts w:asciiTheme="majorHAnsi" w:hAnsiTheme="majorHAnsi" w:cstheme="majorHAnsi"/>
          <w:highlight w:val="green"/>
        </w:rPr>
        <w:t>responsible for the extinction of the dinosaurs</w:t>
      </w:r>
      <w:r w:rsidRPr="00DE65B6">
        <w:rPr>
          <w:rStyle w:val="StyleUnderline"/>
          <w:rFonts w:asciiTheme="majorHAnsi" w:hAnsiTheme="majorHAnsi" w:cstheme="majorHAnsi"/>
        </w:rPr>
        <w:t xml:space="preserve">. This time, </w:t>
      </w:r>
      <w:r w:rsidRPr="009651FA">
        <w:rPr>
          <w:rStyle w:val="StyleUnderline"/>
          <w:rFonts w:asciiTheme="majorHAnsi" w:hAnsiTheme="majorHAnsi" w:cstheme="majorHAnsi"/>
          <w:highlight w:val="green"/>
        </w:rPr>
        <w:t>we would be the dinosaurs.</w:t>
      </w:r>
      <w:r w:rsidRPr="00DE65B6">
        <w:rPr>
          <w:rFonts w:asciiTheme="majorHAnsi" w:hAnsiTheme="majorHAnsi" w:cstheme="majorHAnsi"/>
          <w:szCs w:val="26"/>
        </w:rPr>
        <w:t xml:space="preserve"> Many people are concerned about North Korea’s advancing missile capabilities. Is nuclear war likely in your opinion? At this </w:t>
      </w:r>
      <w:r w:rsidRPr="00DE65B6">
        <w:rPr>
          <w:rFonts w:asciiTheme="majorHAnsi" w:hAnsiTheme="majorHAnsi" w:cstheme="majorHAnsi"/>
        </w:rPr>
        <w:t xml:space="preserve">writing, I think </w:t>
      </w:r>
      <w:r w:rsidRPr="00DE65B6">
        <w:rPr>
          <w:rStyle w:val="StyleUnderline"/>
          <w:rFonts w:asciiTheme="majorHAnsi" w:hAnsiTheme="majorHAnsi" w:cstheme="majorHAnsi"/>
        </w:rPr>
        <w:t>we are closer to a nuclear war than we have been since the early 1960s</w:t>
      </w:r>
      <w:r w:rsidRPr="00DE65B6">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E65B6">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651FA">
        <w:rPr>
          <w:rStyle w:val="StyleUnderline"/>
          <w:rFonts w:asciiTheme="majorHAnsi" w:hAnsiTheme="majorHAnsi" w:cstheme="majorHAnsi"/>
          <w:highlight w:val="green"/>
        </w:rPr>
        <w:t>it’s</w:t>
      </w:r>
      <w:r w:rsidRPr="00DE65B6">
        <w:rPr>
          <w:rStyle w:val="StyleUnderline"/>
          <w:rFonts w:asciiTheme="majorHAnsi" w:hAnsiTheme="majorHAnsi" w:cstheme="majorHAnsi"/>
        </w:rPr>
        <w:t xml:space="preserve"> quite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 xml:space="preserve">any </w:t>
      </w:r>
      <w:r w:rsidRPr="009651FA">
        <w:rPr>
          <w:rStyle w:val="StyleUnderline"/>
          <w:rFonts w:asciiTheme="majorHAnsi" w:hAnsiTheme="majorHAnsi" w:cstheme="majorHAnsi"/>
          <w:highlight w:val="green"/>
        </w:rPr>
        <w:lastRenderedPageBreak/>
        <w:t>exchange</w:t>
      </w:r>
      <w:r w:rsidRPr="00DE65B6">
        <w:rPr>
          <w:rStyle w:val="StyleUnderline"/>
          <w:rFonts w:asciiTheme="majorHAnsi" w:hAnsiTheme="majorHAnsi" w:cstheme="majorHAnsi"/>
        </w:rPr>
        <w:t xml:space="preserve"> between two nuclear powers </w:t>
      </w:r>
      <w:r w:rsidRPr="009651FA">
        <w:rPr>
          <w:rStyle w:val="StyleUnderline"/>
          <w:rFonts w:asciiTheme="majorHAnsi" w:hAnsiTheme="majorHAnsi" w:cstheme="majorHAnsi"/>
          <w:highlight w:val="green"/>
        </w:rPr>
        <w:t xml:space="preserve">would stay limited </w:t>
      </w:r>
      <w:r w:rsidRPr="00DE65B6">
        <w:rPr>
          <w:rStyle w:val="StyleUnderline"/>
          <w:rFonts w:asciiTheme="majorHAnsi" w:hAnsiTheme="majorHAnsi" w:cstheme="majorHAnsi"/>
        </w:rPr>
        <w:t>to these smaller, less destructive bombs.</w:t>
      </w:r>
    </w:p>
    <w:p w14:paraId="5A2DB454" w14:textId="77777777" w:rsidR="00831109" w:rsidRPr="00DE65B6" w:rsidRDefault="00831109" w:rsidP="00831109">
      <w:pPr>
        <w:pStyle w:val="Heading3"/>
        <w:rPr>
          <w:rFonts w:asciiTheme="majorHAnsi" w:hAnsiTheme="majorHAnsi" w:cstheme="majorHAnsi"/>
        </w:rPr>
      </w:pPr>
      <w:r w:rsidRPr="00DE65B6">
        <w:rPr>
          <w:rFonts w:asciiTheme="majorHAnsi" w:hAnsiTheme="majorHAnsi" w:cstheme="majorHAnsi"/>
        </w:rPr>
        <w:lastRenderedPageBreak/>
        <w:t>Scenario – Food Security</w:t>
      </w:r>
    </w:p>
    <w:p w14:paraId="266BE8BD" w14:textId="77777777" w:rsidR="00831109" w:rsidRPr="00DE65B6" w:rsidRDefault="00831109" w:rsidP="00831109">
      <w:pPr>
        <w:pStyle w:val="Heading4"/>
        <w:rPr>
          <w:rFonts w:asciiTheme="majorHAnsi" w:hAnsiTheme="majorHAnsi" w:cstheme="majorHAnsi"/>
        </w:rPr>
      </w:pPr>
      <w:r w:rsidRPr="00DE65B6">
        <w:rPr>
          <w:rFonts w:asciiTheme="majorHAnsi" w:hAnsiTheme="majorHAnsi" w:cstheme="majorHAnsi"/>
        </w:rPr>
        <w:t>Cannabis innovation solves rising food insecurity – key to new techniques and future sustainability</w:t>
      </w:r>
    </w:p>
    <w:p w14:paraId="14CC558F" w14:textId="77777777" w:rsidR="00831109" w:rsidRPr="00DE65B6" w:rsidRDefault="00831109" w:rsidP="00831109">
      <w:pPr>
        <w:rPr>
          <w:rFonts w:asciiTheme="majorHAnsi" w:hAnsiTheme="majorHAnsi" w:cstheme="majorHAnsi"/>
        </w:rPr>
      </w:pPr>
      <w:r w:rsidRPr="00DE65B6">
        <w:rPr>
          <w:rStyle w:val="StyleUnderline"/>
          <w:rFonts w:asciiTheme="majorHAnsi" w:hAnsiTheme="majorHAnsi" w:cstheme="majorHAnsi"/>
        </w:rPr>
        <w:t>SS 19</w:t>
      </w:r>
      <w:r w:rsidRPr="00DE65B6">
        <w:rPr>
          <w:rFonts w:asciiTheme="majorHAnsi" w:hAnsiTheme="majorHAnsi" w:cstheme="majorHAnsi"/>
        </w:rPr>
        <w:t xml:space="preserve"> [</w:t>
      </w:r>
      <w:r w:rsidRPr="00DE65B6">
        <w:rPr>
          <w:rFonts w:asciiTheme="majorHAnsi" w:hAnsiTheme="majorHAnsi" w:cstheme="majorHAnsi"/>
          <w:szCs w:val="16"/>
        </w:rPr>
        <w:t xml:space="preserve">Soft Secrets is a global cannabis news and information platform. Supported by its own network of reporters and editors at home and abroad. Soft Secrets is the leading source for cannabis cultivation, legalization, culture and entertainment.] “The Urban Farm Revolution,” Soft Secrets, March 4, 2019, </w:t>
      </w:r>
      <w:r w:rsidRPr="00DE65B6">
        <w:rPr>
          <w:rFonts w:asciiTheme="majorHAnsi" w:hAnsiTheme="majorHAnsi" w:cstheme="majorHAnsi"/>
        </w:rPr>
        <w:t>https://softsecrets.com/en-US/article/urban-farm-revolution TG</w:t>
      </w:r>
    </w:p>
    <w:p w14:paraId="7DFAF994" w14:textId="77777777" w:rsidR="00831109" w:rsidRPr="00DE65B6" w:rsidRDefault="00831109" w:rsidP="00831109">
      <w:pPr>
        <w:rPr>
          <w:rFonts w:asciiTheme="majorHAnsi" w:hAnsiTheme="majorHAnsi" w:cstheme="majorHAnsi"/>
          <w:szCs w:val="26"/>
        </w:rPr>
      </w:pPr>
      <w:r w:rsidRPr="00DE65B6">
        <w:rPr>
          <w:rStyle w:val="StyleUnderline"/>
          <w:rFonts w:asciiTheme="majorHAnsi" w:hAnsiTheme="majorHAnsi" w:cstheme="majorHAnsi"/>
        </w:rPr>
        <w:t>As the world's population races in ever greater numbers</w:t>
      </w:r>
      <w:r w:rsidRPr="00DE65B6">
        <w:rPr>
          <w:rFonts w:asciiTheme="majorHAnsi" w:hAnsiTheme="majorHAnsi" w:cstheme="majorHAnsi"/>
          <w:szCs w:val="26"/>
        </w:rPr>
        <w:t xml:space="preserve"> to our sprawling and polluted metropolises, </w:t>
      </w:r>
      <w:r w:rsidRPr="00DE65B6">
        <w:rPr>
          <w:rStyle w:val="StyleUnderline"/>
          <w:rFonts w:asciiTheme="majorHAnsi" w:hAnsiTheme="majorHAnsi" w:cstheme="majorHAnsi"/>
          <w:szCs w:val="26"/>
        </w:rPr>
        <w:t xml:space="preserve">the problem of how best to feed the swelling ranks of city-dwellers becomes ever more pressing. </w:t>
      </w:r>
      <w:r w:rsidRPr="00DE65B6">
        <w:rPr>
          <w:rStyle w:val="Emphasis"/>
          <w:rFonts w:asciiTheme="majorHAnsi" w:hAnsiTheme="majorHAnsi" w:cstheme="majorHAnsi"/>
          <w:szCs w:val="26"/>
        </w:rPr>
        <w:t>Providing a suitable habitat for the fruits and vegetables we depend on can be extremely difficult in an urban setting</w:t>
      </w:r>
      <w:r w:rsidRPr="00DE65B6">
        <w:rPr>
          <w:rFonts w:asciiTheme="majorHAnsi" w:hAnsiTheme="majorHAnsi" w:cstheme="majorHAnsi"/>
          <w:szCs w:val="26"/>
        </w:rPr>
        <w:t xml:space="preserve">. Beyond the high cost of land, </w:t>
      </w:r>
      <w:r w:rsidRPr="00DE65B6">
        <w:rPr>
          <w:rStyle w:val="StyleUnderline"/>
          <w:rFonts w:asciiTheme="majorHAnsi" w:hAnsiTheme="majorHAnsi" w:cstheme="majorHAnsi"/>
        </w:rPr>
        <w:t>local climatic conditions can be greatly altered</w:t>
      </w:r>
      <w:r w:rsidRPr="00DE65B6">
        <w:rPr>
          <w:rFonts w:asciiTheme="majorHAnsi" w:hAnsiTheme="majorHAnsi" w:cstheme="majorHAnsi"/>
          <w:szCs w:val="26"/>
        </w:rPr>
        <w:t xml:space="preserve"> by the growth of a city, and can have adverse effects upon agriculture. But it is a pressing </w:t>
      </w:r>
      <w:r w:rsidRPr="00DE65B6">
        <w:rPr>
          <w:rFonts w:asciiTheme="majorHAnsi" w:hAnsiTheme="majorHAnsi" w:cstheme="majorHAnsi"/>
        </w:rPr>
        <w:t xml:space="preserve">issue - food prices are currently at record global highs, and </w:t>
      </w:r>
      <w:r w:rsidRPr="00DE65B6">
        <w:rPr>
          <w:rStyle w:val="StyleUnderline"/>
          <w:rFonts w:asciiTheme="majorHAnsi" w:hAnsiTheme="majorHAnsi" w:cstheme="majorHAnsi"/>
        </w:rPr>
        <w:t xml:space="preserve">significant numbers of the urban poor are facing </w:t>
      </w:r>
      <w:r w:rsidRPr="009651FA">
        <w:rPr>
          <w:rStyle w:val="StyleUnderline"/>
          <w:rFonts w:asciiTheme="majorHAnsi" w:hAnsiTheme="majorHAnsi" w:cstheme="majorHAnsi"/>
          <w:highlight w:val="green"/>
        </w:rPr>
        <w:t>rising food insecurity</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problem shared by</w:t>
      </w:r>
      <w:r w:rsidRPr="00DE65B6">
        <w:rPr>
          <w:rStyle w:val="StyleUnderline"/>
          <w:rFonts w:asciiTheme="majorHAnsi" w:hAnsiTheme="majorHAnsi" w:cstheme="majorHAnsi"/>
        </w:rPr>
        <w:t xml:space="preserve"> an </w:t>
      </w:r>
      <w:r w:rsidRPr="009651FA">
        <w:rPr>
          <w:rStyle w:val="StyleUnderline"/>
          <w:rFonts w:asciiTheme="majorHAnsi" w:hAnsiTheme="majorHAnsi" w:cstheme="majorHAnsi"/>
          <w:highlight w:val="green"/>
        </w:rPr>
        <w:t>increasing</w:t>
      </w:r>
      <w:r w:rsidRPr="00DE65B6">
        <w:rPr>
          <w:rStyle w:val="StyleUnderline"/>
          <w:rFonts w:asciiTheme="majorHAnsi" w:hAnsiTheme="majorHAnsi" w:cstheme="majorHAnsi"/>
        </w:rPr>
        <w:t xml:space="preserve"> number of </w:t>
      </w:r>
      <w:r w:rsidRPr="009651FA">
        <w:rPr>
          <w:rStyle w:val="StyleUnderline"/>
          <w:rFonts w:asciiTheme="majorHAnsi" w:hAnsiTheme="majorHAnsi" w:cstheme="majorHAnsi"/>
          <w:highlight w:val="green"/>
        </w:rPr>
        <w:t>nations</w:t>
      </w:r>
      <w:r w:rsidRPr="00DE65B6">
        <w:rPr>
          <w:rFonts w:asciiTheme="majorHAnsi" w:hAnsiTheme="majorHAnsi" w:cstheme="majorHAnsi"/>
          <w:szCs w:val="26"/>
        </w:rPr>
        <w:t xml:space="preserve"> as the global recession deepens. A beautiful juxtaposition of the organic and the artificial (Tim Gonzalez) To assist in counteracting this rising insecurity, various city farm schemes have been proposed throughout the world, and many have been implemented already. Most major US cities now have some form of scheme in place; a few of the very largest conurbations, such as New York City, Philadelphia, Los Angeles and the Bay Area, have seen great successes. By redeveloping derelict spaces and thinking creatively (rooftop vegetable gardens are a great example), it is possible to get a lot back from a relatively small input - but despite the many success stories, we are very far from achieving self-sufficient cities. </w:t>
      </w:r>
    </w:p>
    <w:p w14:paraId="2045B088" w14:textId="77777777" w:rsidR="00831109" w:rsidRPr="00DE65B6" w:rsidRDefault="00831109" w:rsidP="00831109">
      <w:pPr>
        <w:rPr>
          <w:rFonts w:asciiTheme="majorHAnsi" w:hAnsiTheme="majorHAnsi" w:cstheme="majorHAnsi"/>
          <w:szCs w:val="26"/>
        </w:rPr>
      </w:pPr>
      <w:r w:rsidRPr="00DE65B6">
        <w:rPr>
          <w:rFonts w:asciiTheme="majorHAnsi" w:hAnsiTheme="majorHAnsi" w:cstheme="majorHAnsi"/>
          <w:szCs w:val="26"/>
        </w:rPr>
        <w:t xml:space="preserve">Over the years, the </w:t>
      </w:r>
      <w:r w:rsidRPr="009651FA">
        <w:rPr>
          <w:rStyle w:val="StyleUnderline"/>
          <w:rFonts w:asciiTheme="majorHAnsi" w:hAnsiTheme="majorHAnsi" w:cstheme="majorHAnsi"/>
          <w:szCs w:val="26"/>
          <w:highlight w:val="green"/>
        </w:rPr>
        <w:t>transfer of knowledge between</w:t>
      </w:r>
      <w:r w:rsidRPr="00DE65B6">
        <w:rPr>
          <w:rStyle w:val="StyleUnderline"/>
          <w:rFonts w:asciiTheme="majorHAnsi" w:hAnsiTheme="majorHAnsi" w:cstheme="majorHAnsi"/>
          <w:szCs w:val="26"/>
        </w:rPr>
        <w:t xml:space="preserve"> legal </w:t>
      </w:r>
      <w:r w:rsidRPr="009651FA">
        <w:rPr>
          <w:rStyle w:val="StyleUnderline"/>
          <w:rFonts w:asciiTheme="majorHAnsi" w:hAnsiTheme="majorHAnsi" w:cstheme="majorHAnsi"/>
          <w:szCs w:val="26"/>
          <w:highlight w:val="green"/>
        </w:rPr>
        <w:t>agriculturalists and</w:t>
      </w:r>
      <w:r w:rsidRPr="00DE65B6">
        <w:rPr>
          <w:rFonts w:asciiTheme="majorHAnsi" w:hAnsiTheme="majorHAnsi" w:cstheme="majorHAnsi"/>
          <w:szCs w:val="26"/>
        </w:rPr>
        <w:t xml:space="preserve"> (largely) </w:t>
      </w:r>
      <w:r w:rsidRPr="00DE65B6">
        <w:rPr>
          <w:rFonts w:asciiTheme="majorHAnsi" w:hAnsiTheme="majorHAnsi" w:cstheme="majorHAnsi"/>
        </w:rPr>
        <w:t xml:space="preserve">illegal </w:t>
      </w:r>
      <w:r w:rsidRPr="009651FA">
        <w:rPr>
          <w:rStyle w:val="StyleUnderline"/>
          <w:rFonts w:asciiTheme="majorHAnsi" w:hAnsiTheme="majorHAnsi" w:cstheme="majorHAnsi"/>
          <w:szCs w:val="26"/>
          <w:highlight w:val="green"/>
        </w:rPr>
        <w:t>cultivators of Cannabis has been great</w:t>
      </w:r>
      <w:r w:rsidRPr="00DE65B6">
        <w:rPr>
          <w:rFonts w:asciiTheme="majorHAnsi" w:hAnsiTheme="majorHAnsi" w:cstheme="majorHAnsi"/>
          <w:szCs w:val="26"/>
        </w:rPr>
        <w:t xml:space="preserve">. The first indoor Cannabis gardeners were greatly supported by the wealth of pre-existing knowledge of indoor growing in general, and due to massive selection pressures on establishing efficient, covert and low-impact systems, they and their descendants have become leaders in the field. Now their </w:t>
      </w:r>
      <w:r w:rsidRPr="009651FA">
        <w:rPr>
          <w:rStyle w:val="StyleUnderline"/>
          <w:rFonts w:asciiTheme="majorHAnsi" w:hAnsiTheme="majorHAnsi" w:cstheme="majorHAnsi"/>
          <w:szCs w:val="26"/>
          <w:highlight w:val="green"/>
        </w:rPr>
        <w:t>knowledge is</w:t>
      </w:r>
      <w:r w:rsidRPr="00DE65B6">
        <w:rPr>
          <w:rStyle w:val="StyleUnderline"/>
          <w:rFonts w:asciiTheme="majorHAnsi" w:hAnsiTheme="majorHAnsi" w:cstheme="majorHAnsi"/>
          <w:szCs w:val="26"/>
        </w:rPr>
        <w:t xml:space="preserve"> proving </w:t>
      </w:r>
      <w:r w:rsidRPr="009651FA">
        <w:rPr>
          <w:rStyle w:val="StyleUnderline"/>
          <w:rFonts w:asciiTheme="majorHAnsi" w:hAnsiTheme="majorHAnsi" w:cstheme="majorHAnsi"/>
          <w:szCs w:val="26"/>
          <w:highlight w:val="green"/>
        </w:rPr>
        <w:t>valuable</w:t>
      </w:r>
      <w:r w:rsidRPr="00DE65B6">
        <w:rPr>
          <w:rStyle w:val="StyleUnderline"/>
          <w:rFonts w:asciiTheme="majorHAnsi" w:hAnsiTheme="majorHAnsi" w:cstheme="majorHAnsi"/>
          <w:szCs w:val="26"/>
        </w:rPr>
        <w:t xml:space="preserve"> to the urban farming industry, and liaisons between Cannabis growers and various urban farm initiatives are becoming more common in some </w:t>
      </w:r>
      <w:r w:rsidRPr="00DE65B6">
        <w:rPr>
          <w:rStyle w:val="StyleUnderline"/>
          <w:rFonts w:asciiTheme="majorHAnsi" w:hAnsiTheme="majorHAnsi" w:cstheme="majorHAnsi"/>
        </w:rPr>
        <w:t>parts - although</w:t>
      </w:r>
      <w:r w:rsidRPr="00DE65B6">
        <w:rPr>
          <w:rStyle w:val="Emphasis"/>
          <w:rFonts w:asciiTheme="majorHAnsi" w:hAnsiTheme="majorHAnsi" w:cstheme="majorHAnsi"/>
          <w:szCs w:val="26"/>
        </w:rPr>
        <w:t xml:space="preserve"> for obvious reasons remain largely unpublicized</w:t>
      </w:r>
      <w:r w:rsidRPr="00DE65B6">
        <w:rPr>
          <w:rFonts w:asciiTheme="majorHAnsi" w:hAnsiTheme="majorHAnsi" w:cstheme="majorHAnsi"/>
          <w:szCs w:val="26"/>
        </w:rPr>
        <w:t xml:space="preserve">. The art of </w:t>
      </w:r>
      <w:r w:rsidRPr="009651FA">
        <w:rPr>
          <w:rStyle w:val="StyleUnderline"/>
          <w:rFonts w:asciiTheme="majorHAnsi" w:hAnsiTheme="majorHAnsi" w:cstheme="majorHAnsi"/>
          <w:highlight w:val="green"/>
        </w:rPr>
        <w:t>producing</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high yield from</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limited space</w:t>
      </w:r>
      <w:r w:rsidRPr="00DE65B6">
        <w:rPr>
          <w:rStyle w:val="StyleUnderline"/>
          <w:rFonts w:asciiTheme="majorHAnsi" w:hAnsiTheme="majorHAnsi" w:cstheme="majorHAnsi"/>
        </w:rPr>
        <w:t xml:space="preserve">, without sacrificing quality, is without doubt the specialty of the pot farmer. </w:t>
      </w:r>
      <w:r w:rsidRPr="009651FA">
        <w:rPr>
          <w:rStyle w:val="StyleUnderline"/>
          <w:rFonts w:asciiTheme="majorHAnsi" w:hAnsiTheme="majorHAnsi" w:cstheme="majorHAnsi"/>
          <w:highlight w:val="green"/>
        </w:rPr>
        <w:t>'Sea of Green'</w:t>
      </w:r>
      <w:r w:rsidRPr="00DE65B6">
        <w:rPr>
          <w:rStyle w:val="StyleUnderline"/>
          <w:rFonts w:asciiTheme="majorHAnsi" w:hAnsiTheme="majorHAnsi" w:cstheme="majorHAnsi"/>
        </w:rPr>
        <w:t xml:space="preserve"> is a classic example of a </w:t>
      </w:r>
      <w:r w:rsidRPr="009651FA">
        <w:rPr>
          <w:rStyle w:val="StyleUnderline"/>
          <w:rFonts w:asciiTheme="majorHAnsi" w:hAnsiTheme="majorHAnsi" w:cstheme="majorHAnsi"/>
          <w:highlight w:val="green"/>
        </w:rPr>
        <w:t>Cannabis cultivation technique</w:t>
      </w:r>
      <w:r w:rsidRPr="00DE65B6">
        <w:rPr>
          <w:rStyle w:val="StyleUnderline"/>
          <w:rFonts w:asciiTheme="majorHAnsi" w:hAnsiTheme="majorHAnsi" w:cstheme="majorHAnsi"/>
        </w:rPr>
        <w:t xml:space="preserve"> that has been </w:t>
      </w:r>
      <w:r w:rsidRPr="009651FA">
        <w:rPr>
          <w:rStyle w:val="StyleUnderline"/>
          <w:rFonts w:asciiTheme="majorHAnsi" w:hAnsiTheme="majorHAnsi" w:cstheme="majorHAnsi"/>
          <w:highlight w:val="green"/>
        </w:rPr>
        <w:t>successfully applied to</w:t>
      </w:r>
      <w:r w:rsidRPr="00DE65B6">
        <w:rPr>
          <w:rStyle w:val="StyleUnderline"/>
          <w:rFonts w:asciiTheme="majorHAnsi" w:hAnsiTheme="majorHAnsi" w:cstheme="majorHAnsi"/>
        </w:rPr>
        <w:t xml:space="preserve"> various other fruiting plants, such as </w:t>
      </w:r>
      <w:r w:rsidRPr="009651FA">
        <w:rPr>
          <w:rStyle w:val="StyleUnderline"/>
          <w:rFonts w:asciiTheme="majorHAnsi" w:hAnsiTheme="majorHAnsi" w:cstheme="majorHAnsi"/>
          <w:highlight w:val="green"/>
        </w:rPr>
        <w:t>tomatoes, beans and peas</w:t>
      </w:r>
      <w:r w:rsidRPr="00DE65B6">
        <w:rPr>
          <w:rFonts w:asciiTheme="majorHAnsi" w:hAnsiTheme="majorHAnsi" w:cstheme="majorHAnsi"/>
          <w:szCs w:val="26"/>
        </w:rPr>
        <w:t xml:space="preserve">. This technique is suitable for plants that can be planted very close together, and will flower and fruit after very little vegetative time. Examples of such knowledge transfer in this direction are few, but Cannabis growers are important for other reasons also. </w:t>
      </w:r>
    </w:p>
    <w:p w14:paraId="2C921E5C" w14:textId="77777777" w:rsidR="00831109" w:rsidRPr="00DE65B6" w:rsidRDefault="00831109" w:rsidP="00831109">
      <w:pPr>
        <w:rPr>
          <w:rStyle w:val="StyleUnderline"/>
          <w:rFonts w:asciiTheme="majorHAnsi" w:hAnsiTheme="majorHAnsi" w:cstheme="majorHAnsi"/>
          <w:szCs w:val="26"/>
        </w:rPr>
      </w:pPr>
      <w:r w:rsidRPr="00DE65B6">
        <w:rPr>
          <w:rFonts w:asciiTheme="majorHAnsi" w:hAnsiTheme="majorHAnsi" w:cstheme="majorHAnsi"/>
          <w:szCs w:val="26"/>
        </w:rPr>
        <w:t xml:space="preserve">The </w:t>
      </w:r>
      <w:r w:rsidRPr="009651FA">
        <w:rPr>
          <w:rStyle w:val="StyleUnderline"/>
          <w:rFonts w:asciiTheme="majorHAnsi" w:hAnsiTheme="majorHAnsi" w:cstheme="majorHAnsi"/>
          <w:szCs w:val="26"/>
          <w:highlight w:val="green"/>
        </w:rPr>
        <w:t>Cannabis</w:t>
      </w:r>
      <w:r w:rsidRPr="00DE65B6">
        <w:rPr>
          <w:rFonts w:asciiTheme="majorHAnsi" w:hAnsiTheme="majorHAnsi" w:cstheme="majorHAnsi"/>
          <w:szCs w:val="26"/>
        </w:rPr>
        <w:t xml:space="preserve"> market is worth almost $120 billion in the US alone, according to some estimates, and </w:t>
      </w:r>
      <w:r w:rsidRPr="009651FA">
        <w:rPr>
          <w:rStyle w:val="Emphasis"/>
          <w:rFonts w:asciiTheme="majorHAnsi" w:hAnsiTheme="majorHAnsi" w:cstheme="majorHAnsi"/>
          <w:szCs w:val="26"/>
          <w:highlight w:val="green"/>
        </w:rPr>
        <w:t>growers are</w:t>
      </w:r>
      <w:r w:rsidRPr="00DE65B6">
        <w:rPr>
          <w:rStyle w:val="Emphasis"/>
          <w:rFonts w:asciiTheme="majorHAnsi" w:hAnsiTheme="majorHAnsi" w:cstheme="majorHAnsi"/>
          <w:szCs w:val="26"/>
        </w:rPr>
        <w:t xml:space="preserve"> often among the </w:t>
      </w:r>
      <w:r w:rsidRPr="009651FA">
        <w:rPr>
          <w:rStyle w:val="Emphasis"/>
          <w:rFonts w:asciiTheme="majorHAnsi" w:hAnsiTheme="majorHAnsi" w:cstheme="majorHAnsi"/>
          <w:szCs w:val="26"/>
          <w:highlight w:val="green"/>
        </w:rPr>
        <w:t>earliest adopters of</w:t>
      </w:r>
      <w:r w:rsidRPr="00DE65B6">
        <w:rPr>
          <w:rStyle w:val="Emphasis"/>
          <w:rFonts w:asciiTheme="majorHAnsi" w:hAnsiTheme="majorHAnsi" w:cstheme="majorHAnsi"/>
          <w:szCs w:val="26"/>
        </w:rPr>
        <w:t xml:space="preserve"> new and </w:t>
      </w:r>
      <w:r w:rsidRPr="009651FA">
        <w:rPr>
          <w:rStyle w:val="Emphasis"/>
          <w:rFonts w:asciiTheme="majorHAnsi" w:hAnsiTheme="majorHAnsi" w:cstheme="majorHAnsi"/>
          <w:szCs w:val="26"/>
          <w:highlight w:val="green"/>
        </w:rPr>
        <w:t>experimental techniques, which</w:t>
      </w:r>
      <w:r w:rsidRPr="00DE65B6">
        <w:rPr>
          <w:rStyle w:val="Emphasis"/>
          <w:rFonts w:asciiTheme="majorHAnsi" w:hAnsiTheme="majorHAnsi" w:cstheme="majorHAnsi"/>
          <w:szCs w:val="26"/>
        </w:rPr>
        <w:t xml:space="preserve"> helps to </w:t>
      </w:r>
      <w:r w:rsidRPr="009651FA">
        <w:rPr>
          <w:rStyle w:val="Emphasis"/>
          <w:rFonts w:asciiTheme="majorHAnsi" w:hAnsiTheme="majorHAnsi" w:cstheme="majorHAnsi"/>
          <w:szCs w:val="26"/>
          <w:highlight w:val="green"/>
        </w:rPr>
        <w:t>encourage further r</w:t>
      </w:r>
      <w:r w:rsidRPr="00DE65B6">
        <w:rPr>
          <w:rStyle w:val="Emphasis"/>
          <w:rFonts w:asciiTheme="majorHAnsi" w:hAnsiTheme="majorHAnsi" w:cstheme="majorHAnsi"/>
          <w:szCs w:val="26"/>
        </w:rPr>
        <w:t xml:space="preserve">esearch </w:t>
      </w:r>
      <w:r w:rsidRPr="009651FA">
        <w:rPr>
          <w:rStyle w:val="Emphasis"/>
          <w:rFonts w:asciiTheme="majorHAnsi" w:hAnsiTheme="majorHAnsi" w:cstheme="majorHAnsi"/>
          <w:szCs w:val="26"/>
          <w:highlight w:val="green"/>
        </w:rPr>
        <w:t>and d</w:t>
      </w:r>
      <w:r w:rsidRPr="00DE65B6">
        <w:rPr>
          <w:rStyle w:val="Emphasis"/>
          <w:rFonts w:asciiTheme="majorHAnsi" w:hAnsiTheme="majorHAnsi" w:cstheme="majorHAnsi"/>
          <w:szCs w:val="26"/>
        </w:rPr>
        <w:t xml:space="preserve">evelopment and ultimately leads to improved </w:t>
      </w:r>
      <w:r w:rsidRPr="00DE65B6">
        <w:rPr>
          <w:rStyle w:val="StyleUnderline"/>
          <w:rFonts w:asciiTheme="majorHAnsi" w:hAnsiTheme="majorHAnsi" w:cstheme="majorHAnsi"/>
        </w:rPr>
        <w:t>products. Lighting systems are a good example</w:t>
      </w:r>
      <w:r w:rsidRPr="00DE65B6">
        <w:rPr>
          <w:rFonts w:asciiTheme="majorHAnsi" w:hAnsiTheme="majorHAnsi" w:cstheme="majorHAnsi"/>
          <w:szCs w:val="26"/>
        </w:rPr>
        <w:t xml:space="preserve">: the need to reduce heat, power consumption, and visibility to law enforcement meant that </w:t>
      </w:r>
      <w:r w:rsidRPr="009651FA">
        <w:rPr>
          <w:rStyle w:val="StyleUnderline"/>
          <w:rFonts w:asciiTheme="majorHAnsi" w:hAnsiTheme="majorHAnsi" w:cstheme="majorHAnsi"/>
          <w:highlight w:val="green"/>
        </w:rPr>
        <w:t>LED lighting</w:t>
      </w:r>
      <w:r w:rsidRPr="00DE65B6">
        <w:rPr>
          <w:rStyle w:val="StyleUnderline"/>
          <w:rFonts w:asciiTheme="majorHAnsi" w:hAnsiTheme="majorHAnsi" w:cstheme="majorHAnsi"/>
        </w:rPr>
        <w:t xml:space="preserve"> technologies were eagerly </w:t>
      </w:r>
      <w:r w:rsidRPr="009651FA">
        <w:rPr>
          <w:rStyle w:val="StyleUnderline"/>
          <w:rFonts w:asciiTheme="majorHAnsi" w:hAnsiTheme="majorHAnsi" w:cstheme="majorHAnsi"/>
          <w:highlight w:val="green"/>
        </w:rPr>
        <w:t>taken up by the Cannabis world</w:t>
      </w:r>
      <w:r w:rsidRPr="00DE65B6">
        <w:rPr>
          <w:rFonts w:asciiTheme="majorHAnsi" w:hAnsiTheme="majorHAnsi" w:cstheme="majorHAnsi"/>
          <w:szCs w:val="26"/>
        </w:rPr>
        <w:t xml:space="preserve">, even in their earliest stages of development, helping to reach our current highly competitive standards. </w:t>
      </w:r>
      <w:r w:rsidRPr="009651FA">
        <w:rPr>
          <w:rStyle w:val="StyleUnderline"/>
          <w:rFonts w:asciiTheme="majorHAnsi" w:hAnsiTheme="majorHAnsi" w:cstheme="majorHAnsi"/>
          <w:highlight w:val="green"/>
        </w:rPr>
        <w:t>Now</w:t>
      </w:r>
      <w:r w:rsidRPr="00DE65B6">
        <w:rPr>
          <w:rStyle w:val="StyleUnderline"/>
          <w:rFonts w:asciiTheme="majorHAnsi" w:hAnsiTheme="majorHAnsi" w:cstheme="majorHAnsi"/>
        </w:rPr>
        <w:t xml:space="preserve"> LEDs are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sole </w:t>
      </w:r>
      <w:r w:rsidRPr="009651FA">
        <w:rPr>
          <w:rStyle w:val="StyleUnderline"/>
          <w:rFonts w:asciiTheme="majorHAnsi" w:hAnsiTheme="majorHAnsi" w:cstheme="majorHAnsi"/>
          <w:highlight w:val="green"/>
        </w:rPr>
        <w:t>lighting source for</w:t>
      </w:r>
      <w:r w:rsidRPr="00DE65B6">
        <w:rPr>
          <w:rStyle w:val="StyleUnderline"/>
          <w:rFonts w:asciiTheme="majorHAnsi" w:hAnsiTheme="majorHAnsi" w:cstheme="majorHAnsi"/>
        </w:rPr>
        <w:t xml:space="preserve"> many productive </w:t>
      </w:r>
      <w:r w:rsidRPr="009651FA">
        <w:rPr>
          <w:rStyle w:val="StyleUnderline"/>
          <w:rFonts w:asciiTheme="majorHAnsi" w:hAnsiTheme="majorHAnsi" w:cstheme="majorHAnsi"/>
          <w:highlight w:val="green"/>
        </w:rPr>
        <w:t>commercial enterprises</w:t>
      </w:r>
      <w:r w:rsidRPr="00DE65B6">
        <w:rPr>
          <w:rFonts w:asciiTheme="majorHAnsi" w:hAnsiTheme="majorHAnsi" w:cstheme="majorHAnsi"/>
          <w:szCs w:val="26"/>
        </w:rPr>
        <w:t xml:space="preserve">, including </w:t>
      </w:r>
      <w:proofErr w:type="spellStart"/>
      <w:r w:rsidRPr="00DE65B6">
        <w:rPr>
          <w:rFonts w:asciiTheme="majorHAnsi" w:hAnsiTheme="majorHAnsi" w:cstheme="majorHAnsi"/>
          <w:szCs w:val="26"/>
        </w:rPr>
        <w:t>PlantLab</w:t>
      </w:r>
      <w:proofErr w:type="spellEnd"/>
      <w:r w:rsidRPr="00DE65B6">
        <w:rPr>
          <w:rFonts w:asciiTheme="majorHAnsi" w:hAnsiTheme="majorHAnsi" w:cstheme="majorHAnsi"/>
          <w:szCs w:val="26"/>
        </w:rPr>
        <w:t xml:space="preserve">, a vertical farm scheme in Den Bosch, the Netherlands, whose </w:t>
      </w:r>
      <w:proofErr w:type="spellStart"/>
      <w:r w:rsidRPr="00DE65B6">
        <w:rPr>
          <w:rStyle w:val="StyleUnderline"/>
          <w:rFonts w:asciiTheme="majorHAnsi" w:hAnsiTheme="majorHAnsi" w:cstheme="majorHAnsi"/>
        </w:rPr>
        <w:lastRenderedPageBreak/>
        <w:t>managers</w:t>
      </w:r>
      <w:proofErr w:type="spellEnd"/>
      <w:r w:rsidRPr="00DE65B6">
        <w:rPr>
          <w:rStyle w:val="StyleUnderline"/>
          <w:rFonts w:asciiTheme="majorHAnsi" w:hAnsiTheme="majorHAnsi" w:cstheme="majorHAnsi"/>
        </w:rPr>
        <w:t xml:space="preserve"> report up to </w:t>
      </w:r>
      <w:r w:rsidRPr="009651FA">
        <w:rPr>
          <w:rStyle w:val="StyleUnderline"/>
          <w:rFonts w:asciiTheme="majorHAnsi" w:hAnsiTheme="majorHAnsi" w:cstheme="majorHAnsi"/>
          <w:highlight w:val="green"/>
        </w:rPr>
        <w:t>three times the yield from conventional systems using</w:t>
      </w:r>
      <w:r w:rsidRPr="00DE65B6">
        <w:rPr>
          <w:rStyle w:val="StyleUnderline"/>
          <w:rFonts w:asciiTheme="majorHAnsi" w:hAnsiTheme="majorHAnsi" w:cstheme="majorHAnsi"/>
        </w:rPr>
        <w:t xml:space="preserve"> their specially-tweaked </w:t>
      </w:r>
      <w:r w:rsidRPr="009651FA">
        <w:rPr>
          <w:rStyle w:val="StyleUnderline"/>
          <w:rFonts w:asciiTheme="majorHAnsi" w:hAnsiTheme="majorHAnsi" w:cstheme="majorHAnsi"/>
          <w:highlight w:val="green"/>
        </w:rPr>
        <w:t>high-efficiency LED rigs</w:t>
      </w:r>
      <w:r w:rsidRPr="00DE65B6">
        <w:rPr>
          <w:rFonts w:asciiTheme="majorHAnsi" w:hAnsiTheme="majorHAnsi" w:cstheme="majorHAnsi"/>
          <w:szCs w:val="26"/>
        </w:rPr>
        <w:t xml:space="preserve">. Similarly, </w:t>
      </w:r>
      <w:r w:rsidRPr="009651FA">
        <w:rPr>
          <w:rStyle w:val="StyleUnderline"/>
          <w:rFonts w:asciiTheme="majorHAnsi" w:hAnsiTheme="majorHAnsi" w:cstheme="majorHAnsi"/>
          <w:szCs w:val="26"/>
          <w:highlight w:val="green"/>
        </w:rPr>
        <w:t>hydroponics</w:t>
      </w:r>
      <w:r w:rsidRPr="00DE65B6">
        <w:rPr>
          <w:rStyle w:val="StyleUnderline"/>
          <w:rFonts w:asciiTheme="majorHAnsi" w:hAnsiTheme="majorHAnsi" w:cstheme="majorHAnsi"/>
          <w:szCs w:val="26"/>
        </w:rPr>
        <w:t xml:space="preserve"> as a technique </w:t>
      </w:r>
      <w:r w:rsidRPr="009651FA">
        <w:rPr>
          <w:rStyle w:val="StyleUnderline"/>
          <w:rFonts w:asciiTheme="majorHAnsi" w:hAnsiTheme="majorHAnsi" w:cstheme="majorHAnsi"/>
          <w:szCs w:val="26"/>
          <w:highlight w:val="green"/>
        </w:rPr>
        <w:t>for high-yield, intensive cultivation was adopted by the earliest indoor growers</w:t>
      </w:r>
      <w:r w:rsidRPr="00DE65B6">
        <w:rPr>
          <w:rStyle w:val="StyleUnderline"/>
          <w:rFonts w:asciiTheme="majorHAnsi" w:hAnsiTheme="majorHAnsi" w:cstheme="majorHAnsi"/>
          <w:szCs w:val="26"/>
        </w:rPr>
        <w:t>, so avidly that the method soon became inextricably linked to Cannabis.</w:t>
      </w:r>
      <w:r w:rsidRPr="00DE65B6">
        <w:rPr>
          <w:rFonts w:asciiTheme="majorHAnsi" w:hAnsiTheme="majorHAnsi" w:cstheme="majorHAnsi"/>
          <w:szCs w:val="26"/>
        </w:rPr>
        <w:t xml:space="preserve"> This is still the case: pioneers of new hydroponic urban farming schemes have occasionally found their suggestions summarily rejected by investors on the basis of an uncomfortably strong perceived association. However, </w:t>
      </w:r>
      <w:r w:rsidRPr="00DE65B6">
        <w:rPr>
          <w:rStyle w:val="Emphasis"/>
          <w:rFonts w:asciiTheme="majorHAnsi" w:hAnsiTheme="majorHAnsi" w:cstheme="majorHAnsi"/>
          <w:szCs w:val="26"/>
        </w:rPr>
        <w:t xml:space="preserve">ignoring these schemes may well prove hugely short-sighted, as they show several signs of being truly </w:t>
      </w:r>
      <w:r w:rsidRPr="009651FA">
        <w:rPr>
          <w:rStyle w:val="Emphasis"/>
          <w:rFonts w:asciiTheme="majorHAnsi" w:hAnsiTheme="majorHAnsi" w:cstheme="majorHAnsi"/>
          <w:szCs w:val="26"/>
          <w:highlight w:val="green"/>
        </w:rPr>
        <w:t>viable options for a sustainable future</w:t>
      </w:r>
      <w:r w:rsidRPr="009651FA">
        <w:rPr>
          <w:rStyle w:val="StyleUnderline"/>
          <w:rFonts w:asciiTheme="majorHAnsi" w:hAnsiTheme="majorHAnsi" w:cstheme="majorHAnsi"/>
          <w:szCs w:val="26"/>
          <w:highlight w:val="green"/>
        </w:rPr>
        <w:t>.</w:t>
      </w:r>
    </w:p>
    <w:p w14:paraId="7CA377CD" w14:textId="77777777" w:rsidR="00831109" w:rsidRPr="00DE65B6" w:rsidRDefault="00831109" w:rsidP="00831109">
      <w:pPr>
        <w:rPr>
          <w:rFonts w:asciiTheme="majorHAnsi" w:hAnsiTheme="majorHAnsi" w:cstheme="majorHAnsi"/>
        </w:rPr>
      </w:pPr>
    </w:p>
    <w:p w14:paraId="2637DF26" w14:textId="77777777" w:rsidR="00831109" w:rsidRPr="00DE65B6" w:rsidRDefault="00831109" w:rsidP="00831109">
      <w:pPr>
        <w:pStyle w:val="Heading4"/>
        <w:rPr>
          <w:rFonts w:asciiTheme="majorHAnsi" w:hAnsiTheme="majorHAnsi" w:cstheme="majorHAnsi"/>
        </w:rPr>
      </w:pPr>
      <w:r w:rsidRPr="00DE65B6">
        <w:rPr>
          <w:rFonts w:asciiTheme="majorHAnsi" w:hAnsiTheme="majorHAnsi" w:cstheme="majorHAnsi"/>
        </w:rPr>
        <w:t>Now is key – COVID spiked global food insecurity and political instability</w:t>
      </w:r>
    </w:p>
    <w:p w14:paraId="48786908" w14:textId="77777777" w:rsidR="00831109" w:rsidRPr="00DE65B6" w:rsidRDefault="00831109" w:rsidP="00831109">
      <w:pPr>
        <w:rPr>
          <w:rFonts w:asciiTheme="majorHAnsi" w:hAnsiTheme="majorHAnsi" w:cstheme="majorHAnsi"/>
        </w:rPr>
      </w:pPr>
      <w:proofErr w:type="spellStart"/>
      <w:r w:rsidRPr="00DE65B6">
        <w:rPr>
          <w:rStyle w:val="StyleUnderline"/>
          <w:rFonts w:asciiTheme="majorHAnsi" w:hAnsiTheme="majorHAnsi" w:cstheme="majorHAnsi"/>
        </w:rPr>
        <w:t>Eiran</w:t>
      </w:r>
      <w:proofErr w:type="spellEnd"/>
      <w:r w:rsidRPr="00DE65B6">
        <w:rPr>
          <w:rStyle w:val="StyleUnderline"/>
          <w:rFonts w:asciiTheme="majorHAnsi" w:hAnsiTheme="majorHAnsi" w:cstheme="majorHAnsi"/>
        </w:rPr>
        <w:t xml:space="preserve"> et al 21</w:t>
      </w:r>
      <w:r w:rsidRPr="00DE65B6">
        <w:rPr>
          <w:rFonts w:asciiTheme="majorHAnsi" w:hAnsiTheme="majorHAnsi" w:cstheme="majorHAnsi"/>
        </w:rPr>
        <w:t xml:space="preserve"> [Ehud </w:t>
      </w:r>
      <w:proofErr w:type="spellStart"/>
      <w:r w:rsidRPr="00DE65B6">
        <w:rPr>
          <w:rFonts w:asciiTheme="majorHAnsi" w:hAnsiTheme="majorHAnsi" w:cstheme="majorHAnsi"/>
        </w:rPr>
        <w:t>Eiran</w:t>
      </w:r>
      <w:proofErr w:type="spellEnd"/>
      <w:r w:rsidRPr="00DE65B6">
        <w:rPr>
          <w:rFonts w:asciiTheme="majorHAnsi" w:hAnsiTheme="majorHAnsi" w:cstheme="majorHAnsi"/>
        </w:rPr>
        <w:t xml:space="preserve">, senior lecturer at University of Haifa, visiting scholar in political science at Stanford University, former assistant foreign policy advisor to Israeli prime minister. Michaela Elias, MA in earth systems from Stanford University. Aron M </w:t>
      </w:r>
      <w:proofErr w:type="spellStart"/>
      <w:r w:rsidRPr="00DE65B6">
        <w:rPr>
          <w:rFonts w:asciiTheme="majorHAnsi" w:hAnsiTheme="majorHAnsi" w:cstheme="majorHAnsi"/>
        </w:rPr>
        <w:t>Troen</w:t>
      </w:r>
      <w:proofErr w:type="spellEnd"/>
      <w:r w:rsidRPr="00DE65B6">
        <w:rPr>
          <w:rFonts w:asciiTheme="majorHAnsi" w:hAnsiTheme="majorHAnsi" w:cstheme="majorHAnsi"/>
        </w:rPr>
        <w:t xml:space="preserve">, associate professor of nutrition science and policy at the Hebrew University of Jerusalem.] “No bread, No Peace.” Foreign Policy, January 23, 2021, </w:t>
      </w:r>
      <w:hyperlink r:id="rId79" w:history="1">
        <w:r w:rsidRPr="00DE65B6">
          <w:rPr>
            <w:rStyle w:val="Hyperlink"/>
            <w:rFonts w:asciiTheme="majorHAnsi" w:hAnsiTheme="majorHAnsi" w:cstheme="majorHAnsi"/>
          </w:rPr>
          <w:t>https://foreignpolicy.com/2021/01/23/food-hunger-national-security-issue-instability/</w:t>
        </w:r>
      </w:hyperlink>
      <w:r w:rsidRPr="00DE65B6">
        <w:rPr>
          <w:rFonts w:asciiTheme="majorHAnsi" w:hAnsiTheme="majorHAnsi" w:cstheme="majorHAnsi"/>
        </w:rPr>
        <w:t xml:space="preserve"> TG</w:t>
      </w:r>
    </w:p>
    <w:p w14:paraId="4E622289" w14:textId="77777777" w:rsidR="00831109" w:rsidRPr="00DE65B6" w:rsidRDefault="00831109" w:rsidP="00831109">
      <w:pPr>
        <w:rPr>
          <w:rFonts w:asciiTheme="majorHAnsi" w:hAnsiTheme="majorHAnsi" w:cstheme="majorHAnsi"/>
        </w:rPr>
      </w:pPr>
      <w:r w:rsidRPr="00DE65B6">
        <w:rPr>
          <w:rFonts w:asciiTheme="majorHAnsi" w:hAnsiTheme="majorHAnsi" w:cstheme="majorHAnsi"/>
        </w:rPr>
        <w:t xml:space="preserve">We know that </w:t>
      </w:r>
      <w:r w:rsidRPr="00DE65B6">
        <w:rPr>
          <w:rStyle w:val="StyleUnderline"/>
          <w:rFonts w:asciiTheme="majorHAnsi" w:hAnsiTheme="majorHAnsi" w:cstheme="majorHAnsi"/>
        </w:rPr>
        <w:t>rising food insecurity can exacerbate social and political instability</w:t>
      </w:r>
      <w:r w:rsidRPr="00DE65B6">
        <w:rPr>
          <w:rFonts w:asciiTheme="majorHAnsi" w:hAnsiTheme="majorHAnsi" w:cstheme="majorHAnsi"/>
        </w:rPr>
        <w:t>.</w:t>
      </w:r>
    </w:p>
    <w:p w14:paraId="25D3B850" w14:textId="77777777" w:rsidR="00831109" w:rsidRPr="00DE65B6" w:rsidRDefault="00831109" w:rsidP="00831109">
      <w:pPr>
        <w:rPr>
          <w:rFonts w:asciiTheme="majorHAnsi" w:hAnsiTheme="majorHAnsi" w:cstheme="majorHAnsi"/>
        </w:rPr>
      </w:pPr>
      <w:r w:rsidRPr="00DE65B6">
        <w:rPr>
          <w:rFonts w:asciiTheme="majorHAnsi" w:hAnsiTheme="majorHAnsi" w:cstheme="majorHAnsi"/>
        </w:rPr>
        <w:t xml:space="preserve">Another </w:t>
      </w:r>
      <w:r w:rsidRPr="00DE65B6">
        <w:rPr>
          <w:rStyle w:val="StyleUnderline"/>
          <w:rFonts w:asciiTheme="majorHAnsi" w:hAnsiTheme="majorHAnsi" w:cstheme="majorHAnsi"/>
        </w:rPr>
        <w:t>important reminder that food is essential to national security was the United Nations Security Council unanimous adoption in 2018 of</w:t>
      </w:r>
      <w:hyperlink r:id="rId80" w:history="1">
        <w:r w:rsidRPr="00DE65B6">
          <w:rPr>
            <w:rStyle w:val="StyleUnderline"/>
            <w:rFonts w:asciiTheme="majorHAnsi" w:hAnsiTheme="majorHAnsi" w:cstheme="majorHAnsi"/>
          </w:rPr>
          <w:t> Resolution 2417</w:t>
        </w:r>
      </w:hyperlink>
      <w:r w:rsidRPr="00DE65B6">
        <w:rPr>
          <w:rStyle w:val="StyleUnderline"/>
          <w:rFonts w:asciiTheme="majorHAnsi" w:hAnsiTheme="majorHAnsi" w:cstheme="majorHAnsi"/>
        </w:rPr>
        <w:t>, which, for the first time in the council’s history, condemned starvation as a form of warfare</w:t>
      </w:r>
      <w:r w:rsidRPr="00DE65B6">
        <w:rPr>
          <w:rFonts w:asciiTheme="majorHAnsi" w:hAnsiTheme="majorHAnsi" w:cstheme="majorHAnsi"/>
        </w:rPr>
        <w:t>. Among other things, the resolution stated that armed conflict has both direct and indirect effects on access to food. The resolution further reaffirmed protections for civilians under international humanitarian law and the importance of securing access to food during conflict.</w:t>
      </w:r>
    </w:p>
    <w:p w14:paraId="4652A709" w14:textId="77777777" w:rsidR="00831109" w:rsidRPr="00DE65B6" w:rsidRDefault="00831109" w:rsidP="00831109">
      <w:pPr>
        <w:rPr>
          <w:rFonts w:asciiTheme="majorHAnsi" w:hAnsiTheme="majorHAnsi" w:cstheme="majorHAnsi"/>
        </w:rPr>
      </w:pPr>
      <w:r w:rsidRPr="00DE65B6">
        <w:rPr>
          <w:rFonts w:asciiTheme="majorHAnsi" w:hAnsiTheme="majorHAnsi" w:cstheme="majorHAnsi"/>
        </w:rPr>
        <w:t xml:space="preserve">A third development is the </w:t>
      </w:r>
      <w:r w:rsidRPr="00DE65B6">
        <w:rPr>
          <w:rStyle w:val="StyleUnderline"/>
          <w:rFonts w:asciiTheme="majorHAnsi" w:hAnsiTheme="majorHAnsi" w:cstheme="majorHAnsi"/>
        </w:rPr>
        <w:t>rise in the number of hungry people in the world</w:t>
      </w:r>
      <w:r w:rsidRPr="00DE65B6">
        <w:rPr>
          <w:rFonts w:asciiTheme="majorHAnsi" w:hAnsiTheme="majorHAnsi" w:cstheme="majorHAnsi"/>
        </w:rPr>
        <w:t xml:space="preserve">. A recent Intergovernmental Panel on Climate Change </w:t>
      </w:r>
      <w:r w:rsidRPr="00DE65B6">
        <w:rPr>
          <w:rStyle w:val="StyleUnderline"/>
          <w:rFonts w:asciiTheme="majorHAnsi" w:hAnsiTheme="majorHAnsi" w:cstheme="majorHAnsi"/>
        </w:rPr>
        <w:t>(IPCC) report</w:t>
      </w:r>
      <w:hyperlink r:id="rId81" w:history="1">
        <w:r w:rsidRPr="00DE65B6">
          <w:rPr>
            <w:rStyle w:val="StyleUnderline"/>
            <w:rFonts w:asciiTheme="majorHAnsi" w:hAnsiTheme="majorHAnsi" w:cstheme="majorHAnsi"/>
          </w:rPr>
          <w:t> showed</w:t>
        </w:r>
      </w:hyperlink>
      <w:r w:rsidRPr="00DE65B6">
        <w:rPr>
          <w:rStyle w:val="StyleUnderline"/>
          <w:rFonts w:asciiTheme="majorHAnsi" w:hAnsiTheme="majorHAnsi" w:cstheme="majorHAnsi"/>
        </w:rPr>
        <w:t xml:space="preserve"> that from 1961 to 2013, food supply per capita increased by more than 30 percent. However, in the last few years, </w:t>
      </w:r>
      <w:r w:rsidRPr="009651FA">
        <w:rPr>
          <w:rStyle w:val="StyleUnderline"/>
          <w:rFonts w:asciiTheme="majorHAnsi" w:hAnsiTheme="majorHAnsi" w:cstheme="majorHAnsi"/>
          <w:highlight w:val="green"/>
        </w:rPr>
        <w:t>more people have been going hungry</w:t>
      </w:r>
      <w:r w:rsidRPr="00DE65B6">
        <w:rPr>
          <w:rFonts w:asciiTheme="majorHAnsi" w:hAnsiTheme="majorHAnsi" w:cstheme="majorHAnsi"/>
        </w:rPr>
        <w:t>. The FAO’s annual report from July 2020</w:t>
      </w:r>
      <w:hyperlink r:id="rId82" w:history="1">
        <w:r w:rsidRPr="00DE65B6">
          <w:rPr>
            <w:rStyle w:val="Hyperlink"/>
            <w:rFonts w:asciiTheme="majorHAnsi" w:hAnsiTheme="majorHAnsi" w:cstheme="majorHAnsi"/>
          </w:rPr>
          <w:t> showed</w:t>
        </w:r>
      </w:hyperlink>
      <w:r w:rsidRPr="00DE65B6">
        <w:rPr>
          <w:rFonts w:asciiTheme="majorHAnsi" w:hAnsiTheme="majorHAnsi" w:cstheme="majorHAnsi"/>
        </w:rPr>
        <w:t> that about 690 million people are hungry—</w:t>
      </w:r>
      <w:r w:rsidRPr="00DE65B6">
        <w:rPr>
          <w:rStyle w:val="StyleUnderline"/>
          <w:rFonts w:asciiTheme="majorHAnsi" w:hAnsiTheme="majorHAnsi" w:cstheme="majorHAnsi"/>
        </w:rPr>
        <w:t>a rise of 10 million in one year and nearly 60 million in five years</w:t>
      </w:r>
      <w:r w:rsidRPr="00DE65B6">
        <w:rPr>
          <w:rFonts w:asciiTheme="majorHAnsi" w:hAnsiTheme="majorHAnsi" w:cstheme="majorHAnsi"/>
        </w:rPr>
        <w:t xml:space="preserve">. Additionally, according to the FAO report, </w:t>
      </w:r>
      <w:r w:rsidRPr="009651FA">
        <w:rPr>
          <w:rStyle w:val="StyleUnderline"/>
          <w:rFonts w:asciiTheme="majorHAnsi" w:hAnsiTheme="majorHAnsi" w:cstheme="majorHAnsi"/>
          <w:highlight w:val="green"/>
        </w:rPr>
        <w:t>in 2019</w:t>
      </w:r>
      <w:r w:rsidRPr="00DE65B6">
        <w:rPr>
          <w:rStyle w:val="StyleUnderline"/>
          <w:rFonts w:asciiTheme="majorHAnsi" w:hAnsiTheme="majorHAnsi" w:cstheme="majorHAnsi"/>
        </w:rPr>
        <w:t xml:space="preserve">, about </w:t>
      </w:r>
      <w:r w:rsidRPr="009651FA">
        <w:rPr>
          <w:rStyle w:val="StyleUnderline"/>
          <w:rFonts w:asciiTheme="majorHAnsi" w:hAnsiTheme="majorHAnsi" w:cstheme="majorHAnsi"/>
          <w:highlight w:val="green"/>
        </w:rPr>
        <w:t>2 billion people did not have</w:t>
      </w:r>
      <w:r w:rsidRPr="00DE65B6">
        <w:rPr>
          <w:rStyle w:val="StyleUnderline"/>
          <w:rFonts w:asciiTheme="majorHAnsi" w:hAnsiTheme="majorHAnsi" w:cstheme="majorHAnsi"/>
        </w:rPr>
        <w:t xml:space="preserve"> regular </w:t>
      </w:r>
      <w:r w:rsidRPr="009651FA">
        <w:rPr>
          <w:rStyle w:val="StyleUnderline"/>
          <w:rFonts w:asciiTheme="majorHAnsi" w:hAnsiTheme="majorHAnsi" w:cstheme="majorHAnsi"/>
          <w:highlight w:val="green"/>
        </w:rPr>
        <w:t>access to</w:t>
      </w:r>
      <w:r w:rsidRPr="00DE65B6">
        <w:rPr>
          <w:rStyle w:val="StyleUnderline"/>
          <w:rFonts w:asciiTheme="majorHAnsi" w:hAnsiTheme="majorHAnsi" w:cstheme="majorHAnsi"/>
        </w:rPr>
        <w:t xml:space="preserve"> safe, nutritious, and sufficient </w:t>
      </w:r>
      <w:r w:rsidRPr="009651FA">
        <w:rPr>
          <w:rStyle w:val="StyleUnderline"/>
          <w:rFonts w:asciiTheme="majorHAnsi" w:hAnsiTheme="majorHAnsi" w:cstheme="majorHAnsi"/>
          <w:highlight w:val="green"/>
        </w:rPr>
        <w:t>food</w:t>
      </w:r>
      <w:r w:rsidRPr="00DE65B6">
        <w:rPr>
          <w:rFonts w:asciiTheme="majorHAnsi" w:hAnsiTheme="majorHAnsi" w:cstheme="majorHAnsi"/>
        </w:rPr>
        <w:t>, and about 750 million faced severe food insecurity.</w:t>
      </w:r>
    </w:p>
    <w:p w14:paraId="6BDED32B" w14:textId="77777777" w:rsidR="00831109" w:rsidRPr="00DE65B6" w:rsidRDefault="00831109" w:rsidP="00831109">
      <w:pPr>
        <w:rPr>
          <w:rStyle w:val="StyleUnderline"/>
          <w:rFonts w:asciiTheme="majorHAnsi" w:hAnsiTheme="majorHAnsi" w:cstheme="majorHAnsi"/>
        </w:rPr>
      </w:pPr>
      <w:r w:rsidRPr="00DE65B6">
        <w:rPr>
          <w:rFonts w:asciiTheme="majorHAnsi" w:hAnsiTheme="majorHAnsi" w:cstheme="majorHAnsi"/>
        </w:rPr>
        <w:t xml:space="preserve">Finally, </w:t>
      </w:r>
      <w:r w:rsidRPr="00DE65B6">
        <w:rPr>
          <w:rStyle w:val="StyleUnderline"/>
          <w:rFonts w:asciiTheme="majorHAnsi" w:hAnsiTheme="majorHAnsi" w:cstheme="majorHAnsi"/>
        </w:rPr>
        <w:t xml:space="preserve">the coronavirus </w:t>
      </w:r>
      <w:r w:rsidRPr="009651FA">
        <w:rPr>
          <w:rStyle w:val="StyleUnderline"/>
          <w:rFonts w:asciiTheme="majorHAnsi" w:hAnsiTheme="majorHAnsi" w:cstheme="majorHAnsi"/>
          <w:highlight w:val="green"/>
        </w:rPr>
        <w:t>pandemic</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shown</w:t>
      </w:r>
      <w:r w:rsidRPr="00DE65B6">
        <w:rPr>
          <w:rStyle w:val="StyleUnderline"/>
          <w:rFonts w:asciiTheme="majorHAnsi" w:hAnsiTheme="majorHAnsi" w:cstheme="majorHAnsi"/>
        </w:rPr>
        <w:t xml:space="preserve">, at least initially, that </w:t>
      </w:r>
      <w:r w:rsidRPr="009651FA">
        <w:rPr>
          <w:rStyle w:val="StyleUnderline"/>
          <w:rFonts w:asciiTheme="majorHAnsi" w:hAnsiTheme="majorHAnsi" w:cstheme="majorHAnsi"/>
          <w:highlight w:val="green"/>
        </w:rPr>
        <w:t>food supply chains are more vulnerable</w:t>
      </w:r>
      <w:r w:rsidRPr="00DE65B6">
        <w:rPr>
          <w:rStyle w:val="StyleUnderline"/>
          <w:rFonts w:asciiTheme="majorHAnsi" w:hAnsiTheme="majorHAnsi" w:cstheme="majorHAnsi"/>
        </w:rPr>
        <w:t xml:space="preserve"> than many expected. The pandemic led to </w:t>
      </w:r>
      <w:r w:rsidRPr="009651FA">
        <w:rPr>
          <w:rStyle w:val="StyleUnderline"/>
          <w:rFonts w:asciiTheme="majorHAnsi" w:hAnsiTheme="majorHAnsi" w:cstheme="majorHAnsi"/>
          <w:highlight w:val="green"/>
        </w:rPr>
        <w:t>price fluctuations</w:t>
      </w:r>
      <w:r w:rsidRPr="00DE65B6">
        <w:rPr>
          <w:rStyle w:val="StyleUnderline"/>
          <w:rFonts w:asciiTheme="majorHAnsi" w:hAnsiTheme="majorHAnsi" w:cstheme="majorHAnsi"/>
        </w:rPr>
        <w:t xml:space="preserve"> that the United States, for instance, had not seen since the 1970s</w:t>
      </w:r>
      <w:r w:rsidRPr="00DE65B6">
        <w:rPr>
          <w:rFonts w:asciiTheme="majorHAnsi" w:hAnsiTheme="majorHAnsi" w:cstheme="majorHAnsi"/>
        </w:rPr>
        <w:t>. The Bureau of Labor Statistics</w:t>
      </w:r>
      <w:hyperlink r:id="rId83" w:history="1">
        <w:r w:rsidRPr="00DE65B6">
          <w:rPr>
            <w:rStyle w:val="Hyperlink"/>
            <w:rFonts w:asciiTheme="majorHAnsi" w:hAnsiTheme="majorHAnsi" w:cstheme="majorHAnsi"/>
          </w:rPr>
          <w:t> showed</w:t>
        </w:r>
      </w:hyperlink>
      <w:r w:rsidRPr="00DE65B6">
        <w:rPr>
          <w:rFonts w:asciiTheme="majorHAnsi" w:hAnsiTheme="majorHAnsi" w:cstheme="majorHAnsi"/>
        </w:rPr>
        <w:t xml:space="preserve"> that </w:t>
      </w:r>
      <w:r w:rsidRPr="00DE65B6">
        <w:rPr>
          <w:rStyle w:val="StyleUnderline"/>
          <w:rFonts w:asciiTheme="majorHAnsi" w:hAnsiTheme="majorHAnsi" w:cstheme="majorHAnsi"/>
        </w:rPr>
        <w:t xml:space="preserve">egg prices as measured by the producer price index </w:t>
      </w:r>
      <w:r w:rsidRPr="009651FA">
        <w:rPr>
          <w:rStyle w:val="StyleUnderline"/>
          <w:rFonts w:asciiTheme="majorHAnsi" w:hAnsiTheme="majorHAnsi" w:cstheme="majorHAnsi"/>
          <w:highlight w:val="green"/>
        </w:rPr>
        <w:t>increased</w:t>
      </w:r>
      <w:r w:rsidRPr="00DE65B6">
        <w:rPr>
          <w:rStyle w:val="StyleUnderline"/>
          <w:rFonts w:asciiTheme="majorHAnsi" w:hAnsiTheme="majorHAnsi" w:cstheme="majorHAnsi"/>
        </w:rPr>
        <w:t xml:space="preserve"> by more than </w:t>
      </w:r>
      <w:r w:rsidRPr="009651FA">
        <w:rPr>
          <w:rStyle w:val="StyleUnderline"/>
          <w:rFonts w:asciiTheme="majorHAnsi" w:hAnsiTheme="majorHAnsi" w:cstheme="majorHAnsi"/>
          <w:highlight w:val="green"/>
        </w:rPr>
        <w:t>50 percent</w:t>
      </w:r>
      <w:r w:rsidRPr="00DE65B6">
        <w:rPr>
          <w:rStyle w:val="StyleUnderline"/>
          <w:rFonts w:asciiTheme="majorHAnsi" w:hAnsiTheme="majorHAnsi" w:cstheme="majorHAnsi"/>
        </w:rPr>
        <w:t xml:space="preserve"> between February and April 2020, and then </w:t>
      </w:r>
      <w:r w:rsidRPr="009651FA">
        <w:rPr>
          <w:rStyle w:val="StyleUnderline"/>
          <w:rFonts w:asciiTheme="majorHAnsi" w:hAnsiTheme="majorHAnsi" w:cstheme="majorHAnsi"/>
          <w:highlight w:val="green"/>
        </w:rPr>
        <w:t>dropped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40</w:t>
      </w:r>
      <w:r w:rsidRPr="00DE65B6">
        <w:rPr>
          <w:rStyle w:val="StyleUnderline"/>
          <w:rFonts w:asciiTheme="majorHAnsi" w:hAnsiTheme="majorHAnsi" w:cstheme="majorHAnsi"/>
        </w:rPr>
        <w:t xml:space="preserve"> percent in May</w:t>
      </w:r>
      <w:r w:rsidRPr="00DE65B6">
        <w:rPr>
          <w:rFonts w:asciiTheme="majorHAnsi" w:hAnsiTheme="majorHAnsi" w:cstheme="majorHAnsi"/>
        </w:rPr>
        <w:t xml:space="preserve">. And the </w:t>
      </w:r>
      <w:r w:rsidRPr="009651FA">
        <w:rPr>
          <w:rStyle w:val="StyleUnderline"/>
          <w:rFonts w:asciiTheme="majorHAnsi" w:hAnsiTheme="majorHAnsi" w:cstheme="majorHAnsi"/>
          <w:highlight w:val="green"/>
        </w:rPr>
        <w:t>prices of</w:t>
      </w:r>
      <w:r w:rsidRPr="00DE65B6">
        <w:rPr>
          <w:rStyle w:val="StyleUnderline"/>
          <w:rFonts w:asciiTheme="majorHAnsi" w:hAnsiTheme="majorHAnsi" w:cstheme="majorHAnsi"/>
        </w:rPr>
        <w:t xml:space="preserve"> imported </w:t>
      </w:r>
      <w:r w:rsidRPr="009651FA">
        <w:rPr>
          <w:rStyle w:val="StyleUnderline"/>
          <w:rFonts w:asciiTheme="majorHAnsi" w:hAnsiTheme="majorHAnsi" w:cstheme="majorHAnsi"/>
          <w:highlight w:val="green"/>
        </w:rPr>
        <w:t>animal products</w:t>
      </w:r>
      <w:r w:rsidRPr="00DE65B6">
        <w:rPr>
          <w:rStyle w:val="StyleUnderline"/>
          <w:rFonts w:asciiTheme="majorHAnsi" w:hAnsiTheme="majorHAnsi" w:cstheme="majorHAnsi"/>
        </w:rPr>
        <w:t xml:space="preserve">, including meat and poultry, </w:t>
      </w:r>
      <w:r w:rsidRPr="009651FA">
        <w:rPr>
          <w:rStyle w:val="StyleUnderline"/>
          <w:rFonts w:asciiTheme="majorHAnsi" w:hAnsiTheme="majorHAnsi" w:cstheme="majorHAnsi"/>
          <w:highlight w:val="green"/>
        </w:rPr>
        <w:t>rose</w:t>
      </w:r>
      <w:r w:rsidRPr="00DE65B6">
        <w:rPr>
          <w:rStyle w:val="StyleUnderline"/>
          <w:rFonts w:asciiTheme="majorHAnsi" w:hAnsiTheme="majorHAnsi" w:cstheme="majorHAnsi"/>
        </w:rPr>
        <w:t xml:space="preserve"> by 20 percent between March and June 2020</w:t>
      </w:r>
      <w:r w:rsidRPr="00DE65B6">
        <w:rPr>
          <w:rFonts w:asciiTheme="majorHAnsi" w:hAnsiTheme="majorHAnsi" w:cstheme="majorHAnsi"/>
        </w:rPr>
        <w:t xml:space="preserve">. In December 2020, </w:t>
      </w:r>
      <w:r w:rsidRPr="00DE65B6">
        <w:rPr>
          <w:rStyle w:val="StyleUnderline"/>
          <w:rFonts w:asciiTheme="majorHAnsi" w:hAnsiTheme="majorHAnsi" w:cstheme="majorHAnsi"/>
        </w:rPr>
        <w:t xml:space="preserve">British supermarkets warned of potential </w:t>
      </w:r>
      <w:r w:rsidRPr="009651FA">
        <w:rPr>
          <w:rStyle w:val="StyleUnderline"/>
          <w:rFonts w:asciiTheme="majorHAnsi" w:hAnsiTheme="majorHAnsi" w:cstheme="majorHAnsi"/>
          <w:highlight w:val="green"/>
        </w:rPr>
        <w:t xml:space="preserve">shortage of fruit and </w:t>
      </w:r>
      <w:r w:rsidRPr="009651FA">
        <w:rPr>
          <w:rStyle w:val="StyleUnderline"/>
          <w:rFonts w:asciiTheme="majorHAnsi" w:hAnsiTheme="majorHAnsi" w:cstheme="majorHAnsi"/>
          <w:highlight w:val="green"/>
        </w:rPr>
        <w:lastRenderedPageBreak/>
        <w:t>vegetables</w:t>
      </w:r>
      <w:r w:rsidRPr="00DE65B6">
        <w:rPr>
          <w:rStyle w:val="StyleUnderline"/>
          <w:rFonts w:asciiTheme="majorHAnsi" w:hAnsiTheme="majorHAnsi" w:cstheme="majorHAnsi"/>
        </w:rPr>
        <w:t>, as France halted traffic across the Channel in response to reports about the COVID-19 mutation spreading in Britain</w:t>
      </w:r>
      <w:r w:rsidRPr="00DE65B6">
        <w:rPr>
          <w:rFonts w:asciiTheme="majorHAnsi" w:hAnsiTheme="majorHAnsi" w:cstheme="majorHAnsi"/>
        </w:rPr>
        <w:t xml:space="preserve">. Meanwhile, </w:t>
      </w:r>
      <w:r w:rsidRPr="009651FA">
        <w:rPr>
          <w:rStyle w:val="StyleUnderline"/>
          <w:rFonts w:asciiTheme="majorHAnsi" w:hAnsiTheme="majorHAnsi" w:cstheme="majorHAnsi"/>
          <w:highlight w:val="green"/>
        </w:rPr>
        <w:t>less developed countries</w:t>
      </w:r>
      <w:r w:rsidRPr="00DE65B6">
        <w:rPr>
          <w:rStyle w:val="StyleUnderline"/>
          <w:rFonts w:asciiTheme="majorHAnsi" w:hAnsiTheme="majorHAnsi" w:cstheme="majorHAnsi"/>
        </w:rPr>
        <w:t xml:space="preserve"> have </w:t>
      </w:r>
      <w:r w:rsidRPr="009651FA">
        <w:rPr>
          <w:rStyle w:val="StyleUnderline"/>
          <w:rFonts w:asciiTheme="majorHAnsi" w:hAnsiTheme="majorHAnsi" w:cstheme="majorHAnsi"/>
          <w:highlight w:val="green"/>
        </w:rPr>
        <w:t>experienced even sharper rises</w:t>
      </w:r>
      <w:r w:rsidRPr="00DE65B6">
        <w:rPr>
          <w:rStyle w:val="StyleUnderline"/>
          <w:rFonts w:asciiTheme="majorHAnsi" w:hAnsiTheme="majorHAnsi" w:cstheme="majorHAnsi"/>
        </w:rPr>
        <w:t xml:space="preserve"> in food prices. In </w:t>
      </w:r>
      <w:r w:rsidRPr="009651FA">
        <w:rPr>
          <w:rStyle w:val="StyleUnderline"/>
          <w:rFonts w:asciiTheme="majorHAnsi" w:hAnsiTheme="majorHAnsi" w:cstheme="majorHAnsi"/>
          <w:highlight w:val="green"/>
        </w:rPr>
        <w:t>South Sudan</w:t>
      </w:r>
      <w:r w:rsidRPr="00DE65B6">
        <w:rPr>
          <w:rStyle w:val="StyleUnderline"/>
          <w:rFonts w:asciiTheme="majorHAnsi" w:hAnsiTheme="majorHAnsi" w:cstheme="majorHAnsi"/>
        </w:rPr>
        <w:t xml:space="preserve">, for example, </w:t>
      </w:r>
      <w:r w:rsidRPr="009651FA">
        <w:rPr>
          <w:rStyle w:val="StyleUnderline"/>
          <w:rFonts w:asciiTheme="majorHAnsi" w:hAnsiTheme="majorHAnsi" w:cstheme="majorHAnsi"/>
          <w:highlight w:val="green"/>
        </w:rPr>
        <w:t>prices</w:t>
      </w:r>
      <w:r w:rsidRPr="00DE65B6">
        <w:rPr>
          <w:rStyle w:val="StyleUnderline"/>
          <w:rFonts w:asciiTheme="majorHAnsi" w:hAnsiTheme="majorHAnsi" w:cstheme="majorHAnsi"/>
        </w:rPr>
        <w:t xml:space="preserve"> of staples like wheat and cassava</w:t>
      </w:r>
      <w:hyperlink r:id="rId84" w:history="1">
        <w:r w:rsidRPr="00DE65B6">
          <w:rPr>
            <w:rStyle w:val="StyleUnderline"/>
            <w:rFonts w:asciiTheme="majorHAnsi" w:hAnsiTheme="majorHAnsi" w:cstheme="majorHAnsi"/>
          </w:rPr>
          <w:t xml:space="preserve"> have </w:t>
        </w:r>
        <w:r w:rsidRPr="009651FA">
          <w:rPr>
            <w:rStyle w:val="StyleUnderline"/>
            <w:rFonts w:asciiTheme="majorHAnsi" w:hAnsiTheme="majorHAnsi" w:cstheme="majorHAnsi"/>
            <w:highlight w:val="green"/>
          </w:rPr>
          <w:t>surged</w:t>
        </w:r>
      </w:hyperlink>
      <w:r w:rsidRPr="00DE65B6">
        <w:rPr>
          <w:rStyle w:val="StyleUnderline"/>
          <w:rFonts w:asciiTheme="majorHAnsi" w:hAnsiTheme="majorHAnsi" w:cstheme="majorHAnsi"/>
        </w:rPr>
        <w:t xml:space="preserve"> since February 2020 by </w:t>
      </w:r>
      <w:r w:rsidRPr="009651FA">
        <w:rPr>
          <w:rStyle w:val="StyleUnderline"/>
          <w:rFonts w:asciiTheme="majorHAnsi" w:hAnsiTheme="majorHAnsi" w:cstheme="majorHAnsi"/>
          <w:highlight w:val="green"/>
        </w:rPr>
        <w:t>62 percent</w:t>
      </w:r>
      <w:r w:rsidRPr="00DE65B6">
        <w:rPr>
          <w:rStyle w:val="StyleUnderline"/>
          <w:rFonts w:asciiTheme="majorHAnsi" w:hAnsiTheme="majorHAnsi" w:cstheme="majorHAnsi"/>
        </w:rPr>
        <w:t xml:space="preserve"> and 41 percent, respectively, and in </w:t>
      </w:r>
      <w:r w:rsidRPr="009651FA">
        <w:rPr>
          <w:rStyle w:val="StyleUnderline"/>
          <w:rFonts w:asciiTheme="majorHAnsi" w:hAnsiTheme="majorHAnsi" w:cstheme="majorHAnsi"/>
          <w:highlight w:val="green"/>
        </w:rPr>
        <w:t>Kenya</w:t>
      </w:r>
      <w:r w:rsidRPr="00DE65B6">
        <w:rPr>
          <w:rStyle w:val="StyleUnderline"/>
          <w:rFonts w:asciiTheme="majorHAnsi" w:hAnsiTheme="majorHAnsi" w:cstheme="majorHAnsi"/>
        </w:rPr>
        <w:t xml:space="preserve">, the price of maize has risen by </w:t>
      </w:r>
      <w:r w:rsidRPr="009651FA">
        <w:rPr>
          <w:rStyle w:val="StyleUnderline"/>
          <w:rFonts w:asciiTheme="majorHAnsi" w:hAnsiTheme="majorHAnsi" w:cstheme="majorHAnsi"/>
          <w:highlight w:val="green"/>
        </w:rPr>
        <w:t>60</w:t>
      </w:r>
      <w:r w:rsidRPr="00DE65B6">
        <w:rPr>
          <w:rStyle w:val="StyleUnderline"/>
          <w:rFonts w:asciiTheme="majorHAnsi" w:hAnsiTheme="majorHAnsi" w:cstheme="majorHAnsi"/>
        </w:rPr>
        <w:t xml:space="preserve"> percent since 2019. These </w:t>
      </w:r>
      <w:r w:rsidRPr="009651FA">
        <w:rPr>
          <w:rStyle w:val="StyleUnderline"/>
          <w:rFonts w:asciiTheme="majorHAnsi" w:hAnsiTheme="majorHAnsi" w:cstheme="majorHAnsi"/>
          <w:highlight w:val="green"/>
        </w:rPr>
        <w:t>increases in staple prices create</w:t>
      </w:r>
      <w:r w:rsidRPr="00DE65B6">
        <w:rPr>
          <w:rStyle w:val="StyleUnderline"/>
          <w:rFonts w:asciiTheme="majorHAnsi" w:hAnsiTheme="majorHAnsi" w:cstheme="majorHAnsi"/>
        </w:rPr>
        <w:t xml:space="preserve"> conditions for </w:t>
      </w:r>
      <w:r w:rsidRPr="009651FA">
        <w:rPr>
          <w:rStyle w:val="StyleUnderline"/>
          <w:rFonts w:asciiTheme="majorHAnsi" w:hAnsiTheme="majorHAnsi" w:cstheme="majorHAnsi"/>
          <w:highlight w:val="green"/>
        </w:rPr>
        <w:t>social instability</w:t>
      </w:r>
      <w:r w:rsidRPr="00DE65B6">
        <w:rPr>
          <w:rStyle w:val="StyleUnderline"/>
          <w:rFonts w:asciiTheme="majorHAnsi" w:hAnsiTheme="majorHAnsi" w:cstheme="majorHAnsi"/>
        </w:rPr>
        <w:t>.</w:t>
      </w:r>
    </w:p>
    <w:p w14:paraId="5E57FCB9" w14:textId="77777777" w:rsidR="00831109" w:rsidRPr="00DE65B6" w:rsidRDefault="00831109" w:rsidP="00831109">
      <w:pPr>
        <w:rPr>
          <w:rFonts w:asciiTheme="majorHAnsi" w:hAnsiTheme="majorHAnsi" w:cstheme="majorHAnsi"/>
        </w:rPr>
      </w:pPr>
      <w:r w:rsidRPr="00DE65B6">
        <w:rPr>
          <w:rFonts w:asciiTheme="majorHAnsi" w:hAnsiTheme="majorHAnsi" w:cstheme="majorHAnsi"/>
        </w:rPr>
        <w:t xml:space="preserve">Food-policy experts and international agencies such as the FAO are worried, but their concern is largely framed in terms of the pandemic’s impact on human nutrition and well-being. Yet we know that </w:t>
      </w:r>
      <w:r w:rsidRPr="00DE65B6">
        <w:rPr>
          <w:rStyle w:val="StyleUnderline"/>
          <w:rFonts w:asciiTheme="majorHAnsi" w:hAnsiTheme="majorHAnsi" w:cstheme="majorHAnsi"/>
        </w:rPr>
        <w:t xml:space="preserve">rising </w:t>
      </w:r>
      <w:r w:rsidRPr="009651FA">
        <w:rPr>
          <w:rStyle w:val="StyleUnderline"/>
          <w:rFonts w:asciiTheme="majorHAnsi" w:hAnsiTheme="majorHAnsi" w:cstheme="majorHAnsi"/>
          <w:highlight w:val="green"/>
        </w:rPr>
        <w:t>food insecurity can exacerbate</w:t>
      </w:r>
      <w:r w:rsidRPr="00DE65B6">
        <w:rPr>
          <w:rStyle w:val="StyleUnderline"/>
          <w:rFonts w:asciiTheme="majorHAnsi" w:hAnsiTheme="majorHAnsi" w:cstheme="majorHAnsi"/>
        </w:rPr>
        <w:t xml:space="preserve"> social and </w:t>
      </w:r>
      <w:r w:rsidRPr="009651FA">
        <w:rPr>
          <w:rStyle w:val="StyleUnderline"/>
          <w:rFonts w:asciiTheme="majorHAnsi" w:hAnsiTheme="majorHAnsi" w:cstheme="majorHAnsi"/>
          <w:highlight w:val="green"/>
        </w:rPr>
        <w:t>political instability</w:t>
      </w:r>
      <w:r w:rsidRPr="00DE65B6">
        <w:rPr>
          <w:rFonts w:asciiTheme="majorHAnsi" w:hAnsiTheme="majorHAnsi" w:cstheme="majorHAnsi"/>
        </w:rPr>
        <w:t xml:space="preserve">. Take, for instance, the </w:t>
      </w:r>
      <w:r w:rsidRPr="00DE65B6">
        <w:rPr>
          <w:rStyle w:val="StyleUnderline"/>
          <w:rFonts w:asciiTheme="majorHAnsi" w:hAnsiTheme="majorHAnsi" w:cstheme="majorHAnsi"/>
        </w:rPr>
        <w:t xml:space="preserve">sharp hikes in global food prices in 2007 and 2008 that led to street demonstrations and food </w:t>
      </w:r>
      <w:r w:rsidRPr="009651FA">
        <w:rPr>
          <w:rStyle w:val="StyleUnderline"/>
          <w:rFonts w:asciiTheme="majorHAnsi" w:hAnsiTheme="majorHAnsi" w:cstheme="majorHAnsi"/>
          <w:highlight w:val="green"/>
        </w:rPr>
        <w:t>riots in more than 40 countries</w:t>
      </w:r>
      <w:r w:rsidRPr="00DE65B6">
        <w:rPr>
          <w:rFonts w:asciiTheme="majorHAnsi" w:hAnsiTheme="majorHAnsi" w:cstheme="majorHAnsi"/>
        </w:rPr>
        <w:t>. Or the food price index of the FAO</w:t>
      </w:r>
      <w:hyperlink r:id="rId85" w:history="1">
        <w:r w:rsidRPr="00DE65B6">
          <w:rPr>
            <w:rStyle w:val="Hyperlink"/>
            <w:rFonts w:asciiTheme="majorHAnsi" w:hAnsiTheme="majorHAnsi" w:cstheme="majorHAnsi"/>
          </w:rPr>
          <w:t> reaching a historic peak</w:t>
        </w:r>
      </w:hyperlink>
      <w:r w:rsidRPr="00DE65B6">
        <w:rPr>
          <w:rFonts w:asciiTheme="majorHAnsi" w:hAnsiTheme="majorHAnsi" w:cstheme="majorHAnsi"/>
        </w:rPr>
        <w:t xml:space="preserve"> in 2011, which might have contributed to the Arab Spring, where </w:t>
      </w:r>
      <w:r w:rsidRPr="00DE65B6">
        <w:rPr>
          <w:rStyle w:val="StyleUnderline"/>
          <w:rFonts w:asciiTheme="majorHAnsi" w:hAnsiTheme="majorHAnsi" w:cstheme="majorHAnsi"/>
        </w:rPr>
        <w:t>starvation was</w:t>
      </w:r>
      <w:hyperlink r:id="rId86" w:history="1">
        <w:r w:rsidRPr="00DE65B6">
          <w:rPr>
            <w:rStyle w:val="StyleUnderline"/>
            <w:rFonts w:asciiTheme="majorHAnsi" w:hAnsiTheme="majorHAnsi" w:cstheme="majorHAnsi"/>
          </w:rPr>
          <w:t> used by warring parties</w:t>
        </w:r>
      </w:hyperlink>
      <w:r w:rsidRPr="00DE65B6">
        <w:rPr>
          <w:rStyle w:val="StyleUnderline"/>
          <w:rFonts w:asciiTheme="majorHAnsi" w:hAnsiTheme="majorHAnsi" w:cstheme="majorHAnsi"/>
        </w:rPr>
        <w:t> (mostly the Assad regime) to occupy territory and for social control</w:t>
      </w:r>
      <w:r w:rsidRPr="00DE65B6">
        <w:rPr>
          <w:rFonts w:asciiTheme="majorHAnsi" w:hAnsiTheme="majorHAnsi" w:cstheme="majorHAnsi"/>
        </w:rPr>
        <w:t xml:space="preserve">. Overall, </w:t>
      </w:r>
      <w:r w:rsidRPr="00DE65B6">
        <w:rPr>
          <w:rStyle w:val="StyleUnderline"/>
          <w:rFonts w:asciiTheme="majorHAnsi" w:hAnsiTheme="majorHAnsi" w:cstheme="majorHAnsi"/>
        </w:rPr>
        <w:t xml:space="preserve">food insecurity can lead to the collapse of social trust, the </w:t>
      </w:r>
      <w:r w:rsidRPr="009651FA">
        <w:rPr>
          <w:rStyle w:val="StyleUnderline"/>
          <w:rFonts w:asciiTheme="majorHAnsi" w:hAnsiTheme="majorHAnsi" w:cstheme="majorHAnsi"/>
          <w:highlight w:val="green"/>
        </w:rPr>
        <w:t>devastation of local economies</w:t>
      </w:r>
      <w:r w:rsidRPr="00DE65B6">
        <w:rPr>
          <w:rStyle w:val="StyleUnderline"/>
          <w:rFonts w:asciiTheme="majorHAnsi" w:hAnsiTheme="majorHAnsi" w:cstheme="majorHAnsi"/>
        </w:rPr>
        <w:t xml:space="preserve">, displacement, and </w:t>
      </w:r>
      <w:r w:rsidRPr="009651FA">
        <w:rPr>
          <w:rStyle w:val="StyleUnderline"/>
          <w:rFonts w:asciiTheme="majorHAnsi" w:hAnsiTheme="majorHAnsi" w:cstheme="majorHAnsi"/>
          <w:highlight w:val="green"/>
        </w:rPr>
        <w:t>worsening conditions for refugees</w:t>
      </w:r>
      <w:r w:rsidRPr="00DE65B6">
        <w:rPr>
          <w:rFonts w:asciiTheme="majorHAnsi" w:hAnsiTheme="majorHAnsi" w:cstheme="majorHAnsi"/>
        </w:rPr>
        <w:t>.</w:t>
      </w:r>
    </w:p>
    <w:p w14:paraId="708738D2" w14:textId="77777777" w:rsidR="00831109" w:rsidRPr="00DE65B6" w:rsidRDefault="00831109" w:rsidP="00831109">
      <w:pPr>
        <w:rPr>
          <w:rStyle w:val="StyleUnderline"/>
          <w:rFonts w:asciiTheme="majorHAnsi" w:hAnsiTheme="majorHAnsi" w:cstheme="majorHAnsi"/>
        </w:rPr>
      </w:pPr>
      <w:r w:rsidRPr="00DE65B6">
        <w:rPr>
          <w:rFonts w:asciiTheme="majorHAnsi" w:hAnsiTheme="majorHAnsi" w:cstheme="majorHAnsi"/>
        </w:rPr>
        <w:t xml:space="preserve">Already, </w:t>
      </w:r>
      <w:r w:rsidRPr="00DE65B6">
        <w:rPr>
          <w:rStyle w:val="StyleUnderline"/>
          <w:rFonts w:asciiTheme="majorHAnsi" w:hAnsiTheme="majorHAnsi" w:cstheme="majorHAnsi"/>
        </w:rPr>
        <w:t xml:space="preserve">COVID-19-related food shortages and economic distress have generated </w:t>
      </w:r>
      <w:r w:rsidRPr="009651FA">
        <w:rPr>
          <w:rStyle w:val="StyleUnderline"/>
          <w:rFonts w:asciiTheme="majorHAnsi" w:hAnsiTheme="majorHAnsi" w:cstheme="majorHAnsi"/>
          <w:highlight w:val="green"/>
        </w:rPr>
        <w:t>social unrest</w:t>
      </w:r>
      <w:r w:rsidRPr="00DE65B6">
        <w:rPr>
          <w:rStyle w:val="StyleUnderline"/>
          <w:rFonts w:asciiTheme="majorHAnsi" w:hAnsiTheme="majorHAnsi" w:cstheme="majorHAnsi"/>
        </w:rPr>
        <w:t>. In Kenya, increasing desperation contributed to</w:t>
      </w:r>
      <w:hyperlink r:id="rId87" w:history="1">
        <w:r w:rsidRPr="00DE65B6">
          <w:rPr>
            <w:rStyle w:val="StyleUnderline"/>
            <w:rFonts w:asciiTheme="majorHAnsi" w:hAnsiTheme="majorHAnsi" w:cstheme="majorHAnsi"/>
          </w:rPr>
          <w:t> </w:t>
        </w:r>
        <w:r w:rsidRPr="009651FA">
          <w:rPr>
            <w:rStyle w:val="StyleUnderline"/>
            <w:rFonts w:asciiTheme="majorHAnsi" w:hAnsiTheme="majorHAnsi" w:cstheme="majorHAnsi"/>
            <w:highlight w:val="green"/>
          </w:rPr>
          <w:t>stampedes</w:t>
        </w:r>
        <w:r w:rsidRPr="00DE65B6">
          <w:rPr>
            <w:rStyle w:val="StyleUnderline"/>
            <w:rFonts w:asciiTheme="majorHAnsi" w:hAnsiTheme="majorHAnsi" w:cstheme="majorHAnsi"/>
          </w:rPr>
          <w:t xml:space="preserve"> in Nairobi</w:t>
        </w:r>
      </w:hyperlink>
      <w:r w:rsidRPr="00DE65B6">
        <w:rPr>
          <w:rStyle w:val="StyleUnderline"/>
          <w:rFonts w:asciiTheme="majorHAnsi" w:hAnsiTheme="majorHAnsi" w:cstheme="majorHAnsi"/>
        </w:rPr>
        <w:t> during a food giveaway in April 2020, leaving two dead and many injured. In Bangladesh, thousands of unpaid garment workers</w:t>
      </w:r>
      <w:hyperlink r:id="rId88" w:history="1">
        <w:r w:rsidRPr="00DE65B6">
          <w:rPr>
            <w:rStyle w:val="StyleUnderline"/>
            <w:rFonts w:asciiTheme="majorHAnsi" w:hAnsiTheme="majorHAnsi" w:cstheme="majorHAnsi"/>
          </w:rPr>
          <w:t> </w:t>
        </w:r>
        <w:r w:rsidRPr="009651FA">
          <w:rPr>
            <w:rStyle w:val="StyleUnderline"/>
            <w:rFonts w:asciiTheme="majorHAnsi" w:hAnsiTheme="majorHAnsi" w:cstheme="majorHAnsi"/>
            <w:highlight w:val="green"/>
          </w:rPr>
          <w:t>blocked roads</w:t>
        </w:r>
        <w:r w:rsidRPr="00DE65B6">
          <w:rPr>
            <w:rStyle w:val="StyleUnderline"/>
            <w:rFonts w:asciiTheme="majorHAnsi" w:hAnsiTheme="majorHAnsi" w:cstheme="majorHAnsi"/>
          </w:rPr>
          <w:t xml:space="preserve"> in Dhaka</w:t>
        </w:r>
      </w:hyperlink>
      <w:r w:rsidRPr="00DE65B6">
        <w:rPr>
          <w:rStyle w:val="StyleUnderline"/>
          <w:rFonts w:asciiTheme="majorHAnsi" w:hAnsiTheme="majorHAnsi" w:cstheme="majorHAnsi"/>
        </w:rPr>
        <w:t> and demanded wages in April 2020, saying they would rather risk infection than go without sufficient food</w:t>
      </w:r>
      <w:r w:rsidRPr="00DE65B6">
        <w:rPr>
          <w:rFonts w:asciiTheme="majorHAnsi" w:hAnsiTheme="majorHAnsi" w:cstheme="majorHAnsi"/>
        </w:rPr>
        <w:t xml:space="preserve">. Rising hunger amid the pandemic also sets the stage for the politicization of critical humanitarian assistance. </w:t>
      </w:r>
      <w:r w:rsidRPr="00DE65B6">
        <w:rPr>
          <w:rStyle w:val="StyleUnderline"/>
          <w:rFonts w:asciiTheme="majorHAnsi" w:hAnsiTheme="majorHAnsi" w:cstheme="majorHAnsi"/>
        </w:rPr>
        <w:t>Nongovernmental organizations in Zimbabwe, for instance, have</w:t>
      </w:r>
      <w:hyperlink r:id="rId89" w:history="1">
        <w:r w:rsidRPr="00DE65B6">
          <w:rPr>
            <w:rStyle w:val="StyleUnderline"/>
            <w:rFonts w:asciiTheme="majorHAnsi" w:hAnsiTheme="majorHAnsi" w:cstheme="majorHAnsi"/>
          </w:rPr>
          <w:t> reported</w:t>
        </w:r>
      </w:hyperlink>
      <w:r w:rsidRPr="00DE65B6">
        <w:rPr>
          <w:rStyle w:val="StyleUnderline"/>
          <w:rFonts w:asciiTheme="majorHAnsi" w:hAnsiTheme="majorHAnsi" w:cstheme="majorHAnsi"/>
        </w:rPr>
        <w:t> that the ruling party is using the government food distribution amid COVID-19 lockdowns to shore up support by supplying only to its affiliates, while also</w:t>
      </w:r>
      <w:hyperlink r:id="rId90" w:history="1">
        <w:r w:rsidRPr="00DE65B6">
          <w:rPr>
            <w:rStyle w:val="StyleUnderline"/>
            <w:rFonts w:asciiTheme="majorHAnsi" w:hAnsiTheme="majorHAnsi" w:cstheme="majorHAnsi"/>
          </w:rPr>
          <w:t> preventing the opposition</w:t>
        </w:r>
      </w:hyperlink>
      <w:r w:rsidRPr="00DE65B6">
        <w:rPr>
          <w:rStyle w:val="StyleUnderline"/>
          <w:rFonts w:asciiTheme="majorHAnsi" w:hAnsiTheme="majorHAnsi" w:cstheme="majorHAnsi"/>
        </w:rPr>
        <w:t> from distributing food.</w:t>
      </w:r>
    </w:p>
    <w:p w14:paraId="0E9BB48C" w14:textId="77777777" w:rsidR="00831109" w:rsidRPr="00DE65B6" w:rsidRDefault="00831109" w:rsidP="00831109">
      <w:pPr>
        <w:rPr>
          <w:rFonts w:asciiTheme="majorHAnsi" w:hAnsiTheme="majorHAnsi" w:cstheme="majorHAnsi"/>
        </w:rPr>
      </w:pPr>
    </w:p>
    <w:p w14:paraId="066A13D6" w14:textId="77777777" w:rsidR="00831109" w:rsidRPr="00DE65B6" w:rsidRDefault="00831109" w:rsidP="00831109">
      <w:pPr>
        <w:pStyle w:val="Heading4"/>
        <w:spacing w:before="0"/>
        <w:rPr>
          <w:rFonts w:asciiTheme="majorHAnsi" w:hAnsiTheme="majorHAnsi" w:cstheme="majorHAnsi"/>
        </w:rPr>
      </w:pPr>
      <w:r w:rsidRPr="00DE65B6">
        <w:rPr>
          <w:rFonts w:asciiTheme="majorHAnsi" w:hAnsiTheme="majorHAnsi" w:cstheme="majorHAnsi"/>
        </w:rPr>
        <w:t xml:space="preserve">Food insecurity leads to nuclear war – extinction </w:t>
      </w:r>
    </w:p>
    <w:p w14:paraId="2E87BC54" w14:textId="77777777" w:rsidR="00831109" w:rsidRPr="00DE65B6" w:rsidRDefault="00831109" w:rsidP="00831109">
      <w:pPr>
        <w:rPr>
          <w:rStyle w:val="Style13ptBold"/>
          <w:rFonts w:asciiTheme="majorHAnsi" w:hAnsiTheme="majorHAnsi" w:cstheme="majorHAnsi"/>
          <w:b w:val="0"/>
          <w:bCs/>
        </w:rPr>
      </w:pPr>
      <w:r w:rsidRPr="00DE65B6">
        <w:rPr>
          <w:rStyle w:val="StyleUnderline"/>
          <w:rFonts w:asciiTheme="majorHAnsi" w:hAnsiTheme="majorHAnsi" w:cstheme="majorHAnsi"/>
        </w:rPr>
        <w:t>Cribb 19</w:t>
      </w:r>
      <w:r w:rsidRPr="00DE65B6">
        <w:rPr>
          <w:rFonts w:asciiTheme="majorHAnsi" w:hAnsiTheme="majorHAnsi" w:cstheme="majorHAnsi"/>
        </w:rPr>
        <w:t xml:space="preserve"> [Julian Cribb, distinguished science writer with more than thirty awards for journalism, October 3, 2019. “Food or War.” Cambridge University Press. https://www.cambridge.org/core/books/food-or-war/2D6F728A71C0BFEA0CEC85897066DCAF]</w:t>
      </w:r>
    </w:p>
    <w:p w14:paraId="2850B636" w14:textId="77777777" w:rsidR="00831109" w:rsidRPr="00DE65B6" w:rsidRDefault="00831109" w:rsidP="00831109">
      <w:pPr>
        <w:rPr>
          <w:rFonts w:asciiTheme="majorHAnsi" w:hAnsiTheme="majorHAnsi" w:cstheme="majorHAnsi"/>
        </w:rPr>
      </w:pPr>
      <w:r w:rsidRPr="00DE65B6">
        <w:rPr>
          <w:rFonts w:asciiTheme="majorHAnsi" w:hAnsiTheme="majorHAnsi" w:cstheme="majorHAnsi"/>
        </w:rPr>
        <w:t xml:space="preserve">Although actual numbers of warheads have continued to fall from its peak of 70,000 weapons in the mid 1980s, </w:t>
      </w:r>
      <w:r w:rsidRPr="00DE65B6">
        <w:rPr>
          <w:rStyle w:val="StyleUnderline"/>
          <w:rFonts w:asciiTheme="majorHAnsi" w:hAnsiTheme="majorHAnsi" w:cstheme="majorHAnsi"/>
        </w:rPr>
        <w:t>scientists argue the danger of nuclear conflict in fact increased in the first two decades of the twenty first century</w:t>
      </w:r>
      <w:r w:rsidRPr="00DE65B6">
        <w:rPr>
          <w:rFonts w:asciiTheme="majorHAnsi" w:hAnsiTheme="majorHAnsi" w:cstheme="majorHAnsi"/>
        </w:rPr>
        <w:t xml:space="preserve">. This was due to the </w:t>
      </w:r>
      <w:proofErr w:type="spellStart"/>
      <w:r w:rsidRPr="00DE65B6">
        <w:rPr>
          <w:rFonts w:asciiTheme="majorHAnsi" w:hAnsiTheme="majorHAnsi" w:cstheme="majorHAnsi"/>
        </w:rPr>
        <w:t>modernisation</w:t>
      </w:r>
      <w:proofErr w:type="spellEnd"/>
      <w:r w:rsidRPr="00DE65B6">
        <w:rPr>
          <w:rFonts w:asciiTheme="majorHAnsi" w:hAnsiTheme="majorHAnsi" w:cstheme="majorHAnsi"/>
        </w:rPr>
        <w:t xml:space="preserve"> of existing stockpiles, the adoption of dangerous new technologies such as robot delivery systems, hypersonic missiles, artificial intelligence and electronic warfare, and the continuing leakage of nuclear materials and knowhow to nonnuclear nations and potential terrorist </w:t>
      </w:r>
      <w:proofErr w:type="spellStart"/>
      <w:r w:rsidRPr="00DE65B6">
        <w:rPr>
          <w:rFonts w:asciiTheme="majorHAnsi" w:hAnsiTheme="majorHAnsi" w:cstheme="majorHAnsi"/>
        </w:rPr>
        <w:t>organisations</w:t>
      </w:r>
      <w:proofErr w:type="spellEnd"/>
      <w:r w:rsidRPr="00DE65B6">
        <w:rPr>
          <w:rFonts w:asciiTheme="majorHAnsi" w:hAnsiTheme="majorHAnsi" w:cstheme="majorHAnsi"/>
        </w:rPr>
        <w:t xml:space="preserve">. In early 2018 the hands of the </w:t>
      </w:r>
      <w:proofErr w:type="gramStart"/>
      <w:r w:rsidRPr="00DE65B6">
        <w:rPr>
          <w:rFonts w:asciiTheme="majorHAnsi" w:hAnsiTheme="majorHAnsi" w:cstheme="majorHAnsi"/>
        </w:rPr>
        <w:t>‘ Doomsday</w:t>
      </w:r>
      <w:proofErr w:type="gramEnd"/>
      <w:r w:rsidRPr="00DE65B6">
        <w:rPr>
          <w:rFonts w:asciiTheme="majorHAnsi" w:hAnsiTheme="majorHAnsi" w:cstheme="majorHAnsi"/>
        </w:rPr>
        <w:t xml:space="preserve"> Clock ’ , maintained by the Bulletin of the Atomic Scientists, were re-set at two minutes to midnight, the highest risk to humanity that it has ever shown since the clock was introduced in 1953. This was due not only to the state of the world ’s nuclear arsenal, but also to irresponsible language by world leaders, the growing use of social media to </w:t>
      </w:r>
      <w:proofErr w:type="spellStart"/>
      <w:r w:rsidRPr="00DE65B6">
        <w:rPr>
          <w:rFonts w:asciiTheme="majorHAnsi" w:hAnsiTheme="majorHAnsi" w:cstheme="majorHAnsi"/>
        </w:rPr>
        <w:t>destabilise</w:t>
      </w:r>
      <w:proofErr w:type="spellEnd"/>
      <w:r w:rsidRPr="00DE65B6">
        <w:rPr>
          <w:rFonts w:asciiTheme="majorHAnsi" w:hAnsiTheme="majorHAnsi" w:cstheme="majorHAnsi"/>
        </w:rPr>
        <w:t xml:space="preserve"> rival regimes, and to the rising threat of uncontrolled climate change (see below). 12 In an historic moment on 17 July 2017, 122 nations voted in the UN for </w:t>
      </w:r>
      <w:r w:rsidRPr="00DE65B6">
        <w:rPr>
          <w:rFonts w:asciiTheme="majorHAnsi" w:hAnsiTheme="majorHAnsi" w:cstheme="majorHAnsi"/>
        </w:rPr>
        <w:lastRenderedPageBreak/>
        <w:t xml:space="preserve">the first time ever in </w:t>
      </w:r>
      <w:proofErr w:type="spellStart"/>
      <w:r w:rsidRPr="00DE65B6">
        <w:rPr>
          <w:rFonts w:asciiTheme="majorHAnsi" w:hAnsiTheme="majorHAnsi" w:cstheme="majorHAnsi"/>
        </w:rPr>
        <w:t>favour</w:t>
      </w:r>
      <w:proofErr w:type="spellEnd"/>
      <w:r w:rsidRPr="00DE65B6">
        <w:rPr>
          <w:rFonts w:asciiTheme="majorHAnsi" w:hAnsiTheme="majorHAnsi" w:cstheme="majorHAnsi"/>
        </w:rPr>
        <w:t xml:space="preserve"> of a treaty banning all nuclear weapons. This called for comprehensive prohibition of </w:t>
      </w:r>
      <w:proofErr w:type="gramStart"/>
      <w:r w:rsidRPr="00DE65B6">
        <w:rPr>
          <w:rFonts w:asciiTheme="majorHAnsi" w:hAnsiTheme="majorHAnsi" w:cstheme="majorHAnsi"/>
        </w:rPr>
        <w:t>“ a</w:t>
      </w:r>
      <w:proofErr w:type="gramEnd"/>
      <w:r w:rsidRPr="00DE65B6">
        <w:rPr>
          <w:rFonts w:asciiTheme="majorHAnsi" w:hAnsiTheme="majorHAnsi" w:cstheme="majorHAnsi"/>
        </w:rPr>
        <w:t xml:space="preserve">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DE65B6">
        <w:rPr>
          <w:rStyle w:val="StyleUnderline"/>
          <w:rFonts w:asciiTheme="majorHAnsi" w:hAnsiTheme="majorHAnsi" w:cstheme="majorHAnsi"/>
        </w:rPr>
        <w:t xml:space="preserve">if </w:t>
      </w:r>
      <w:r w:rsidRPr="009651FA">
        <w:rPr>
          <w:rStyle w:val="Emphasis"/>
          <w:rFonts w:asciiTheme="majorHAnsi" w:hAnsiTheme="majorHAnsi" w:cstheme="majorHAnsi"/>
          <w:highlight w:val="green"/>
        </w:rPr>
        <w:t>humanity</w:t>
      </w:r>
      <w:r w:rsidRPr="00DE65B6">
        <w:rPr>
          <w:rStyle w:val="StyleUnderline"/>
          <w:rFonts w:asciiTheme="majorHAnsi" w:hAnsiTheme="majorHAnsi" w:cstheme="majorHAnsi"/>
        </w:rPr>
        <w:t xml:space="preserve"> is to be </w:t>
      </w:r>
      <w:r w:rsidRPr="009651FA">
        <w:rPr>
          <w:rStyle w:val="StyleUnderline"/>
          <w:rFonts w:asciiTheme="majorHAnsi" w:hAnsiTheme="majorHAnsi" w:cstheme="majorHAnsi"/>
          <w:highlight w:val="green"/>
        </w:rPr>
        <w:t>wiped out</w:t>
      </w:r>
      <w:r w:rsidRPr="00DE65B6">
        <w:rPr>
          <w:rStyle w:val="StyleUnderline"/>
          <w:rFonts w:asciiTheme="majorHAnsi" w:hAnsiTheme="majorHAnsi" w:cstheme="majorHAnsi"/>
        </w:rPr>
        <w:t xml:space="preserve">, it will most likely be </w:t>
      </w:r>
      <w:r w:rsidRPr="009651FA">
        <w:rPr>
          <w:rStyle w:val="StyleUnderline"/>
          <w:rFonts w:asciiTheme="majorHAnsi" w:hAnsiTheme="majorHAnsi" w:cstheme="majorHAnsi"/>
          <w:highlight w:val="green"/>
        </w:rPr>
        <w:t>as a result of</w:t>
      </w:r>
      <w:r w:rsidRPr="00DE65B6">
        <w:rPr>
          <w:rStyle w:val="StyleUnderline"/>
          <w:rFonts w:asciiTheme="majorHAnsi" w:hAnsiTheme="majorHAnsi" w:cstheme="majorHAnsi"/>
        </w:rPr>
        <w:t xml:space="preserve"> an </w:t>
      </w:r>
      <w:r w:rsidRPr="009651FA">
        <w:rPr>
          <w:rStyle w:val="StyleUnderline"/>
          <w:rFonts w:asciiTheme="majorHAnsi" w:hAnsiTheme="majorHAnsi" w:cstheme="majorHAnsi"/>
          <w:highlight w:val="green"/>
        </w:rPr>
        <w:t>atomic conflict</w:t>
      </w:r>
      <w:r w:rsidRPr="00DE65B6">
        <w:rPr>
          <w:rStyle w:val="StyleUnderline"/>
          <w:rFonts w:asciiTheme="majorHAnsi" w:hAnsiTheme="majorHAnsi" w:cstheme="majorHAnsi"/>
        </w:rPr>
        <w:t xml:space="preserve"> between nations</w:t>
      </w:r>
      <w:r w:rsidRPr="00DE65B6">
        <w:rPr>
          <w:rFonts w:asciiTheme="majorHAnsi" w:hAnsiTheme="majorHAnsi" w:cstheme="majorHAnsi"/>
        </w:rPr>
        <w:t>. It follows from this that, if the world is to be made safe from such a fate it will need to get rid of nations as a structure of human self-</w:t>
      </w:r>
      <w:proofErr w:type="spellStart"/>
      <w:r w:rsidRPr="00DE65B6">
        <w:rPr>
          <w:rFonts w:asciiTheme="majorHAnsi" w:hAnsiTheme="majorHAnsi" w:cstheme="majorHAnsi"/>
        </w:rPr>
        <w:t>organisation</w:t>
      </w:r>
      <w:proofErr w:type="spellEnd"/>
      <w:r w:rsidRPr="00DE65B6">
        <w:rPr>
          <w:rFonts w:asciiTheme="majorHAnsi" w:hAnsiTheme="majorHAnsi" w:cstheme="majorHAnsi"/>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DE65B6">
        <w:rPr>
          <w:rStyle w:val="StyleUnderline"/>
          <w:rFonts w:asciiTheme="majorHAnsi" w:hAnsiTheme="majorHAnsi" w:cstheme="majorHAnsi"/>
        </w:rPr>
        <w:t xml:space="preserve">Although there may </w:t>
      </w:r>
      <w:r w:rsidRPr="00DE65B6">
        <w:rPr>
          <w:rStyle w:val="Emphasis"/>
          <w:rFonts w:asciiTheme="majorHAnsi" w:hAnsiTheme="majorHAnsi" w:cstheme="majorHAnsi"/>
        </w:rPr>
        <w:t xml:space="preserve">at first glance </w:t>
      </w:r>
      <w:r w:rsidRPr="00DE65B6">
        <w:rPr>
          <w:rStyle w:val="StyleUnderline"/>
          <w:rFonts w:asciiTheme="majorHAnsi" w:hAnsiTheme="majorHAnsi" w:cstheme="majorHAnsi"/>
        </w:rPr>
        <w:t>appear to be no close linkage between weapons of mass destruction and food</w:t>
      </w:r>
      <w:r w:rsidRPr="00DE65B6">
        <w:rPr>
          <w:rFonts w:asciiTheme="majorHAnsi" w:hAnsiTheme="majorHAnsi" w:cstheme="majorHAnsi"/>
        </w:rPr>
        <w:t xml:space="preserve">, in the twenty first century </w:t>
      </w:r>
      <w:r w:rsidRPr="009651FA">
        <w:rPr>
          <w:rStyle w:val="StyleUnderline"/>
          <w:rFonts w:asciiTheme="majorHAnsi" w:hAnsiTheme="majorHAnsi" w:cstheme="majorHAnsi"/>
          <w:highlight w:val="green"/>
        </w:rPr>
        <w:t>with</w:t>
      </w:r>
      <w:r w:rsidRPr="00DE65B6">
        <w:rPr>
          <w:rStyle w:val="StyleUnderline"/>
          <w:rFonts w:asciiTheme="majorHAnsi" w:hAnsiTheme="majorHAnsi" w:cstheme="majorHAnsi"/>
        </w:rPr>
        <w:t xml:space="preserve"> world </w:t>
      </w:r>
      <w:r w:rsidRPr="009651FA">
        <w:rPr>
          <w:rStyle w:val="StyleUnderline"/>
          <w:rFonts w:asciiTheme="majorHAnsi" w:hAnsiTheme="majorHAnsi" w:cstheme="majorHAnsi"/>
          <w:highlight w:val="green"/>
        </w:rPr>
        <w:t>resources of food</w:t>
      </w:r>
      <w:r w:rsidRPr="00DE65B6">
        <w:rPr>
          <w:rStyle w:val="StyleUnderline"/>
          <w:rFonts w:asciiTheme="majorHAnsi" w:hAnsiTheme="majorHAnsi" w:cstheme="majorHAnsi"/>
        </w:rPr>
        <w:t xml:space="preserve">, land and water </w:t>
      </w:r>
      <w:r w:rsidRPr="009651FA">
        <w:rPr>
          <w:rStyle w:val="StyleUnderline"/>
          <w:rFonts w:asciiTheme="majorHAnsi" w:hAnsiTheme="majorHAnsi" w:cstheme="majorHAnsi"/>
          <w:highlight w:val="green"/>
        </w:rPr>
        <w:t>under growing stress, nothing can be ruled out</w:t>
      </w:r>
      <w:r w:rsidRPr="00DE65B6">
        <w:rPr>
          <w:rFonts w:asciiTheme="majorHAnsi" w:hAnsiTheme="majorHAnsi" w:cstheme="majorHAnsi"/>
        </w:rPr>
        <w:t xml:space="preserve">. Indeed, </w:t>
      </w:r>
      <w:r w:rsidRPr="009651FA">
        <w:rPr>
          <w:rStyle w:val="Emphasis"/>
          <w:rFonts w:asciiTheme="majorHAnsi" w:hAnsiTheme="majorHAnsi" w:cstheme="majorHAnsi"/>
          <w:highlight w:val="green"/>
        </w:rPr>
        <w:t>chemical weapons</w:t>
      </w:r>
      <w:r w:rsidRPr="00DE65B6">
        <w:rPr>
          <w:rStyle w:val="StyleUnderline"/>
          <w:rFonts w:asciiTheme="majorHAnsi" w:hAnsiTheme="majorHAnsi" w:cstheme="majorHAnsi"/>
        </w:rPr>
        <w:t xml:space="preserve"> have </w:t>
      </w:r>
      <w:r w:rsidRPr="009651FA">
        <w:rPr>
          <w:rStyle w:val="Emphasis"/>
          <w:rFonts w:asciiTheme="majorHAnsi" w:hAnsiTheme="majorHAnsi" w:cstheme="majorHAnsi"/>
          <w:highlight w:val="green"/>
        </w:rPr>
        <w:t>frequently</w:t>
      </w:r>
      <w:r w:rsidRPr="00DE65B6">
        <w:rPr>
          <w:rStyle w:val="StyleUnderline"/>
          <w:rFonts w:asciiTheme="majorHAnsi" w:hAnsiTheme="majorHAnsi" w:cstheme="majorHAnsi"/>
        </w:rPr>
        <w:t xml:space="preserve"> been </w:t>
      </w:r>
      <w:r w:rsidRPr="009651FA">
        <w:rPr>
          <w:rStyle w:val="StyleUnderline"/>
          <w:rFonts w:asciiTheme="majorHAnsi" w:hAnsiTheme="majorHAnsi" w:cstheme="majorHAnsi"/>
          <w:highlight w:val="green"/>
        </w:rPr>
        <w:t>deployed in</w:t>
      </w:r>
      <w:r w:rsidRPr="00DE65B6">
        <w:rPr>
          <w:rStyle w:val="StyleUnderline"/>
          <w:rFonts w:asciiTheme="majorHAnsi" w:hAnsiTheme="majorHAnsi" w:cstheme="majorHAnsi"/>
        </w:rPr>
        <w:t xml:space="preserve"> </w:t>
      </w:r>
      <w:r w:rsidRPr="00DE65B6">
        <w:rPr>
          <w:rFonts w:asciiTheme="majorHAnsi" w:hAnsiTheme="majorHAnsi" w:cstheme="majorHAnsi"/>
          <w:szCs w:val="16"/>
        </w:rPr>
        <w:t>the Syrian civil</w:t>
      </w:r>
      <w:r w:rsidRPr="00DE65B6">
        <w:rPr>
          <w:rStyle w:val="StyleUnderline"/>
          <w:rFonts w:asciiTheme="majorHAnsi" w:hAnsiTheme="majorHAnsi" w:cstheme="majorHAnsi"/>
          <w:sz w:val="16"/>
          <w:szCs w:val="16"/>
        </w:rPr>
        <w:t xml:space="preserve"> </w:t>
      </w:r>
      <w:r w:rsidRPr="009651FA">
        <w:rPr>
          <w:rStyle w:val="Emphasis"/>
          <w:rFonts w:asciiTheme="majorHAnsi" w:hAnsiTheme="majorHAnsi" w:cstheme="majorHAnsi"/>
          <w:highlight w:val="green"/>
        </w:rPr>
        <w:t>war</w:t>
      </w:r>
      <w:r w:rsidRPr="009651FA">
        <w:rPr>
          <w:rStyle w:val="StyleUnderline"/>
          <w:rFonts w:asciiTheme="majorHAnsi" w:hAnsiTheme="majorHAnsi" w:cstheme="majorHAnsi"/>
          <w:highlight w:val="green"/>
        </w:rPr>
        <w:t>, which had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drought</w:t>
      </w:r>
      <w:r w:rsidRPr="00DE65B6">
        <w:rPr>
          <w:rStyle w:val="StyleUnderline"/>
          <w:rFonts w:asciiTheme="majorHAnsi" w:hAnsiTheme="majorHAnsi" w:cstheme="majorHAnsi"/>
        </w:rPr>
        <w:t xml:space="preserve">, </w:t>
      </w:r>
      <w:r w:rsidRPr="009651FA">
        <w:rPr>
          <w:rStyle w:val="Emphasis"/>
          <w:rFonts w:asciiTheme="majorHAnsi" w:hAnsiTheme="majorHAnsi" w:cstheme="majorHAnsi"/>
          <w:highlight w:val="green"/>
        </w:rPr>
        <w:t>agricultural failure</w:t>
      </w:r>
      <w:r w:rsidRPr="009651FA">
        <w:rPr>
          <w:rStyle w:val="StyleUnderline"/>
          <w:rFonts w:asciiTheme="majorHAnsi" w:hAnsiTheme="majorHAnsi" w:cstheme="majorHAnsi"/>
          <w:highlight w:val="green"/>
        </w:rPr>
        <w:t xml:space="preserve"> and </w:t>
      </w:r>
      <w:r w:rsidRPr="009651FA">
        <w:rPr>
          <w:rStyle w:val="Emphasis"/>
          <w:rFonts w:asciiTheme="majorHAnsi" w:hAnsiTheme="majorHAnsi" w:cstheme="majorHAnsi"/>
          <w:highlight w:val="green"/>
        </w:rPr>
        <w:t>hunger</w:t>
      </w:r>
      <w:r w:rsidRPr="009651FA">
        <w:rPr>
          <w:rStyle w:val="StyleUnderline"/>
          <w:rFonts w:asciiTheme="majorHAnsi" w:hAnsiTheme="majorHAnsi" w:cstheme="majorHAnsi"/>
          <w:highlight w:val="green"/>
        </w:rPr>
        <w:t xml:space="preserve"> among its</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 xml:space="preserve">early </w:t>
      </w:r>
      <w:r w:rsidRPr="009651FA">
        <w:rPr>
          <w:rStyle w:val="Emphasis"/>
          <w:rFonts w:asciiTheme="majorHAnsi" w:hAnsiTheme="majorHAnsi" w:cstheme="majorHAnsi"/>
          <w:highlight w:val="green"/>
        </w:rPr>
        <w:t>drivers</w:t>
      </w:r>
      <w:r w:rsidRPr="00DE65B6">
        <w:rPr>
          <w:rFonts w:asciiTheme="majorHAnsi" w:hAnsiTheme="majorHAnsi" w:cstheme="majorHAnsi"/>
        </w:rPr>
        <w:t xml:space="preserve">. And </w:t>
      </w:r>
      <w:r w:rsidRPr="009651FA">
        <w:rPr>
          <w:rStyle w:val="StyleUnderline"/>
          <w:rFonts w:asciiTheme="majorHAnsi" w:hAnsiTheme="majorHAnsi" w:cstheme="majorHAnsi"/>
          <w:highlight w:val="green"/>
        </w:rPr>
        <w:t>nuclear conflict remains a</w:t>
      </w:r>
      <w:r w:rsidRPr="00DE65B6">
        <w:rPr>
          <w:rStyle w:val="StyleUnderline"/>
          <w:rFonts w:asciiTheme="majorHAnsi" w:hAnsiTheme="majorHAnsi" w:cstheme="majorHAnsi"/>
        </w:rPr>
        <w:t xml:space="preserve"> distinct </w:t>
      </w:r>
      <w:r w:rsidRPr="009651FA">
        <w:rPr>
          <w:rStyle w:val="StyleUnderline"/>
          <w:rFonts w:asciiTheme="majorHAnsi" w:hAnsiTheme="majorHAnsi" w:cstheme="majorHAnsi"/>
          <w:highlight w:val="green"/>
        </w:rPr>
        <w:t>possibility in South Asia and</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Middle East</w:t>
      </w:r>
      <w:r w:rsidRPr="00DE65B6">
        <w:rPr>
          <w:rStyle w:val="StyleUnderline"/>
          <w:rFonts w:asciiTheme="majorHAnsi" w:hAnsiTheme="majorHAnsi" w:cstheme="majorHAnsi"/>
        </w:rPr>
        <w:t xml:space="preserve">, especially, as these </w:t>
      </w:r>
      <w:r w:rsidRPr="009651FA">
        <w:rPr>
          <w:rStyle w:val="StyleUnderline"/>
          <w:rFonts w:asciiTheme="majorHAnsi" w:hAnsiTheme="majorHAnsi" w:cstheme="majorHAnsi"/>
          <w:highlight w:val="green"/>
        </w:rPr>
        <w:t>regions</w:t>
      </w:r>
      <w:r w:rsidRPr="00DE65B6">
        <w:rPr>
          <w:rStyle w:val="StyleUnderline"/>
          <w:rFonts w:asciiTheme="majorHAnsi" w:hAnsiTheme="majorHAnsi" w:cstheme="majorHAnsi"/>
        </w:rPr>
        <w:t xml:space="preserve"> are already </w:t>
      </w:r>
      <w:r w:rsidRPr="009651FA">
        <w:rPr>
          <w:rStyle w:val="StyleUnderline"/>
          <w:rFonts w:asciiTheme="majorHAnsi" w:hAnsiTheme="majorHAnsi" w:cstheme="majorHAnsi"/>
          <w:highlight w:val="green"/>
        </w:rPr>
        <w:t>stressed in terms of food</w:t>
      </w:r>
      <w:r w:rsidRPr="00DE65B6">
        <w:rPr>
          <w:rStyle w:val="StyleUnderline"/>
          <w:rFonts w:asciiTheme="majorHAnsi" w:hAnsiTheme="majorHAnsi" w:cstheme="majorHAnsi"/>
        </w:rPr>
        <w:t xml:space="preserve">, land and water, and their </w:t>
      </w:r>
      <w:r w:rsidRPr="009651FA">
        <w:rPr>
          <w:rStyle w:val="StyleUnderline"/>
          <w:rFonts w:asciiTheme="majorHAnsi" w:hAnsiTheme="majorHAnsi" w:cstheme="majorHAnsi"/>
          <w:highlight w:val="green"/>
        </w:rPr>
        <w:t>nuclear firepower</w:t>
      </w:r>
      <w:r w:rsidRPr="00DE65B6">
        <w:rPr>
          <w:rStyle w:val="StyleUnderline"/>
          <w:rFonts w:asciiTheme="majorHAnsi" w:hAnsiTheme="majorHAnsi" w:cstheme="majorHAnsi"/>
        </w:rPr>
        <w:t xml:space="preserve"> or access to nuclear materials is </w:t>
      </w:r>
      <w:r w:rsidRPr="009651FA">
        <w:rPr>
          <w:rStyle w:val="StyleUnderline"/>
          <w:rFonts w:asciiTheme="majorHAnsi" w:hAnsiTheme="majorHAnsi" w:cstheme="majorHAnsi"/>
          <w:highlight w:val="green"/>
        </w:rPr>
        <w:t>multiplying</w:t>
      </w:r>
      <w:r w:rsidRPr="00DE65B6">
        <w:rPr>
          <w:rFonts w:asciiTheme="majorHAnsi" w:hAnsiTheme="majorHAnsi" w:cstheme="majorHAnsi"/>
        </w:rPr>
        <w:t xml:space="preserve">. It remains an open question whether </w:t>
      </w:r>
      <w:r w:rsidRPr="009651FA">
        <w:rPr>
          <w:rStyle w:val="StyleUnderline"/>
          <w:rFonts w:asciiTheme="majorHAnsi" w:hAnsiTheme="majorHAnsi" w:cstheme="majorHAnsi"/>
          <w:highlight w:val="green"/>
        </w:rPr>
        <w:t>panicking regimes in Russia</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US</w:t>
      </w:r>
      <w:r w:rsidRPr="00DE65B6">
        <w:rPr>
          <w:rStyle w:val="StyleUnderline"/>
          <w:rFonts w:asciiTheme="majorHAnsi" w:hAnsiTheme="majorHAnsi" w:cstheme="majorHAnsi"/>
        </w:rPr>
        <w:t xml:space="preserve">A </w:t>
      </w:r>
      <w:r w:rsidRPr="009651FA">
        <w:rPr>
          <w:rStyle w:val="StyleUnderline"/>
          <w:rFonts w:asciiTheme="majorHAnsi" w:hAnsiTheme="majorHAnsi" w:cstheme="majorHAnsi"/>
          <w:highlight w:val="green"/>
        </w:rPr>
        <w:t>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France would</w:t>
      </w:r>
      <w:r w:rsidRPr="00DE65B6">
        <w:rPr>
          <w:rStyle w:val="StyleUnderline"/>
          <w:rFonts w:asciiTheme="majorHAnsi" w:hAnsiTheme="majorHAnsi" w:cstheme="majorHAnsi"/>
        </w:rPr>
        <w:t xml:space="preserve"> be ruthless enough to </w:t>
      </w:r>
      <w:r w:rsidRPr="009651FA">
        <w:rPr>
          <w:rStyle w:val="StyleUnderline"/>
          <w:rFonts w:asciiTheme="majorHAnsi" w:hAnsiTheme="majorHAnsi" w:cstheme="majorHAnsi"/>
          <w:highlight w:val="green"/>
        </w:rPr>
        <w:t>deploy atomic weapons</w:t>
      </w:r>
      <w:r w:rsidRPr="00DE65B6">
        <w:rPr>
          <w:rStyle w:val="StyleUnderline"/>
          <w:rFonts w:asciiTheme="majorHAnsi" w:hAnsiTheme="majorHAnsi" w:cstheme="majorHAnsi"/>
        </w:rPr>
        <w:t xml:space="preserve"> in an attempt </w:t>
      </w:r>
      <w:r w:rsidRPr="009651FA">
        <w:rPr>
          <w:rStyle w:val="StyleUnderline"/>
          <w:rFonts w:asciiTheme="majorHAnsi" w:hAnsiTheme="majorHAnsi" w:cstheme="majorHAnsi"/>
          <w:highlight w:val="green"/>
        </w:rPr>
        <w:t>to quell invasion by</w:t>
      </w:r>
      <w:r w:rsidRPr="00DE65B6">
        <w:rPr>
          <w:rStyle w:val="StyleUnderline"/>
          <w:rFonts w:asciiTheme="majorHAnsi" w:hAnsiTheme="majorHAnsi" w:cstheme="majorHAnsi"/>
        </w:rPr>
        <w:t xml:space="preserve"> tens of millions of desperate </w:t>
      </w:r>
      <w:r w:rsidRPr="009651FA">
        <w:rPr>
          <w:rStyle w:val="StyleUnderline"/>
          <w:rFonts w:asciiTheme="majorHAnsi" w:hAnsiTheme="majorHAnsi" w:cstheme="majorHAnsi"/>
          <w:highlight w:val="green"/>
        </w:rPr>
        <w:t>refugees, fleeing famine</w:t>
      </w:r>
      <w:r w:rsidRPr="00DE65B6">
        <w:rPr>
          <w:rStyle w:val="StyleUnderline"/>
          <w:rFonts w:asciiTheme="majorHAnsi" w:hAnsiTheme="majorHAnsi" w:cstheme="majorHAnsi"/>
        </w:rPr>
        <w:t xml:space="preserve"> and climate chaos</w:t>
      </w:r>
      <w:r w:rsidRPr="00DE65B6">
        <w:rPr>
          <w:rFonts w:asciiTheme="majorHAnsi" w:hAnsiTheme="majorHAnsi" w:cstheme="majorHAnsi"/>
        </w:rPr>
        <w:t xml:space="preserve"> in their own homelands– but </w:t>
      </w:r>
      <w:r w:rsidRPr="00DE65B6">
        <w:rPr>
          <w:rStyle w:val="Emphasis"/>
          <w:rFonts w:asciiTheme="majorHAnsi" w:hAnsiTheme="majorHAnsi" w:cstheme="majorHAnsi"/>
        </w:rPr>
        <w:t>the possibility ought not to be ignored</w:t>
      </w:r>
      <w:r w:rsidRPr="00DE65B6">
        <w:rPr>
          <w:rFonts w:asciiTheme="majorHAnsi" w:hAnsiTheme="majorHAnsi" w:cstheme="majorHAnsi"/>
        </w:rPr>
        <w:t xml:space="preserve">. That </w:t>
      </w:r>
      <w:r w:rsidRPr="009651FA">
        <w:rPr>
          <w:rStyle w:val="StyleUnderline"/>
          <w:rFonts w:asciiTheme="majorHAnsi" w:hAnsiTheme="majorHAnsi" w:cstheme="majorHAnsi"/>
          <w:highlight w:val="green"/>
        </w:rPr>
        <w:t>nuclear war is</w:t>
      </w:r>
      <w:r w:rsidRPr="00DE65B6">
        <w:rPr>
          <w:rStyle w:val="StyleUnderline"/>
          <w:rFonts w:asciiTheme="majorHAnsi" w:hAnsiTheme="majorHAnsi" w:cstheme="majorHAnsi"/>
        </w:rPr>
        <w:t xml:space="preserve"> at least a </w:t>
      </w:r>
      <w:r w:rsidRPr="009651FA">
        <w:rPr>
          <w:rStyle w:val="StyleUnderline"/>
          <w:rFonts w:asciiTheme="majorHAnsi" w:hAnsiTheme="majorHAnsi" w:cstheme="majorHAnsi"/>
          <w:highlight w:val="green"/>
        </w:rPr>
        <w:t>possible outcome of food and climate crises</w:t>
      </w:r>
      <w:r w:rsidRPr="00DE65B6">
        <w:rPr>
          <w:rFonts w:asciiTheme="majorHAnsi" w:hAnsiTheme="majorHAnsi" w:cstheme="majorHAnsi"/>
        </w:rPr>
        <w:t xml:space="preserve"> was first flagged in the report The Age of Consequences by Kurt Campbell and the US-based Centre for Strategic and International Studies, which stated </w:t>
      </w:r>
      <w:proofErr w:type="gramStart"/>
      <w:r w:rsidRPr="00DE65B6">
        <w:rPr>
          <w:rFonts w:asciiTheme="majorHAnsi" w:hAnsiTheme="majorHAnsi" w:cstheme="majorHAnsi"/>
        </w:rPr>
        <w:t>‘ it</w:t>
      </w:r>
      <w:proofErr w:type="gramEnd"/>
      <w:r w:rsidRPr="00DE65B6">
        <w:rPr>
          <w:rFonts w:asciiTheme="majorHAnsi" w:hAnsiTheme="majorHAnsi" w:cstheme="majorHAnsi"/>
        </w:rPr>
        <w:t xml:space="preserve"> is clear that even nuclear war cannot be excluded as a political consequence of global warming ’ . 15 </w:t>
      </w:r>
      <w:r w:rsidRPr="009651FA">
        <w:rPr>
          <w:rStyle w:val="StyleUnderline"/>
          <w:rFonts w:asciiTheme="majorHAnsi" w:hAnsiTheme="majorHAnsi" w:cstheme="majorHAnsi"/>
          <w:highlight w:val="green"/>
        </w:rPr>
        <w:t>Food insecurity is</w:t>
      </w:r>
      <w:r w:rsidRPr="00DE65B6">
        <w:rPr>
          <w:rStyle w:val="StyleUnderline"/>
          <w:rFonts w:asciiTheme="majorHAnsi" w:hAnsiTheme="majorHAnsi" w:cstheme="majorHAnsi"/>
        </w:rPr>
        <w:t xml:space="preserve"> therefore </w:t>
      </w:r>
      <w:r w:rsidRPr="009651FA">
        <w:rPr>
          <w:rStyle w:val="StyleUnderline"/>
          <w:rFonts w:asciiTheme="majorHAnsi" w:hAnsiTheme="majorHAnsi" w:cstheme="majorHAnsi"/>
          <w:highlight w:val="green"/>
        </w:rPr>
        <w:t>a driver in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preconditions for</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use of</w:t>
      </w:r>
      <w:r w:rsidRPr="009651FA">
        <w:rPr>
          <w:rStyle w:val="Emphasis"/>
          <w:rFonts w:asciiTheme="majorHAnsi" w:hAnsiTheme="majorHAnsi" w:cstheme="majorHAnsi"/>
          <w:highlight w:val="green"/>
        </w:rPr>
        <w:t xml:space="preserve"> nuclear weapons</w:t>
      </w:r>
      <w:r w:rsidRPr="00DE65B6">
        <w:rPr>
          <w:rFonts w:asciiTheme="majorHAnsi" w:hAnsiTheme="majorHAnsi" w:cstheme="majorHAnsi"/>
        </w:rPr>
        <w:t>, whether limited or unlimited.</w:t>
      </w:r>
    </w:p>
    <w:p w14:paraId="164FB72C" w14:textId="77777777" w:rsidR="00831109" w:rsidRPr="00831109" w:rsidRDefault="00831109" w:rsidP="00831109"/>
    <w:p w14:paraId="738F62ED" w14:textId="3C3A2B6B" w:rsidR="003467E5" w:rsidRPr="00DE65B6" w:rsidRDefault="00831109" w:rsidP="00831109">
      <w:pPr>
        <w:pStyle w:val="Heading3"/>
      </w:pPr>
      <w:r>
        <w:lastRenderedPageBreak/>
        <w:t>plan</w:t>
      </w:r>
    </w:p>
    <w:p w14:paraId="5ED30FB0"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Plan – the member nations of the World Trade Organization ought to delay patent enforcement for cannabis.</w:t>
      </w:r>
    </w:p>
    <w:p w14:paraId="620DBADC" w14:textId="77777777" w:rsidR="003467E5" w:rsidRPr="00DE65B6" w:rsidRDefault="003467E5" w:rsidP="003467E5">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1"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43C687A7" w14:textId="77777777" w:rsidR="003467E5" w:rsidRPr="00DE65B6" w:rsidRDefault="003467E5" w:rsidP="003467E5">
      <w:pPr>
        <w:pStyle w:val="ListParagraph"/>
        <w:numPr>
          <w:ilvl w:val="0"/>
          <w:numId w:val="23"/>
        </w:numPr>
        <w:rPr>
          <w:rFonts w:asciiTheme="majorHAnsi" w:hAnsiTheme="majorHAnsi" w:cstheme="majorHAnsi"/>
        </w:rPr>
      </w:pPr>
      <w:r w:rsidRPr="00DE65B6">
        <w:rPr>
          <w:rFonts w:asciiTheme="majorHAnsi" w:hAnsiTheme="majorHAnsi" w:cstheme="majorHAnsi"/>
        </w:rPr>
        <w:t>Includes enforcement and duration</w:t>
      </w:r>
    </w:p>
    <w:p w14:paraId="324EE391"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 xml:space="preserve">A simple solution to the problem is this: if a nation, or jurisdiction, provides for some </w:t>
      </w:r>
      <w:r w:rsidRPr="009651FA">
        <w:rPr>
          <w:rStyle w:val="StyleUnderline"/>
          <w:rFonts w:asciiTheme="majorHAnsi" w:hAnsiTheme="majorHAnsi" w:cstheme="majorHAnsi"/>
          <w:highlight w:val="green"/>
        </w:rPr>
        <w:t>new use of cannabis</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be it medicinal, recreational, or scientific, </w:t>
      </w:r>
      <w:r w:rsidRPr="00DE65B6">
        <w:rPr>
          <w:rStyle w:val="StyleUnderline"/>
          <w:rFonts w:asciiTheme="majorHAnsi" w:hAnsiTheme="majorHAnsi" w:cstheme="majorHAnsi"/>
        </w:rPr>
        <w:t xml:space="preserve">the legislation or decision doing </w:t>
      </w:r>
      <w:r w:rsidRPr="00BB67D4">
        <w:rPr>
          <w:rStyle w:val="StyleUnderline"/>
          <w:rFonts w:asciiTheme="majorHAnsi" w:hAnsiTheme="majorHAnsi" w:cstheme="majorHAnsi"/>
        </w:rPr>
        <w:t xml:space="preserve">so should be </w:t>
      </w:r>
      <w:r w:rsidRPr="009651FA">
        <w:rPr>
          <w:rStyle w:val="StyleUnderline"/>
          <w:rFonts w:asciiTheme="majorHAnsi" w:hAnsiTheme="majorHAnsi" w:cstheme="majorHAnsi"/>
          <w:highlight w:val="green"/>
        </w:rPr>
        <w:t>accompanied by a law stating</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patents may not be enforced</w:t>
      </w:r>
      <w:r w:rsidRPr="00DE65B6">
        <w:rPr>
          <w:rStyle w:val="StyleUnderline"/>
          <w:rFonts w:asciiTheme="majorHAnsi" w:hAnsiTheme="majorHAnsi" w:cstheme="majorHAnsi"/>
        </w:rPr>
        <w:t xml:space="preserve"> as they relate to the subject matter legalized (cannabis strains, methods for ingesting/using, etc.) </w:t>
      </w:r>
      <w:r w:rsidRPr="009651FA">
        <w:rPr>
          <w:rStyle w:val="StyleUnderline"/>
          <w:rFonts w:asciiTheme="majorHAnsi" w:hAnsiTheme="majorHAnsi" w:cstheme="majorHAnsi"/>
          <w:highlight w:val="green"/>
        </w:rPr>
        <w:t>for some</w:t>
      </w:r>
      <w:r w:rsidRPr="00DE65B6">
        <w:rPr>
          <w:rStyle w:val="StyleUnderline"/>
          <w:rFonts w:asciiTheme="majorHAnsi" w:hAnsiTheme="majorHAnsi" w:cstheme="majorHAnsi"/>
        </w:rPr>
        <w:t xml:space="preserve"> determinate </w:t>
      </w:r>
      <w:r w:rsidRPr="009651FA">
        <w:rPr>
          <w:rStyle w:val="StyleUnderline"/>
          <w:rFonts w:asciiTheme="majorHAnsi" w:hAnsiTheme="majorHAnsi" w:cstheme="majorHAnsi"/>
          <w:highlight w:val="green"/>
        </w:rPr>
        <w:t xml:space="preserve">amount of time, after </w:t>
      </w:r>
      <w:r w:rsidRPr="00BB67D4">
        <w:rPr>
          <w:rStyle w:val="StyleUnderline"/>
          <w:rFonts w:asciiTheme="majorHAnsi" w:hAnsiTheme="majorHAnsi" w:cstheme="majorHAnsi"/>
        </w:rPr>
        <w:t>which</w:t>
      </w:r>
      <w:r w:rsidRPr="009651FA">
        <w:rPr>
          <w:rStyle w:val="StyleUnderline"/>
          <w:rFonts w:asciiTheme="majorHAnsi" w:hAnsiTheme="majorHAnsi" w:cstheme="majorHAnsi"/>
          <w:highlight w:val="green"/>
        </w:rPr>
        <w:t>, patents may be acquired</w:t>
      </w:r>
      <w:r w:rsidRPr="00DE65B6">
        <w:rPr>
          <w:rStyle w:val="StyleUnderline"/>
          <w:rFonts w:asciiTheme="majorHAnsi" w:hAnsiTheme="majorHAnsi" w:cstheme="majorHAnsi"/>
        </w:rPr>
        <w:t>.</w:t>
      </w:r>
      <w:r w:rsidRPr="00DE65B6">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E65B6">
        <w:rPr>
          <w:rStyle w:val="StyleUnderline"/>
          <w:rFonts w:asciiTheme="majorHAnsi" w:hAnsiTheme="majorHAnsi" w:cstheme="majorHAnsi"/>
        </w:rPr>
        <w:t>banning enforcement for a certain period yet keeping patent acquisition is desired, rather than banning patent acquisition altogether</w:t>
      </w:r>
      <w:r w:rsidRPr="00DE65B6">
        <w:rPr>
          <w:rFonts w:asciiTheme="majorHAnsi" w:hAnsiTheme="majorHAnsi" w:cstheme="majorHAnsi"/>
        </w:rPr>
        <w:t>, as a means of highlighting the benefits that will accrue fr</w:t>
      </w:r>
      <w:r w:rsidRPr="00BB67D4">
        <w:rPr>
          <w:rFonts w:asciiTheme="majorHAnsi" w:hAnsiTheme="majorHAnsi" w:cstheme="majorHAnsi"/>
        </w:rPr>
        <w:t>o</w:t>
      </w:r>
      <w:r w:rsidRPr="00DE65B6">
        <w:rPr>
          <w:rFonts w:asciiTheme="majorHAnsi" w:hAnsiTheme="majorHAnsi" w:cstheme="majorHAnsi"/>
        </w:rPr>
        <w:t xml:space="preserve">m the proposed change. Second, I will argue that imposing </w:t>
      </w:r>
      <w:r w:rsidRPr="009651FA">
        <w:rPr>
          <w:rStyle w:val="StyleUnderline"/>
          <w:rFonts w:asciiTheme="majorHAnsi" w:hAnsiTheme="majorHAnsi" w:cstheme="majorHAnsi"/>
          <w:highlight w:val="green"/>
        </w:rPr>
        <w:t xml:space="preserve">patent enforcement during </w:t>
      </w:r>
      <w:r w:rsidRPr="00BB67D4">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beginning stages of</w:t>
      </w:r>
      <w:r w:rsidRPr="00DE65B6">
        <w:rPr>
          <w:rStyle w:val="StyleUnderline"/>
          <w:rFonts w:asciiTheme="majorHAnsi" w:hAnsiTheme="majorHAnsi" w:cstheme="majorHAnsi"/>
        </w:rPr>
        <w:t xml:space="preserve"> a jurisdiction’s </w:t>
      </w:r>
      <w:r w:rsidRPr="009651FA">
        <w:rPr>
          <w:rStyle w:val="StyleUnderline"/>
          <w:rFonts w:asciiTheme="majorHAnsi" w:hAnsiTheme="majorHAnsi" w:cstheme="majorHAnsi"/>
          <w:highlight w:val="green"/>
        </w:rPr>
        <w:t xml:space="preserve">cannabis market development </w:t>
      </w:r>
      <w:r w:rsidRPr="00BB67D4">
        <w:rPr>
          <w:rStyle w:val="StyleUnderline"/>
          <w:rFonts w:asciiTheme="majorHAnsi" w:hAnsiTheme="majorHAnsi" w:cstheme="majorHAnsi"/>
        </w:rPr>
        <w:t xml:space="preserve">is </w:t>
      </w:r>
      <w:r w:rsidRPr="009651FA">
        <w:rPr>
          <w:rStyle w:val="StyleUnderline"/>
          <w:rFonts w:asciiTheme="majorHAnsi" w:hAnsiTheme="majorHAnsi" w:cstheme="majorHAnsi"/>
          <w:highlight w:val="green"/>
        </w:rPr>
        <w:t>difficult to justify</w:t>
      </w:r>
      <w:r w:rsidRPr="00BB67D4">
        <w:rPr>
          <w:rStyle w:val="StyleUnderline"/>
          <w:rFonts w:asciiTheme="majorHAnsi" w:hAnsiTheme="majorHAnsi" w:cstheme="majorHAnsi"/>
        </w:rPr>
        <w:t>, as the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incentives</w:t>
      </w:r>
      <w:r w:rsidRPr="00DE65B6">
        <w:rPr>
          <w:rStyle w:val="StyleUnderline"/>
          <w:rFonts w:asciiTheme="majorHAnsi" w:hAnsiTheme="majorHAnsi" w:cstheme="majorHAnsi"/>
        </w:rPr>
        <w:t xml:space="preserve"> that patent enforcement are supposed to bring about </w:t>
      </w:r>
      <w:r w:rsidRPr="009651FA">
        <w:rPr>
          <w:rStyle w:val="StyleUnderline"/>
          <w:rFonts w:asciiTheme="majorHAnsi" w:hAnsiTheme="majorHAnsi" w:cstheme="majorHAnsi"/>
          <w:highlight w:val="green"/>
        </w:rPr>
        <w:t>already exist</w:t>
      </w:r>
      <w:r w:rsidRPr="00DE65B6">
        <w:rPr>
          <w:rStyle w:val="StyleUnderline"/>
          <w:rFonts w:asciiTheme="majorHAnsi" w:hAnsiTheme="majorHAnsi" w:cstheme="majorHAnsi"/>
        </w:rPr>
        <w:t xml:space="preserve"> in great strength, leaving little for the patent sacrifice to provide.</w:t>
      </w:r>
    </w:p>
    <w:p w14:paraId="177CF99C"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**Footnote 105: There are many aspects of this solution that </w:t>
      </w:r>
      <w:r w:rsidRPr="00DE65B6">
        <w:rPr>
          <w:rStyle w:val="StyleUnderline"/>
          <w:rFonts w:asciiTheme="majorHAnsi" w:hAnsiTheme="majorHAnsi" w:cstheme="majorHAnsi"/>
        </w:rPr>
        <w:t>this note will not address</w:t>
      </w:r>
      <w:r w:rsidRPr="00DE65B6">
        <w:rPr>
          <w:rFonts w:asciiTheme="majorHAnsi" w:hAnsiTheme="majorHAnsi" w:cstheme="majorHAnsi"/>
        </w:rPr>
        <w:t xml:space="preserve">. One of those aspects is the </w:t>
      </w:r>
      <w:r w:rsidRPr="00DE65B6">
        <w:rPr>
          <w:rStyle w:val="StyleUnderline"/>
          <w:rFonts w:asciiTheme="majorHAnsi" w:hAnsiTheme="majorHAnsi" w:cstheme="majorHAnsi"/>
        </w:rPr>
        <w:t>exact duration</w:t>
      </w:r>
      <w:r w:rsidRPr="00DE65B6">
        <w:rPr>
          <w:rFonts w:asciiTheme="majorHAnsi" w:hAnsiTheme="majorHAnsi" w:cstheme="majorHAnsi"/>
        </w:rPr>
        <w:t xml:space="preserve">. All that is addressed is that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should be </w:t>
      </w:r>
      <w:r w:rsidRPr="009651FA">
        <w:rPr>
          <w:rStyle w:val="StyleUnderline"/>
          <w:rFonts w:asciiTheme="majorHAnsi" w:hAnsiTheme="majorHAnsi" w:cstheme="majorHAnsi"/>
          <w:highlight w:val="green"/>
        </w:rPr>
        <w:t xml:space="preserve">less than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full term of</w:t>
      </w:r>
      <w:r w:rsidRPr="00BB67D4">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for reasons advanced herein</w:t>
      </w:r>
      <w:r w:rsidRPr="00DE65B6">
        <w:rPr>
          <w:rFonts w:asciiTheme="majorHAnsi" w:hAnsiTheme="majorHAnsi" w:cstheme="majorHAnsi"/>
        </w:rPr>
        <w:t xml:space="preserve">. Further, </w:t>
      </w:r>
      <w:r w:rsidRPr="00DE65B6">
        <w:rPr>
          <w:rStyle w:val="StyleUnderline"/>
          <w:rFonts w:asciiTheme="majorHAnsi" w:hAnsiTheme="majorHAnsi" w:cstheme="majorHAnsi"/>
        </w:rPr>
        <w:t xml:space="preserve">it is assumed that the </w:t>
      </w:r>
      <w:r w:rsidRPr="009651FA">
        <w:rPr>
          <w:rStyle w:val="StyleUnderline"/>
          <w:rFonts w:asciiTheme="majorHAnsi" w:hAnsiTheme="majorHAnsi" w:cstheme="majorHAnsi"/>
          <w:highlight w:val="green"/>
        </w:rPr>
        <w:t>exact</w:t>
      </w:r>
      <w:r w:rsidRPr="00DE65B6">
        <w:rPr>
          <w:rStyle w:val="StyleUnderline"/>
          <w:rFonts w:asciiTheme="majorHAnsi" w:hAnsiTheme="majorHAnsi" w:cstheme="majorHAnsi"/>
        </w:rPr>
        <w:t xml:space="preserve"> suitable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is better </w:t>
      </w:r>
      <w:r w:rsidRPr="009651FA">
        <w:rPr>
          <w:rStyle w:val="StyleUnderline"/>
          <w:rFonts w:asciiTheme="majorHAnsi" w:hAnsiTheme="majorHAnsi" w:cstheme="majorHAnsi"/>
          <w:highlight w:val="green"/>
        </w:rPr>
        <w:t>adjusted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economic capabilities of the</w:t>
      </w:r>
      <w:r w:rsidRPr="00DE65B6">
        <w:rPr>
          <w:rStyle w:val="StyleUnderline"/>
          <w:rFonts w:asciiTheme="majorHAnsi" w:hAnsiTheme="majorHAnsi" w:cstheme="majorHAnsi"/>
        </w:rPr>
        <w:t xml:space="preserve"> relevant </w:t>
      </w:r>
      <w:r w:rsidRPr="009651FA">
        <w:rPr>
          <w:rStyle w:val="StyleUnderline"/>
          <w:rFonts w:asciiTheme="majorHAnsi" w:hAnsiTheme="majorHAnsi" w:cstheme="majorHAnsi"/>
          <w:highlight w:val="green"/>
        </w:rPr>
        <w:t>jurisdiction than uniformly imposed</w:t>
      </w:r>
      <w:r w:rsidRPr="00DE65B6">
        <w:rPr>
          <w:rFonts w:asciiTheme="majorHAnsi" w:hAnsiTheme="majorHAnsi" w:cstheme="majorHAnsi"/>
        </w:rPr>
        <w:t xml:space="preserve">. Another aspect is </w:t>
      </w:r>
      <w:r w:rsidRPr="00DE65B6">
        <w:rPr>
          <w:rStyle w:val="StyleUnderline"/>
          <w:rFonts w:asciiTheme="majorHAnsi" w:hAnsiTheme="majorHAnsi" w:cstheme="majorHAnsi"/>
        </w:rPr>
        <w:t xml:space="preserve">how the solution should be </w:t>
      </w:r>
      <w:r w:rsidRPr="009651FA">
        <w:rPr>
          <w:rStyle w:val="StyleUnderline"/>
          <w:rFonts w:asciiTheme="majorHAnsi" w:hAnsiTheme="majorHAnsi" w:cstheme="majorHAnsi"/>
          <w:highlight w:val="green"/>
        </w:rPr>
        <w:t>implemented</w:t>
      </w:r>
      <w:r w:rsidRPr="00DE65B6">
        <w:rPr>
          <w:rStyle w:val="StyleUnderline"/>
          <w:rFonts w:asciiTheme="majorHAnsi" w:hAnsiTheme="majorHAnsi" w:cstheme="majorHAnsi"/>
        </w:rPr>
        <w:t xml:space="preserve">. This </w:t>
      </w:r>
      <w:r w:rsidRPr="00DB1767">
        <w:rPr>
          <w:rStyle w:val="StyleUnderline"/>
          <w:rFonts w:asciiTheme="majorHAnsi" w:hAnsiTheme="majorHAnsi" w:cstheme="majorHAnsi"/>
        </w:rPr>
        <w:t xml:space="preserve">effect, of a </w:t>
      </w:r>
      <w:r w:rsidRPr="009651FA">
        <w:rPr>
          <w:rStyle w:val="StyleUnderline"/>
          <w:rFonts w:asciiTheme="majorHAnsi" w:hAnsiTheme="majorHAnsi" w:cstheme="majorHAnsi"/>
          <w:highlight w:val="green"/>
        </w:rPr>
        <w:t>patent being filed but not</w:t>
      </w:r>
      <w:r w:rsidRPr="00DE65B6">
        <w:rPr>
          <w:rStyle w:val="StyleUnderline"/>
          <w:rFonts w:asciiTheme="majorHAnsi" w:hAnsiTheme="majorHAnsi" w:cstheme="majorHAnsi"/>
        </w:rPr>
        <w:t xml:space="preserve"> yet </w:t>
      </w:r>
      <w:r w:rsidRPr="009651FA">
        <w:rPr>
          <w:rStyle w:val="StyleUnderline"/>
          <w:rFonts w:asciiTheme="majorHAnsi" w:hAnsiTheme="majorHAnsi" w:cstheme="majorHAnsi"/>
          <w:highlight w:val="green"/>
        </w:rPr>
        <w:t>enforceable for a</w:t>
      </w:r>
      <w:r w:rsidRPr="00DE65B6">
        <w:rPr>
          <w:rStyle w:val="StyleUnderline"/>
          <w:rFonts w:asciiTheme="majorHAnsi" w:hAnsiTheme="majorHAnsi" w:cstheme="majorHAnsi"/>
        </w:rPr>
        <w:t xml:space="preserve"> significant portion of its </w:t>
      </w:r>
      <w:r w:rsidRPr="009651FA">
        <w:rPr>
          <w:rStyle w:val="StyleUnderline"/>
          <w:rFonts w:asciiTheme="majorHAnsi" w:hAnsiTheme="majorHAnsi" w:cstheme="majorHAnsi"/>
          <w:highlight w:val="green"/>
        </w:rPr>
        <w:t>term</w:t>
      </w:r>
      <w:r w:rsidRPr="00DE65B6">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DE65B6">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0809789" w14:textId="77777777" w:rsidR="003467E5" w:rsidRPr="00DE65B6" w:rsidRDefault="003467E5" w:rsidP="003467E5">
      <w:pPr>
        <w:rPr>
          <w:rFonts w:asciiTheme="majorHAnsi" w:hAnsiTheme="majorHAnsi" w:cstheme="majorHAnsi"/>
        </w:rPr>
      </w:pPr>
    </w:p>
    <w:p w14:paraId="50422FA5"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lastRenderedPageBreak/>
        <w:t>The plan solves by reigning in monopolies without killing innovation.</w:t>
      </w:r>
    </w:p>
    <w:p w14:paraId="162AB4B8" w14:textId="77777777" w:rsidR="003467E5" w:rsidRPr="00DE65B6" w:rsidRDefault="003467E5" w:rsidP="003467E5">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2"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7F63C045" w14:textId="77777777" w:rsidR="003467E5" w:rsidRPr="00DE65B6" w:rsidRDefault="003467E5" w:rsidP="003467E5">
      <w:pPr>
        <w:rPr>
          <w:rStyle w:val="StyleUnderline"/>
          <w:rFonts w:asciiTheme="majorHAnsi" w:hAnsiTheme="majorHAnsi" w:cstheme="majorHAnsi"/>
        </w:rPr>
      </w:pPr>
      <w:r w:rsidRPr="00DE65B6">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E65B6">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0D41792"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First</w:t>
      </w:r>
      <w:r w:rsidRPr="00BB67D4">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entity </w:t>
      </w:r>
      <w:r w:rsidRPr="00BB67D4">
        <w:rPr>
          <w:rStyle w:val="StyleUnderline"/>
          <w:rFonts w:asciiTheme="majorHAnsi" w:hAnsiTheme="majorHAnsi" w:cstheme="majorHAnsi"/>
        </w:rPr>
        <w:t xml:space="preserve">filing the patent will </w:t>
      </w:r>
      <w:r w:rsidRPr="009651FA">
        <w:rPr>
          <w:rStyle w:val="StyleUnderline"/>
          <w:rFonts w:asciiTheme="majorHAnsi" w:hAnsiTheme="majorHAnsi" w:cstheme="majorHAnsi"/>
          <w:highlight w:val="green"/>
        </w:rPr>
        <w:t>still receive</w:t>
      </w:r>
      <w:r w:rsidRPr="00DE65B6">
        <w:rPr>
          <w:rStyle w:val="StyleUnderline"/>
          <w:rFonts w:asciiTheme="majorHAnsi" w:hAnsiTheme="majorHAnsi" w:cstheme="majorHAnsi"/>
        </w:rPr>
        <w:t xml:space="preserve"> monopoly </w:t>
      </w:r>
      <w:r w:rsidRPr="009651FA">
        <w:rPr>
          <w:rStyle w:val="StyleUnderline"/>
          <w:rFonts w:asciiTheme="majorHAnsi" w:hAnsiTheme="majorHAnsi" w:cstheme="majorHAnsi"/>
          <w:highlight w:val="green"/>
        </w:rPr>
        <w:t>protection for</w:t>
      </w:r>
      <w:r w:rsidRPr="00BB67D4">
        <w:rPr>
          <w:rStyle w:val="StyleUnderline"/>
          <w:rFonts w:asciiTheme="majorHAnsi" w:hAnsiTheme="majorHAnsi" w:cstheme="majorHAnsi"/>
        </w:rPr>
        <w:t xml:space="preserve"> its </w:t>
      </w:r>
      <w:r w:rsidRPr="009651FA">
        <w:rPr>
          <w:rStyle w:val="StyleUnderline"/>
          <w:rFonts w:asciiTheme="majorHAnsi" w:hAnsiTheme="majorHAnsi" w:cstheme="majorHAnsi"/>
          <w:highlight w:val="green"/>
        </w:rPr>
        <w:t xml:space="preserve">invention, </w:t>
      </w:r>
      <w:r w:rsidRPr="00BB67D4">
        <w:rPr>
          <w:rStyle w:val="StyleUnderline"/>
          <w:rFonts w:asciiTheme="majorHAnsi" w:hAnsiTheme="majorHAnsi" w:cstheme="majorHAnsi"/>
        </w:rPr>
        <w:t xml:space="preserve">albeit with a </w:t>
      </w:r>
      <w:r w:rsidRPr="009651FA">
        <w:rPr>
          <w:rStyle w:val="StyleUnderline"/>
          <w:rFonts w:asciiTheme="majorHAnsi" w:hAnsiTheme="majorHAnsi" w:cstheme="majorHAnsi"/>
          <w:highlight w:val="green"/>
        </w:rPr>
        <w:t>shorter window</w:t>
      </w:r>
      <w:r w:rsidRPr="00DE65B6">
        <w:rPr>
          <w:rStyle w:val="StyleUnderline"/>
          <w:rFonts w:asciiTheme="majorHAnsi" w:hAnsiTheme="majorHAnsi" w:cstheme="majorHAnsi"/>
        </w:rPr>
        <w:t xml:space="preserve"> than usual. Thus,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incentive to file a patent and disclose </w:t>
      </w:r>
      <w:r w:rsidRPr="00DE65B6">
        <w:rPr>
          <w:rStyle w:val="StyleUnderline"/>
          <w:rFonts w:asciiTheme="majorHAnsi" w:hAnsiTheme="majorHAnsi" w:cstheme="majorHAnsi"/>
        </w:rPr>
        <w:t xml:space="preserve">the invention to the public </w:t>
      </w:r>
      <w:r w:rsidRPr="009651FA">
        <w:rPr>
          <w:rStyle w:val="StyleUnderline"/>
          <w:rFonts w:asciiTheme="majorHAnsi" w:hAnsiTheme="majorHAnsi" w:cstheme="majorHAnsi"/>
          <w:highlight w:val="green"/>
        </w:rPr>
        <w:t>still exists</w:t>
      </w:r>
      <w:r w:rsidRPr="00DE65B6">
        <w:rPr>
          <w:rStyle w:val="StyleUnderline"/>
          <w:rFonts w:asciiTheme="majorHAnsi" w:hAnsiTheme="majorHAnsi" w:cstheme="majorHAnsi"/>
        </w:rPr>
        <w:t xml:space="preserve">, and in a lucrative market such as that for cannabis, </w:t>
      </w:r>
      <w:r w:rsidRPr="009651FA">
        <w:rPr>
          <w:rStyle w:val="StyleUnderline"/>
          <w:rFonts w:asciiTheme="majorHAnsi" w:hAnsiTheme="majorHAnsi" w:cstheme="majorHAnsi"/>
          <w:highlight w:val="green"/>
        </w:rPr>
        <w:t>a small</w:t>
      </w:r>
      <w:r w:rsidRPr="00DE65B6">
        <w:rPr>
          <w:rStyle w:val="StyleUnderline"/>
          <w:rFonts w:asciiTheme="majorHAnsi" w:hAnsiTheme="majorHAnsi" w:cstheme="majorHAnsi"/>
        </w:rPr>
        <w:t xml:space="preserve">er </w:t>
      </w:r>
      <w:r w:rsidRPr="009651FA">
        <w:rPr>
          <w:rStyle w:val="StyleUnderline"/>
          <w:rFonts w:asciiTheme="majorHAnsi" w:hAnsiTheme="majorHAnsi" w:cstheme="majorHAnsi"/>
          <w:highlight w:val="green"/>
        </w:rPr>
        <w:t xml:space="preserve">window of monopoly </w:t>
      </w:r>
      <w:r w:rsidRPr="00BB67D4">
        <w:rPr>
          <w:rStyle w:val="StyleUnderline"/>
          <w:rFonts w:asciiTheme="majorHAnsi" w:hAnsiTheme="majorHAnsi" w:cstheme="majorHAnsi"/>
        </w:rPr>
        <w:t xml:space="preserve">can be </w:t>
      </w:r>
      <w:r w:rsidRPr="009651FA">
        <w:rPr>
          <w:rStyle w:val="StyleUnderline"/>
          <w:rFonts w:asciiTheme="majorHAnsi" w:hAnsiTheme="majorHAnsi" w:cstheme="majorHAnsi"/>
          <w:highlight w:val="green"/>
        </w:rPr>
        <w:t>compensated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higher value</w:t>
      </w:r>
      <w:r w:rsidRPr="00DE65B6">
        <w:rPr>
          <w:rStyle w:val="StyleUnderline"/>
          <w:rFonts w:asciiTheme="majorHAnsi" w:hAnsiTheme="majorHAnsi" w:cstheme="majorHAnsi"/>
        </w:rPr>
        <w:t xml:space="preserve"> of that window,</w:t>
      </w:r>
      <w:r w:rsidRPr="00DE65B6">
        <w:rPr>
          <w:rFonts w:asciiTheme="majorHAnsi" w:hAnsiTheme="majorHAnsi" w:cstheme="majorHAnsi"/>
        </w:rPr>
        <w:t xml:space="preserve"> which could bring the perceived benefit from a patent back to usual levels.108 </w:t>
      </w:r>
    </w:p>
    <w:p w14:paraId="5399034C" w14:textId="77777777" w:rsidR="003467E5" w:rsidRPr="00DE65B6" w:rsidRDefault="003467E5" w:rsidP="003467E5">
      <w:pPr>
        <w:rPr>
          <w:rFonts w:asciiTheme="majorHAnsi" w:hAnsiTheme="majorHAnsi" w:cstheme="majorHAnsi"/>
        </w:rPr>
      </w:pPr>
      <w:r w:rsidRPr="00DE65B6">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DE65B6">
        <w:rPr>
          <w:rStyle w:val="StyleUnderline"/>
          <w:rFonts w:asciiTheme="majorHAnsi" w:hAnsiTheme="majorHAnsi" w:cstheme="majorHAnsi"/>
        </w:rPr>
        <w:t>the legal regime will reduce administrative costs and increase legal certainty.</w:t>
      </w:r>
      <w:r w:rsidRPr="00DE65B6">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30204A7C" w14:textId="77777777" w:rsidR="003467E5" w:rsidRPr="00DE65B6" w:rsidRDefault="003467E5" w:rsidP="003467E5">
      <w:pPr>
        <w:rPr>
          <w:rFonts w:asciiTheme="majorHAnsi" w:hAnsiTheme="majorHAnsi" w:cstheme="majorHAnsi"/>
        </w:rPr>
      </w:pPr>
      <w:r w:rsidRPr="00DE65B6">
        <w:rPr>
          <w:rStyle w:val="StyleUnderline"/>
          <w:rFonts w:asciiTheme="majorHAnsi" w:hAnsiTheme="majorHAnsi" w:cstheme="majorHAnsi"/>
        </w:rPr>
        <w:t xml:space="preserve">Third, </w:t>
      </w:r>
      <w:r w:rsidRPr="009651FA">
        <w:rPr>
          <w:rStyle w:val="StyleUnderline"/>
          <w:rFonts w:asciiTheme="majorHAnsi" w:hAnsiTheme="majorHAnsi" w:cstheme="majorHAnsi"/>
          <w:highlight w:val="green"/>
        </w:rPr>
        <w:t xml:space="preserve">if actors </w:t>
      </w:r>
      <w:r w:rsidRPr="00BB67D4">
        <w:rPr>
          <w:rStyle w:val="StyleUnderline"/>
          <w:rFonts w:asciiTheme="majorHAnsi" w:hAnsiTheme="majorHAnsi" w:cstheme="majorHAnsi"/>
        </w:rPr>
        <w:t>are</w:t>
      </w:r>
      <w:r w:rsidRPr="009651FA">
        <w:rPr>
          <w:rStyle w:val="StyleUnderline"/>
          <w:rFonts w:asciiTheme="majorHAnsi" w:hAnsiTheme="majorHAnsi" w:cstheme="majorHAnsi"/>
          <w:highlight w:val="green"/>
        </w:rPr>
        <w:t xml:space="preserve"> utilizing tech</w:t>
      </w:r>
      <w:r w:rsidRPr="00BB67D4">
        <w:rPr>
          <w:rStyle w:val="StyleUnderline"/>
          <w:rFonts w:asciiTheme="majorHAnsi" w:hAnsiTheme="majorHAnsi" w:cstheme="majorHAnsi"/>
        </w:rPr>
        <w:t xml:space="preserve">nology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such currently unenforceable but </w:t>
      </w:r>
      <w:r w:rsidRPr="009651FA">
        <w:rPr>
          <w:rStyle w:val="StyleUnderline"/>
          <w:rFonts w:asciiTheme="majorHAnsi" w:hAnsiTheme="majorHAnsi" w:cstheme="majorHAnsi"/>
          <w:highlight w:val="green"/>
        </w:rPr>
        <w:t>soon-to-be enforceable patents</w:t>
      </w:r>
      <w:r w:rsidRPr="00BB67D4">
        <w:rPr>
          <w:rStyle w:val="StyleUnderline"/>
          <w:rFonts w:asciiTheme="majorHAnsi" w:hAnsiTheme="majorHAnsi" w:cstheme="majorHAnsi"/>
        </w:rPr>
        <w:t>, they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have clear notice</w:t>
      </w:r>
      <w:r w:rsidRPr="00DE65B6">
        <w:rPr>
          <w:rStyle w:val="StyleUnderline"/>
          <w:rFonts w:asciiTheme="majorHAnsi" w:hAnsiTheme="majorHAnsi" w:cstheme="majorHAnsi"/>
        </w:rPr>
        <w:t xml:space="preserve"> when they must cease such infringing action, and either close their doors or develop a compliant way of doing business. Thus, </w:t>
      </w:r>
      <w:r w:rsidRPr="00BB67D4">
        <w:rPr>
          <w:rStyle w:val="StyleUnderline"/>
          <w:rFonts w:asciiTheme="majorHAnsi" w:hAnsiTheme="majorHAnsi" w:cstheme="majorHAnsi"/>
        </w:rPr>
        <w:t>actors i</w:t>
      </w:r>
      <w:r w:rsidRPr="00DE65B6">
        <w:rPr>
          <w:rStyle w:val="StyleUnderline"/>
          <w:rFonts w:asciiTheme="majorHAnsi" w:hAnsiTheme="majorHAnsi" w:cstheme="majorHAnsi"/>
        </w:rPr>
        <w:t xml:space="preserve">n the market </w:t>
      </w:r>
      <w:r w:rsidRPr="009651FA">
        <w:rPr>
          <w:rStyle w:val="StyleUnderline"/>
          <w:rFonts w:asciiTheme="majorHAnsi" w:hAnsiTheme="majorHAnsi" w:cstheme="majorHAnsi"/>
          <w:highlight w:val="green"/>
        </w:rPr>
        <w:t>can establish themselves and</w:t>
      </w:r>
      <w:r w:rsidRPr="00BB67D4">
        <w:rPr>
          <w:rStyle w:val="StyleUnderline"/>
          <w:rFonts w:asciiTheme="majorHAnsi" w:hAnsiTheme="majorHAnsi" w:cstheme="majorHAnsi"/>
        </w:rPr>
        <w:t xml:space="preserve"> then </w:t>
      </w:r>
      <w:r w:rsidRPr="009651FA">
        <w:rPr>
          <w:rStyle w:val="StyleUnderline"/>
          <w:rFonts w:asciiTheme="majorHAnsi" w:hAnsiTheme="majorHAnsi" w:cstheme="majorHAnsi"/>
          <w:highlight w:val="green"/>
        </w:rPr>
        <w:t>innovate their own means</w:t>
      </w:r>
      <w:r w:rsidRPr="00DE65B6">
        <w:rPr>
          <w:rStyle w:val="StyleUnderline"/>
          <w:rFonts w:asciiTheme="majorHAnsi" w:hAnsiTheme="majorHAnsi" w:cstheme="majorHAnsi"/>
        </w:rPr>
        <w:t xml:space="preserve"> of carrying out business or license it from those who do. </w:t>
      </w:r>
      <w:r w:rsidRPr="00BB67D4">
        <w:rPr>
          <w:rStyle w:val="StyleUnderline"/>
          <w:rFonts w:asciiTheme="majorHAnsi" w:hAnsiTheme="majorHAnsi" w:cstheme="majorHAnsi"/>
        </w:rPr>
        <w:t xml:space="preserve">This is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exact </w:t>
      </w:r>
      <w:r w:rsidRPr="009651FA">
        <w:rPr>
          <w:rStyle w:val="StyleUnderline"/>
          <w:rFonts w:asciiTheme="majorHAnsi" w:hAnsiTheme="majorHAnsi" w:cstheme="majorHAnsi"/>
          <w:highlight w:val="green"/>
        </w:rPr>
        <w:t>action patents</w:t>
      </w:r>
      <w:r w:rsidRPr="00BB67D4">
        <w:rPr>
          <w:rStyle w:val="StyleUnderline"/>
          <w:rFonts w:asciiTheme="majorHAnsi" w:hAnsiTheme="majorHAnsi" w:cstheme="majorHAnsi"/>
        </w:rPr>
        <w:t xml:space="preserve"> are </w:t>
      </w:r>
      <w:r w:rsidRPr="009651FA">
        <w:rPr>
          <w:rStyle w:val="StyleUnderline"/>
          <w:rFonts w:asciiTheme="majorHAnsi" w:hAnsiTheme="majorHAnsi" w:cstheme="majorHAnsi"/>
          <w:highlight w:val="green"/>
        </w:rPr>
        <w:t>meant to incentivize, innovating new solutions</w:t>
      </w:r>
      <w:r w:rsidRPr="00DE65B6">
        <w:rPr>
          <w:rStyle w:val="StyleUnderline"/>
          <w:rFonts w:asciiTheme="majorHAnsi" w:hAnsiTheme="majorHAnsi" w:cstheme="majorHAnsi"/>
        </w:rPr>
        <w:t xml:space="preserve"> to problems</w:t>
      </w:r>
      <w:r w:rsidRPr="00DE65B6">
        <w:rPr>
          <w:rFonts w:asciiTheme="majorHAnsi" w:hAnsiTheme="majorHAnsi" w:cstheme="majorHAnsi"/>
        </w:rPr>
        <w:t xml:space="preserve">, even if the problem here is merely a legal one.110 </w:t>
      </w:r>
    </w:p>
    <w:p w14:paraId="61D642A6" w14:textId="77777777" w:rsidR="003467E5" w:rsidRPr="00DE65B6" w:rsidRDefault="003467E5" w:rsidP="003467E5">
      <w:pPr>
        <w:rPr>
          <w:rStyle w:val="StyleUnderline"/>
          <w:rFonts w:asciiTheme="majorHAnsi" w:hAnsiTheme="majorHAnsi" w:cstheme="majorHAnsi"/>
        </w:rPr>
      </w:pPr>
      <w:r w:rsidRPr="00DE65B6">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BB67D4">
        <w:rPr>
          <w:rStyle w:val="StyleUnderline"/>
          <w:rFonts w:asciiTheme="majorHAnsi" w:hAnsiTheme="majorHAnsi" w:cstheme="majorHAnsi"/>
        </w:rPr>
        <w:t xml:space="preserve">Setting a </w:t>
      </w:r>
      <w:r w:rsidRPr="009651FA">
        <w:rPr>
          <w:rStyle w:val="StyleUnderline"/>
          <w:rFonts w:asciiTheme="majorHAnsi" w:hAnsiTheme="majorHAnsi" w:cstheme="majorHAnsi"/>
          <w:highlight w:val="green"/>
        </w:rPr>
        <w:t>time period</w:t>
      </w:r>
      <w:r w:rsidRPr="00DE65B6">
        <w:rPr>
          <w:rStyle w:val="StyleUnderline"/>
          <w:rFonts w:asciiTheme="majorHAnsi" w:hAnsiTheme="majorHAnsi" w:cstheme="majorHAnsi"/>
        </w:rPr>
        <w:t xml:space="preserve"> for when patent enforcement will return </w:t>
      </w:r>
      <w:r w:rsidRPr="009651FA">
        <w:rPr>
          <w:rStyle w:val="StyleUnderline"/>
          <w:rFonts w:asciiTheme="majorHAnsi" w:hAnsiTheme="majorHAnsi" w:cstheme="majorHAnsi"/>
          <w:highlight w:val="green"/>
        </w:rPr>
        <w:t>ensures</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the market</w:t>
      </w:r>
      <w:r w:rsidRPr="00BB67D4">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not devoid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incentives once </w:t>
      </w:r>
      <w:r w:rsidRPr="00BB67D4">
        <w:rPr>
          <w:rStyle w:val="StyleUnderline"/>
          <w:rFonts w:asciiTheme="majorHAnsi" w:hAnsiTheme="majorHAnsi" w:cstheme="majorHAnsi"/>
        </w:rPr>
        <w:t>the initial</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“green rush”</w:t>
      </w:r>
      <w:r w:rsidRPr="00DE65B6">
        <w:rPr>
          <w:rFonts w:asciiTheme="majorHAnsi" w:hAnsiTheme="majorHAnsi" w:cstheme="majorHAnsi"/>
        </w:rPr>
        <w:t xml:space="preserve">113 </w:t>
      </w:r>
      <w:r w:rsidRPr="009651FA">
        <w:rPr>
          <w:rStyle w:val="StyleUnderline"/>
          <w:rFonts w:asciiTheme="majorHAnsi" w:hAnsiTheme="majorHAnsi" w:cstheme="majorHAnsi"/>
          <w:highlight w:val="green"/>
        </w:rPr>
        <w:t>wears off</w:t>
      </w:r>
      <w:r w:rsidRPr="00DE65B6">
        <w:rPr>
          <w:rStyle w:val="StyleUnderline"/>
          <w:rFonts w:asciiTheme="majorHAnsi" w:hAnsiTheme="majorHAnsi" w:cstheme="majorHAnsi"/>
        </w:rPr>
        <w:t xml:space="preserve">. </w:t>
      </w:r>
    </w:p>
    <w:p w14:paraId="73C7BEB5" w14:textId="77777777" w:rsidR="003467E5" w:rsidRPr="00DE65B6" w:rsidRDefault="003467E5" w:rsidP="003467E5">
      <w:pPr>
        <w:rPr>
          <w:rStyle w:val="StyleUnderline"/>
          <w:rFonts w:asciiTheme="majorHAnsi" w:hAnsiTheme="majorHAnsi" w:cstheme="majorHAnsi"/>
        </w:rPr>
      </w:pPr>
      <w:r w:rsidRPr="00BB67D4">
        <w:rPr>
          <w:rStyle w:val="StyleUnderline"/>
          <w:rFonts w:asciiTheme="majorHAnsi" w:hAnsiTheme="majorHAnsi" w:cstheme="majorHAnsi"/>
        </w:rPr>
        <w:lastRenderedPageBreak/>
        <w:t xml:space="preserve">Fifth, this </w:t>
      </w:r>
      <w:r w:rsidRPr="009651FA">
        <w:rPr>
          <w:rStyle w:val="StyleUnderline"/>
          <w:rFonts w:asciiTheme="majorHAnsi" w:hAnsiTheme="majorHAnsi" w:cstheme="majorHAnsi"/>
          <w:highlight w:val="green"/>
        </w:rPr>
        <w:t>solution bans</w:t>
      </w:r>
      <w:r w:rsidRPr="00DE65B6">
        <w:rPr>
          <w:rStyle w:val="StyleUnderline"/>
          <w:rFonts w:asciiTheme="majorHAnsi" w:hAnsiTheme="majorHAnsi" w:cstheme="majorHAnsi"/>
        </w:rPr>
        <w:t xml:space="preserve"> foreign </w:t>
      </w: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not foreign participation.</w:t>
      </w:r>
      <w:r w:rsidRPr="00DE65B6">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E65B6">
        <w:rPr>
          <w:rStyle w:val="StyleUnderline"/>
          <w:rFonts w:asciiTheme="majorHAnsi" w:hAnsiTheme="majorHAnsi" w:cstheme="majorHAnsi"/>
        </w:rPr>
        <w:t xml:space="preserve">Foreign participants, just like domestic </w:t>
      </w:r>
      <w:r w:rsidRPr="009651FA">
        <w:rPr>
          <w:rStyle w:val="StyleUnderline"/>
          <w:rFonts w:asciiTheme="majorHAnsi" w:hAnsiTheme="majorHAnsi" w:cstheme="majorHAnsi"/>
          <w:highlight w:val="green"/>
        </w:rPr>
        <w:t>participants, cannot monopolize their innovations</w:t>
      </w:r>
      <w:r w:rsidRPr="00DE65B6">
        <w:rPr>
          <w:rStyle w:val="StyleUnderline"/>
          <w:rFonts w:asciiTheme="majorHAnsi" w:hAnsiTheme="majorHAnsi" w:cstheme="majorHAnsi"/>
        </w:rPr>
        <w:t>, and are thus placed on an equal footing.</w:t>
      </w:r>
    </w:p>
    <w:p w14:paraId="50EC0EE1" w14:textId="77777777" w:rsidR="003467E5" w:rsidRPr="00DE65B6" w:rsidRDefault="003467E5" w:rsidP="003467E5">
      <w:pPr>
        <w:rPr>
          <w:rFonts w:asciiTheme="majorHAnsi" w:hAnsiTheme="majorHAnsi" w:cstheme="majorHAnsi"/>
        </w:rPr>
      </w:pPr>
    </w:p>
    <w:p w14:paraId="0B03A196" w14:textId="77777777" w:rsidR="003467E5" w:rsidRPr="00DE65B6" w:rsidRDefault="003467E5" w:rsidP="003467E5">
      <w:pPr>
        <w:pStyle w:val="Heading3"/>
        <w:rPr>
          <w:rFonts w:asciiTheme="majorHAnsi" w:hAnsiTheme="majorHAnsi" w:cstheme="majorHAnsi"/>
        </w:rPr>
      </w:pPr>
      <w:bookmarkStart w:id="0" w:name="_Hlk32134100"/>
      <w:bookmarkStart w:id="1" w:name="_Hlk32052730"/>
      <w:bookmarkStart w:id="2" w:name="_Hlk19383792"/>
      <w:bookmarkStart w:id="3" w:name="_Hlk23524648"/>
      <w:r w:rsidRPr="00DE65B6">
        <w:rPr>
          <w:rFonts w:asciiTheme="majorHAnsi" w:hAnsiTheme="majorHAnsi" w:cstheme="majorHAnsi"/>
        </w:rPr>
        <w:lastRenderedPageBreak/>
        <w:t>FW – Normal</w:t>
      </w:r>
    </w:p>
    <w:p w14:paraId="255AB4C9" w14:textId="77777777" w:rsidR="003467E5" w:rsidRPr="00DE65B6" w:rsidRDefault="003467E5" w:rsidP="003467E5">
      <w:pPr>
        <w:pStyle w:val="Heading4"/>
        <w:spacing w:line="276" w:lineRule="auto"/>
        <w:rPr>
          <w:rFonts w:asciiTheme="majorHAnsi" w:hAnsiTheme="majorHAnsi" w:cstheme="majorHAnsi"/>
        </w:rPr>
      </w:pPr>
      <w:bookmarkStart w:id="4" w:name="_Hlk51986527"/>
      <w:bookmarkStart w:id="5" w:name="_Hlk64212145"/>
      <w:bookmarkStart w:id="6" w:name="_Hlk61766057"/>
      <w:r w:rsidRPr="00DE65B6">
        <w:rPr>
          <w:rFonts w:asciiTheme="majorHAnsi" w:hAnsiTheme="majorHAnsi" w:cstheme="majorHAnsi"/>
        </w:rPr>
        <w:t>Pleasure and pain are intrinsically valuable.</w:t>
      </w:r>
    </w:p>
    <w:p w14:paraId="23D64CD3" w14:textId="77777777" w:rsidR="003467E5" w:rsidRPr="00DE65B6" w:rsidRDefault="003467E5" w:rsidP="003467E5">
      <w:pPr>
        <w:spacing w:line="276" w:lineRule="auto"/>
        <w:rPr>
          <w:rFonts w:asciiTheme="majorHAnsi" w:hAnsiTheme="majorHAnsi" w:cstheme="majorHAnsi"/>
        </w:rPr>
      </w:pPr>
      <w:r w:rsidRPr="00DE65B6">
        <w:rPr>
          <w:rStyle w:val="Style13ptBold"/>
          <w:rFonts w:asciiTheme="majorHAnsi" w:hAnsiTheme="majorHAnsi" w:cstheme="majorHAnsi"/>
        </w:rPr>
        <w:t>Moen 16</w:t>
      </w:r>
      <w:r w:rsidRPr="00DE65B6">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6F4E1144" w14:textId="77777777" w:rsidR="003467E5" w:rsidRPr="00DE65B6" w:rsidRDefault="003467E5" w:rsidP="003467E5">
      <w:pPr>
        <w:spacing w:line="276" w:lineRule="auto"/>
        <w:rPr>
          <w:rFonts w:asciiTheme="majorHAnsi" w:hAnsiTheme="majorHAnsi" w:cstheme="majorHAnsi"/>
          <w:szCs w:val="26"/>
        </w:rPr>
      </w:pPr>
      <w:r w:rsidRPr="00DE65B6">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w:t>
      </w:r>
      <w:proofErr w:type="spellStart"/>
      <w:r w:rsidRPr="00DE65B6">
        <w:rPr>
          <w:rFonts w:asciiTheme="majorHAnsi" w:hAnsiTheme="majorHAnsi" w:cstheme="majorHAnsi"/>
          <w:szCs w:val="26"/>
        </w:rPr>
        <w:t>disvaluable</w:t>
      </w:r>
      <w:proofErr w:type="spellEnd"/>
      <w:r w:rsidRPr="00DE65B6">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651FA">
        <w:rPr>
          <w:rFonts w:asciiTheme="majorHAnsi" w:hAnsiTheme="majorHAnsi" w:cstheme="majorHAnsi"/>
          <w:b/>
          <w:sz w:val="26"/>
          <w:szCs w:val="26"/>
          <w:highlight w:val="green"/>
          <w:u w:val="single"/>
        </w:rPr>
        <w:t>there is something undeniably good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pleasure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w:t>
      </w:r>
      <w:r w:rsidRPr="009651FA">
        <w:rPr>
          <w:rFonts w:asciiTheme="majorHAnsi" w:hAnsiTheme="majorHAnsi" w:cstheme="majorHAnsi"/>
          <w:b/>
          <w:sz w:val="26"/>
          <w:szCs w:val="26"/>
          <w:highlight w:val="green"/>
          <w:u w:val="single"/>
        </w:rPr>
        <w:t>and</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something</w:t>
      </w:r>
      <w:r w:rsidRPr="00DE65B6">
        <w:rPr>
          <w:rFonts w:asciiTheme="majorHAnsi" w:hAnsiTheme="majorHAnsi" w:cstheme="majorHAnsi"/>
          <w:b/>
          <w:sz w:val="26"/>
          <w:szCs w:val="26"/>
          <w:u w:val="single"/>
        </w:rPr>
        <w:t xml:space="preserve"> </w:t>
      </w:r>
      <w:r w:rsidRPr="009651FA">
        <w:rPr>
          <w:rFonts w:asciiTheme="majorHAnsi" w:hAnsiTheme="majorHAnsi" w:cstheme="majorHAnsi"/>
          <w:b/>
          <w:sz w:val="26"/>
          <w:szCs w:val="26"/>
          <w:highlight w:val="green"/>
          <w:u w:val="single"/>
        </w:rPr>
        <w:t>undeniably bad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pain</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E65B6">
        <w:rPr>
          <w:rFonts w:asciiTheme="majorHAnsi" w:hAnsiTheme="majorHAnsi" w:cstheme="majorHAnsi"/>
          <w:b/>
          <w:sz w:val="26"/>
          <w:szCs w:val="26"/>
          <w:u w:val="single"/>
        </w:rPr>
        <w:t xml:space="preserve">I might ask: “What for?” </w:t>
      </w:r>
      <w:r w:rsidRPr="00DE65B6">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E65B6">
        <w:rPr>
          <w:rFonts w:asciiTheme="majorHAnsi" w:hAnsiTheme="majorHAnsi" w:cstheme="majorHAnsi"/>
          <w:b/>
          <w:sz w:val="26"/>
          <w:szCs w:val="26"/>
          <w:u w:val="single"/>
        </w:rPr>
        <w:t xml:space="preserve">But </w:t>
      </w:r>
      <w:r w:rsidRPr="00DE65B6">
        <w:rPr>
          <w:rFonts w:asciiTheme="majorHAnsi" w:hAnsiTheme="majorHAnsi" w:cstheme="majorHAnsi"/>
          <w:szCs w:val="26"/>
        </w:rPr>
        <w:t xml:space="preserve">what is the pleasure of drinking the soda good for?” the discussion is likely to reach an awkward end. The reason is that the </w:t>
      </w:r>
      <w:r w:rsidRPr="00DE65B6">
        <w:rPr>
          <w:rFonts w:asciiTheme="majorHAnsi" w:hAnsiTheme="majorHAnsi" w:cstheme="majorHAnsi"/>
          <w:b/>
          <w:sz w:val="26"/>
          <w:szCs w:val="26"/>
          <w:u w:val="single"/>
        </w:rPr>
        <w:t xml:space="preserve">pleasure is not good for anything further; </w:t>
      </w:r>
      <w:r w:rsidRPr="00DE65B6">
        <w:rPr>
          <w:rFonts w:asciiTheme="majorHAnsi" w:hAnsiTheme="majorHAnsi" w:cstheme="majorHAnsi"/>
          <w:szCs w:val="26"/>
        </w:rPr>
        <w:t xml:space="preserve">it is simply that for which going to the convenience store and buying the soda is good.3 As Aristotle observes: </w:t>
      </w:r>
      <w:r w:rsidRPr="00DE65B6">
        <w:rPr>
          <w:rFonts w:asciiTheme="majorHAnsi" w:hAnsiTheme="majorHAnsi" w:cstheme="majorHAnsi"/>
          <w:b/>
          <w:sz w:val="26"/>
          <w:szCs w:val="26"/>
          <w:u w:val="single"/>
        </w:rPr>
        <w:t>“</w:t>
      </w:r>
      <w:r w:rsidRPr="009651FA">
        <w:rPr>
          <w:rFonts w:asciiTheme="majorHAnsi" w:hAnsiTheme="majorHAnsi" w:cstheme="majorHAnsi"/>
          <w:b/>
          <w:sz w:val="26"/>
          <w:szCs w:val="26"/>
          <w:highlight w:val="green"/>
          <w:u w:val="single"/>
        </w:rPr>
        <w:t>We never ask</w:t>
      </w:r>
      <w:r w:rsidRPr="00DE65B6">
        <w:rPr>
          <w:rFonts w:asciiTheme="majorHAnsi" w:hAnsiTheme="majorHAnsi" w:cstheme="majorHAnsi"/>
          <w:szCs w:val="26"/>
        </w:rPr>
        <w:t xml:space="preserve"> [a man] </w:t>
      </w:r>
      <w:r w:rsidRPr="009651FA">
        <w:rPr>
          <w:rFonts w:asciiTheme="majorHAnsi" w:hAnsiTheme="majorHAnsi" w:cstheme="majorHAnsi"/>
          <w:b/>
          <w:sz w:val="26"/>
          <w:szCs w:val="26"/>
          <w:highlight w:val="green"/>
          <w:u w:val="single"/>
        </w:rPr>
        <w:t>what</w:t>
      </w:r>
      <w:r w:rsidRPr="00DE65B6">
        <w:rPr>
          <w:rFonts w:asciiTheme="majorHAnsi" w:hAnsiTheme="majorHAnsi" w:cstheme="majorHAnsi"/>
          <w:b/>
          <w:sz w:val="26"/>
          <w:szCs w:val="26"/>
          <w:u w:val="single"/>
        </w:rPr>
        <w:t xml:space="preserve"> his </w:t>
      </w:r>
      <w:r w:rsidRPr="009651FA">
        <w:rPr>
          <w:rFonts w:asciiTheme="majorHAnsi" w:hAnsiTheme="majorHAnsi" w:cstheme="majorHAnsi"/>
          <w:b/>
          <w:sz w:val="26"/>
          <w:szCs w:val="26"/>
          <w:highlight w:val="green"/>
          <w:u w:val="single"/>
        </w:rPr>
        <w:t>end is in being pleased, because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we assume that </w:t>
      </w:r>
      <w:r w:rsidRPr="009651FA">
        <w:rPr>
          <w:rFonts w:asciiTheme="majorHAnsi" w:hAnsiTheme="majorHAnsi" w:cstheme="majorHAnsi"/>
          <w:b/>
          <w:sz w:val="26"/>
          <w:szCs w:val="26"/>
          <w:highlight w:val="green"/>
          <w:u w:val="single"/>
        </w:rPr>
        <w:t>pleasure is</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choice </w:t>
      </w:r>
      <w:r w:rsidRPr="009651FA">
        <w:rPr>
          <w:rFonts w:asciiTheme="majorHAnsi" w:hAnsiTheme="majorHAnsi" w:cstheme="majorHAnsi"/>
          <w:b/>
          <w:sz w:val="26"/>
          <w:szCs w:val="26"/>
          <w:highlight w:val="green"/>
          <w:u w:val="single"/>
        </w:rPr>
        <w:t>worthy in itself</w:t>
      </w:r>
      <w:r w:rsidRPr="00DE65B6">
        <w:rPr>
          <w:rFonts w:asciiTheme="majorHAnsi" w:hAnsiTheme="majorHAnsi" w:cstheme="majorHAnsi"/>
          <w:b/>
          <w:sz w:val="26"/>
          <w:szCs w:val="26"/>
          <w:u w:val="single"/>
        </w:rPr>
        <w:t>.”</w:t>
      </w:r>
      <w:r w:rsidRPr="00DE65B6">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51FA">
        <w:rPr>
          <w:rFonts w:asciiTheme="majorHAnsi" w:hAnsiTheme="majorHAnsi" w:cstheme="majorHAnsi"/>
          <w:b/>
          <w:sz w:val="26"/>
          <w:szCs w:val="26"/>
          <w:highlight w:val="green"/>
          <w:u w:val="single"/>
        </w:rPr>
        <w:t>pleasure and pain are both places where we reach the end of the line in matters of value.</w:t>
      </w:r>
      <w:r w:rsidRPr="00DE65B6">
        <w:rPr>
          <w:rFonts w:asciiTheme="majorHAnsi" w:hAnsiTheme="majorHAnsi" w:cstheme="majorHAnsi"/>
          <w:szCs w:val="26"/>
        </w:rPr>
        <w:t xml:space="preserve"> </w:t>
      </w:r>
    </w:p>
    <w:bookmarkEnd w:id="4"/>
    <w:p w14:paraId="20F95D02"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 xml:space="preserve">Thus, the standard is consistency with hedonic act utilitarianism. </w:t>
      </w:r>
    </w:p>
    <w:bookmarkEnd w:id="0"/>
    <w:p w14:paraId="1971E095"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Prefer additionally:</w:t>
      </w:r>
    </w:p>
    <w:p w14:paraId="40C17937" w14:textId="77777777" w:rsidR="003467E5" w:rsidRPr="00DE65B6" w:rsidRDefault="003467E5" w:rsidP="003467E5">
      <w:pPr>
        <w:pStyle w:val="Heading4"/>
        <w:rPr>
          <w:rFonts w:asciiTheme="majorHAnsi" w:hAnsiTheme="majorHAnsi" w:cstheme="majorHAnsi"/>
        </w:rPr>
      </w:pPr>
      <w:bookmarkStart w:id="7" w:name="_Hlk58056668"/>
      <w:bookmarkStart w:id="8" w:name="_Hlk51986558"/>
      <w:r w:rsidRPr="00DE65B6">
        <w:rPr>
          <w:rFonts w:asciiTheme="majorHAnsi" w:hAnsiTheme="majorHAnsi" w:cstheme="majorHAnsi"/>
        </w:rPr>
        <w:t xml:space="preserve">1] Actor specificity – </w:t>
      </w:r>
    </w:p>
    <w:p w14:paraId="5953F896" w14:textId="77777777" w:rsidR="003467E5" w:rsidRPr="00DE65B6" w:rsidRDefault="003467E5" w:rsidP="003467E5">
      <w:pPr>
        <w:pStyle w:val="Heading4"/>
        <w:rPr>
          <w:rFonts w:asciiTheme="majorHAnsi" w:hAnsiTheme="majorHAnsi" w:cstheme="majorHAnsi"/>
        </w:rPr>
      </w:pPr>
      <w:r w:rsidRPr="00DE65B6">
        <w:rPr>
          <w:rFonts w:asciiTheme="majorHAnsi" w:hAnsiTheme="majorHAnsi" w:cstheme="majorHAnsi"/>
        </w:rPr>
        <w:t xml:space="preserve">A] Aggregation – every policy </w:t>
      </w:r>
      <w:proofErr w:type="gramStart"/>
      <w:r w:rsidRPr="00DE65B6">
        <w:rPr>
          <w:rFonts w:asciiTheme="majorHAnsi" w:hAnsiTheme="majorHAnsi" w:cstheme="majorHAnsi"/>
        </w:rPr>
        <w:t>benefits</w:t>
      </w:r>
      <w:proofErr w:type="gramEnd"/>
      <w:r w:rsidRPr="00DE65B6">
        <w:rPr>
          <w:rFonts w:asciiTheme="majorHAnsi" w:hAnsiTheme="majorHAnsi" w:cstheme="majorHAnsi"/>
        </w:rPr>
        <w:t xml:space="preserve"> some and harms others, which also means side constraints freeze action.</w:t>
      </w:r>
    </w:p>
    <w:bookmarkEnd w:id="5"/>
    <w:bookmarkEnd w:id="7"/>
    <w:p w14:paraId="057488E2" w14:textId="77777777" w:rsidR="003467E5" w:rsidRPr="00DE65B6" w:rsidRDefault="003467E5" w:rsidP="003467E5">
      <w:pPr>
        <w:pStyle w:val="Heading4"/>
        <w:rPr>
          <w:rFonts w:asciiTheme="majorHAnsi" w:hAnsiTheme="majorHAnsi" w:cstheme="majorHAnsi"/>
          <w:szCs w:val="16"/>
        </w:rPr>
      </w:pPr>
      <w:r w:rsidRPr="00DE65B6">
        <w:rPr>
          <w:rFonts w:asciiTheme="majorHAnsi" w:hAnsiTheme="majorHAnsi" w:cstheme="majorHAnsi"/>
        </w:rPr>
        <w:t>B] No intent-foresight distinction –</w:t>
      </w:r>
      <w:r w:rsidRPr="00DE65B6">
        <w:rPr>
          <w:rFonts w:asciiTheme="majorHAnsi" w:eastAsia="Calibri" w:hAnsiTheme="majorHAnsi" w:cstheme="majorHAnsi"/>
        </w:rPr>
        <w:t xml:space="preserve"> If</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foresee</w:t>
      </w:r>
      <w:r w:rsidRPr="00DE65B6">
        <w:rPr>
          <w:rFonts w:asciiTheme="majorHAnsi" w:hAnsiTheme="majorHAnsi" w:cstheme="majorHAnsi"/>
        </w:rPr>
        <w:t xml:space="preserve"> </w:t>
      </w:r>
      <w:r w:rsidRPr="00DE65B6">
        <w:rPr>
          <w:rFonts w:asciiTheme="majorHAnsi" w:eastAsia="Calibri" w:hAnsiTheme="majorHAnsi" w:cstheme="majorHAnsi"/>
        </w:rPr>
        <w:t>a</w:t>
      </w:r>
      <w:r w:rsidRPr="00DE65B6">
        <w:rPr>
          <w:rFonts w:asciiTheme="majorHAnsi" w:hAnsiTheme="majorHAnsi" w:cstheme="majorHAnsi"/>
        </w:rPr>
        <w:t xml:space="preserve"> </w:t>
      </w:r>
      <w:r w:rsidRPr="00DE65B6">
        <w:rPr>
          <w:rFonts w:asciiTheme="majorHAnsi" w:eastAsia="Calibri" w:hAnsiTheme="majorHAnsi" w:cstheme="majorHAnsi"/>
        </w:rPr>
        <w:t>consequence</w:t>
      </w:r>
      <w:r w:rsidRPr="00DE65B6">
        <w:rPr>
          <w:rFonts w:asciiTheme="majorHAnsi" w:hAnsiTheme="majorHAnsi" w:cstheme="majorHAnsi"/>
        </w:rPr>
        <w:t xml:space="preserve">, </w:t>
      </w:r>
      <w:r w:rsidRPr="00DE65B6">
        <w:rPr>
          <w:rFonts w:asciiTheme="majorHAnsi" w:eastAsia="Calibri" w:hAnsiTheme="majorHAnsi" w:cstheme="majorHAnsi"/>
        </w:rPr>
        <w:t>then</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becomes</w:t>
      </w:r>
      <w:r w:rsidRPr="00DE65B6">
        <w:rPr>
          <w:rFonts w:asciiTheme="majorHAnsi" w:hAnsiTheme="majorHAnsi" w:cstheme="majorHAnsi"/>
        </w:rPr>
        <w:t xml:space="preserve"> </w:t>
      </w:r>
      <w:r w:rsidRPr="00DE65B6">
        <w:rPr>
          <w:rFonts w:asciiTheme="majorHAnsi" w:eastAsia="Calibri" w:hAnsiTheme="majorHAnsi" w:cstheme="majorHAnsi"/>
        </w:rPr>
        <w:t>part</w:t>
      </w:r>
      <w:r w:rsidRPr="00DE65B6">
        <w:rPr>
          <w:rFonts w:asciiTheme="majorHAnsi" w:hAnsiTheme="majorHAnsi" w:cstheme="majorHAnsi"/>
        </w:rPr>
        <w:t xml:space="preserve"> </w:t>
      </w:r>
      <w:r w:rsidRPr="00DE65B6">
        <w:rPr>
          <w:rFonts w:asciiTheme="majorHAnsi" w:eastAsia="Calibri" w:hAnsiTheme="majorHAnsi" w:cstheme="majorHAnsi"/>
        </w:rPr>
        <w:t>of</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deliberation</w:t>
      </w:r>
      <w:r w:rsidRPr="00DE65B6">
        <w:rPr>
          <w:rFonts w:asciiTheme="majorHAnsi" w:hAnsiTheme="majorHAnsi" w:cstheme="majorHAnsi"/>
        </w:rPr>
        <w:t xml:space="preserve"> </w:t>
      </w:r>
      <w:r w:rsidRPr="00DE65B6">
        <w:rPr>
          <w:rFonts w:asciiTheme="majorHAnsi" w:eastAsia="Calibri" w:hAnsiTheme="majorHAnsi" w:cstheme="majorHAnsi"/>
        </w:rPr>
        <w:t>which</w:t>
      </w:r>
      <w:r w:rsidRPr="00DE65B6">
        <w:rPr>
          <w:rFonts w:asciiTheme="majorHAnsi" w:hAnsiTheme="majorHAnsi" w:cstheme="majorHAnsi"/>
        </w:rPr>
        <w:t xml:space="preserve"> </w:t>
      </w:r>
      <w:r w:rsidRPr="00DE65B6">
        <w:rPr>
          <w:rFonts w:asciiTheme="majorHAnsi" w:eastAsia="Calibri" w:hAnsiTheme="majorHAnsi" w:cstheme="majorHAnsi"/>
        </w:rPr>
        <w:t>makes</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intrinsic</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action</w:t>
      </w:r>
      <w:r w:rsidRPr="00DE65B6">
        <w:rPr>
          <w:rFonts w:asciiTheme="majorHAnsi" w:hAnsiTheme="majorHAnsi" w:cstheme="majorHAnsi"/>
        </w:rPr>
        <w:t xml:space="preserve"> </w:t>
      </w:r>
      <w:r w:rsidRPr="00DE65B6">
        <w:rPr>
          <w:rFonts w:asciiTheme="majorHAnsi" w:eastAsia="Calibri" w:hAnsiTheme="majorHAnsi" w:cstheme="majorHAnsi"/>
        </w:rPr>
        <w:t>since</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intend</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happen.</w:t>
      </w:r>
    </w:p>
    <w:p w14:paraId="62B3F947" w14:textId="77777777" w:rsidR="003467E5" w:rsidRPr="00DE65B6" w:rsidRDefault="003467E5" w:rsidP="003467E5">
      <w:pPr>
        <w:rPr>
          <w:rFonts w:asciiTheme="majorHAnsi" w:hAnsiTheme="majorHAnsi" w:cstheme="majorHAnsi"/>
        </w:rPr>
      </w:pPr>
    </w:p>
    <w:p w14:paraId="2D6EF4F5" w14:textId="77777777" w:rsidR="003467E5" w:rsidRPr="00DE65B6" w:rsidRDefault="003467E5" w:rsidP="003467E5">
      <w:pPr>
        <w:pStyle w:val="Heading4"/>
        <w:rPr>
          <w:rFonts w:asciiTheme="majorHAnsi" w:hAnsiTheme="majorHAnsi" w:cstheme="majorHAnsi"/>
        </w:rPr>
      </w:pPr>
      <w:bookmarkStart w:id="9" w:name="_Hlk28088392"/>
      <w:bookmarkEnd w:id="6"/>
      <w:r w:rsidRPr="00DE65B6">
        <w:rPr>
          <w:rFonts w:asciiTheme="majorHAnsi" w:hAnsiTheme="majorHAnsi" w:cstheme="majorHAnsi"/>
        </w:rPr>
        <w:lastRenderedPageBreak/>
        <w:t xml:space="preserve">2] No act-omission distinction – </w:t>
      </w:r>
      <w:bookmarkEnd w:id="9"/>
      <w:r w:rsidRPr="00DE65B6">
        <w:rPr>
          <w:rFonts w:asciiTheme="majorHAnsi" w:hAnsiTheme="majorHAnsi" w:cstheme="majorHAnsi"/>
        </w:rPr>
        <w:t xml:space="preserve">Actor specificity – governments are culpable for omissions cuz their purpose is to protect the constituency – otherwise they would have no obligation to make murder illegal. Only util can escape culpability in the instance of tradeoffs – </w:t>
      </w:r>
      <w:proofErr w:type="gramStart"/>
      <w:r w:rsidRPr="00DE65B6">
        <w:rPr>
          <w:rFonts w:asciiTheme="majorHAnsi" w:hAnsiTheme="majorHAnsi" w:cstheme="majorHAnsi"/>
        </w:rPr>
        <w:t>i.e.</w:t>
      </w:r>
      <w:proofErr w:type="gramEnd"/>
      <w:r w:rsidRPr="00DE65B6">
        <w:rPr>
          <w:rFonts w:asciiTheme="majorHAnsi" w:hAnsiTheme="majorHAnsi" w:cstheme="majorHAnsi"/>
        </w:rPr>
        <w:t xml:space="preserve"> it resolves the trolley problem cuz a deontological theory would hold you responsible for killing regardless. Actor spec o/w – different agents have different ethical standings that affect their obligations and considerations.</w:t>
      </w:r>
      <w:bookmarkStart w:id="10" w:name="_Hlk23524651"/>
      <w:bookmarkEnd w:id="1"/>
      <w:bookmarkEnd w:id="8"/>
    </w:p>
    <w:p w14:paraId="14B81E84" w14:textId="77777777" w:rsidR="003467E5" w:rsidRPr="00DE65B6" w:rsidRDefault="003467E5" w:rsidP="003467E5">
      <w:pPr>
        <w:rPr>
          <w:rFonts w:asciiTheme="majorHAnsi" w:hAnsiTheme="majorHAnsi" w:cstheme="majorHAnsi"/>
        </w:rPr>
      </w:pPr>
    </w:p>
    <w:bookmarkEnd w:id="2"/>
    <w:bookmarkEnd w:id="3"/>
    <w:bookmarkEnd w:id="10"/>
    <w:p w14:paraId="1A002F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Trebuchet MS">
    <w:altName w:val="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roman"/>
    <w:pitch w:val="variable"/>
    <w:sig w:usb0="E0002AFF" w:usb1="C0007841" w:usb2="00000009" w:usb3="00000000" w:csb0="000001FF" w:csb1="00000000"/>
  </w:font>
  <w:font w:name="Futura">
    <w:altName w:val="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auto"/>
    <w:pitch w:val="variable"/>
    <w:sig w:usb0="E00002FF" w:usb1="5000785B" w:usb2="00000000" w:usb3="00000000" w:csb0="0000019F" w:csb1="00000000"/>
  </w:font>
  <w:font w:name="Palatino">
    <w:altName w:val="Palatino"/>
    <w:panose1 w:val="00000000000000000000"/>
    <w:charset w:val="4D"/>
    <w:family w:val="auto"/>
    <w:pitch w:val="variable"/>
    <w:sig w:usb0="A00002FF" w:usb1="7800205A" w:usb2="14600000" w:usb3="00000000" w:csb0="00000193" w:csb1="00000000"/>
  </w:font>
  <w:font w:name="Scala">
    <w:altName w:val="Scala"/>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font>
  <w:font w:name="Frutiger 45 Light">
    <w:altName w:val="Times New Roman"/>
    <w:panose1 w:val="020B0604020202020204"/>
    <w:charset w:val="00"/>
    <w:family w:val="roman"/>
    <w:notTrueType/>
    <w:pitch w:val="default"/>
  </w:font>
  <w:font w:name="Arial Bold">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3057C0"/>
    <w:multiLevelType w:val="hybridMultilevel"/>
    <w:tmpl w:val="288E5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057F3B"/>
    <w:multiLevelType w:val="hybridMultilevel"/>
    <w:tmpl w:val="288E5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8"/>
  </w:num>
  <w:num w:numId="14">
    <w:abstractNumId w:val="38"/>
  </w:num>
  <w:num w:numId="15">
    <w:abstractNumId w:val="25"/>
  </w:num>
  <w:num w:numId="16">
    <w:abstractNumId w:val="29"/>
  </w:num>
  <w:num w:numId="17">
    <w:abstractNumId w:val="13"/>
  </w:num>
  <w:num w:numId="18">
    <w:abstractNumId w:val="16"/>
  </w:num>
  <w:num w:numId="19">
    <w:abstractNumId w:val="36"/>
  </w:num>
  <w:num w:numId="20">
    <w:abstractNumId w:val="37"/>
  </w:num>
  <w:num w:numId="21">
    <w:abstractNumId w:val="39"/>
  </w:num>
  <w:num w:numId="22">
    <w:abstractNumId w:val="30"/>
  </w:num>
  <w:num w:numId="23">
    <w:abstractNumId w:val="34"/>
  </w:num>
  <w:num w:numId="24">
    <w:abstractNumId w:val="40"/>
  </w:num>
  <w:num w:numId="25">
    <w:abstractNumId w:val="24"/>
  </w:num>
  <w:num w:numId="26">
    <w:abstractNumId w:val="18"/>
  </w:num>
  <w:num w:numId="27">
    <w:abstractNumId w:val="26"/>
  </w:num>
  <w:num w:numId="28">
    <w:abstractNumId w:val="15"/>
  </w:num>
  <w:num w:numId="29">
    <w:abstractNumId w:val="23"/>
  </w:num>
  <w:num w:numId="30">
    <w:abstractNumId w:val="20"/>
  </w:num>
  <w:num w:numId="31">
    <w:abstractNumId w:val="31"/>
  </w:num>
  <w:num w:numId="32">
    <w:abstractNumId w:val="32"/>
  </w:num>
  <w:num w:numId="33">
    <w:abstractNumId w:val="27"/>
  </w:num>
  <w:num w:numId="34">
    <w:abstractNumId w:val="12"/>
  </w:num>
  <w:num w:numId="35">
    <w:abstractNumId w:val="35"/>
  </w:num>
  <w:num w:numId="36">
    <w:abstractNumId w:val="17"/>
  </w:num>
  <w:num w:numId="37">
    <w:abstractNumId w:val="21"/>
  </w:num>
  <w:num w:numId="38">
    <w:abstractNumId w:val="33"/>
  </w:num>
  <w:num w:numId="39">
    <w:abstractNumId w:val="42"/>
  </w:num>
  <w:num w:numId="40">
    <w:abstractNumId w:val="22"/>
  </w:num>
  <w:num w:numId="41">
    <w:abstractNumId w:val="11"/>
  </w:num>
  <w:num w:numId="42">
    <w:abstractNumId w:val="14"/>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67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D1F"/>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38B0"/>
    <w:rsid w:val="003171AB"/>
    <w:rsid w:val="003223B2"/>
    <w:rsid w:val="00322A67"/>
    <w:rsid w:val="00330E13"/>
    <w:rsid w:val="00335A23"/>
    <w:rsid w:val="00340707"/>
    <w:rsid w:val="00341C61"/>
    <w:rsid w:val="003467E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571"/>
    <w:rsid w:val="003C5F4C"/>
    <w:rsid w:val="003D5EA8"/>
    <w:rsid w:val="003D7B28"/>
    <w:rsid w:val="003E305E"/>
    <w:rsid w:val="003E34DB"/>
    <w:rsid w:val="003E5302"/>
    <w:rsid w:val="003E5BF1"/>
    <w:rsid w:val="003F1715"/>
    <w:rsid w:val="003F2452"/>
    <w:rsid w:val="003F41EA"/>
    <w:rsid w:val="003F7DF0"/>
    <w:rsid w:val="004039AF"/>
    <w:rsid w:val="00407AFF"/>
    <w:rsid w:val="0041155D"/>
    <w:rsid w:val="004170BF"/>
    <w:rsid w:val="00424A0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23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09"/>
    <w:rsid w:val="00834842"/>
    <w:rsid w:val="00840E7B"/>
    <w:rsid w:val="008536AF"/>
    <w:rsid w:val="00853D40"/>
    <w:rsid w:val="008564FC"/>
    <w:rsid w:val="00861D1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67B"/>
    <w:rsid w:val="00C72AFE"/>
    <w:rsid w:val="00C81619"/>
    <w:rsid w:val="00CA013C"/>
    <w:rsid w:val="00CA6D6D"/>
    <w:rsid w:val="00CB3177"/>
    <w:rsid w:val="00CC7A4E"/>
    <w:rsid w:val="00CD1359"/>
    <w:rsid w:val="00CD4C83"/>
    <w:rsid w:val="00CE016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40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FE5CE1"/>
  <w14:defaultImageDpi w14:val="300"/>
  <w15:docId w15:val="{28FBD12E-7F18-F54F-A867-3BA2D651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3402"/>
    <w:pPr>
      <w:spacing w:after="160" w:line="259" w:lineRule="auto"/>
    </w:pPr>
    <w:rPr>
      <w:rFonts w:ascii="Calibri" w:hAnsi="Calibri" w:cs="Calibri"/>
      <w:sz w:val="16"/>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E834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834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834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E83402"/>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3467E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3467E5"/>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3467E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467E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3467E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E834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402"/>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E8340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8340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8340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834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340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83402"/>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E83402"/>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E8340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83402"/>
    <w:rPr>
      <w:color w:val="auto"/>
      <w:u w:val="none"/>
    </w:rPr>
  </w:style>
  <w:style w:type="paragraph" w:styleId="DocumentMap">
    <w:name w:val="Document Map"/>
    <w:basedOn w:val="Normal"/>
    <w:link w:val="DocumentMapChar"/>
    <w:uiPriority w:val="99"/>
    <w:unhideWhenUsed/>
    <w:rsid w:val="00E834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83402"/>
    <w:rPr>
      <w:rFonts w:ascii="Lucida Grande" w:hAnsi="Lucida Grande" w:cs="Lucida Grande"/>
    </w:rPr>
  </w:style>
  <w:style w:type="character" w:customStyle="1" w:styleId="Heading5Char">
    <w:name w:val="Heading 5 Char"/>
    <w:aliases w:val="Blocks Char"/>
    <w:basedOn w:val="DefaultParagraphFont"/>
    <w:link w:val="Heading5"/>
    <w:uiPriority w:val="9"/>
    <w:rsid w:val="003467E5"/>
    <w:rPr>
      <w:rFonts w:asciiTheme="majorHAnsi" w:eastAsiaTheme="majorEastAsia" w:hAnsiTheme="majorHAnsi" w:cstheme="majorBidi"/>
      <w:color w:val="365F91" w:themeColor="accent1" w:themeShade="BF"/>
      <w:sz w:val="16"/>
    </w:rPr>
  </w:style>
  <w:style w:type="character" w:customStyle="1" w:styleId="Heading6Char">
    <w:name w:val="Heading 6 Char"/>
    <w:aliases w:val="Title (no index) Char"/>
    <w:basedOn w:val="DefaultParagraphFont"/>
    <w:link w:val="Heading6"/>
    <w:uiPriority w:val="9"/>
    <w:rsid w:val="003467E5"/>
    <w:rPr>
      <w:rFonts w:asciiTheme="majorHAnsi" w:eastAsiaTheme="majorEastAsia" w:hAnsiTheme="majorHAnsi" w:cstheme="majorBidi"/>
      <w:color w:val="243F60" w:themeColor="accent1" w:themeShade="7F"/>
      <w:sz w:val="16"/>
    </w:rPr>
  </w:style>
  <w:style w:type="character" w:customStyle="1" w:styleId="Heading7Char">
    <w:name w:val="Heading 7 Char"/>
    <w:basedOn w:val="DefaultParagraphFont"/>
    <w:link w:val="Heading7"/>
    <w:rsid w:val="003467E5"/>
    <w:rPr>
      <w:rFonts w:asciiTheme="majorHAnsi" w:eastAsiaTheme="majorEastAsia" w:hAnsiTheme="majorHAnsi" w:cstheme="majorBidi"/>
      <w:i/>
      <w:iCs/>
      <w:color w:val="404040" w:themeColor="text1" w:themeTint="BF"/>
      <w:sz w:val="16"/>
    </w:rPr>
  </w:style>
  <w:style w:type="character" w:customStyle="1" w:styleId="Heading8Char">
    <w:name w:val="Heading 8 Char"/>
    <w:basedOn w:val="DefaultParagraphFont"/>
    <w:link w:val="Heading8"/>
    <w:uiPriority w:val="9"/>
    <w:rsid w:val="003467E5"/>
    <w:rPr>
      <w:rFonts w:asciiTheme="majorHAnsi" w:eastAsiaTheme="majorEastAsia" w:hAnsiTheme="majorHAnsi" w:cstheme="majorBidi"/>
      <w:color w:val="404040" w:themeColor="text1" w:themeTint="BF"/>
      <w:sz w:val="16"/>
      <w:szCs w:val="20"/>
    </w:rPr>
  </w:style>
  <w:style w:type="character" w:customStyle="1" w:styleId="Heading9Char">
    <w:name w:val="Heading 9 Char"/>
    <w:basedOn w:val="DefaultParagraphFont"/>
    <w:link w:val="Heading9"/>
    <w:rsid w:val="003467E5"/>
    <w:rPr>
      <w:rFonts w:asciiTheme="majorHAnsi" w:eastAsiaTheme="majorEastAsia" w:hAnsiTheme="majorHAnsi" w:cstheme="majorBidi"/>
      <w:i/>
      <w:iCs/>
      <w:color w:val="404040" w:themeColor="text1" w:themeTint="BF"/>
      <w:sz w:val="16"/>
      <w:szCs w:val="20"/>
    </w:rPr>
  </w:style>
  <w:style w:type="character" w:styleId="UnresolvedMention">
    <w:name w:val="Unresolved Mention"/>
    <w:basedOn w:val="DefaultParagraphFont"/>
    <w:uiPriority w:val="99"/>
    <w:unhideWhenUsed/>
    <w:rsid w:val="003467E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467E5"/>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3467E5"/>
    <w:pPr>
      <w:ind w:left="720"/>
      <w:contextualSpacing/>
    </w:pPr>
  </w:style>
  <w:style w:type="paragraph" w:customStyle="1" w:styleId="Emphasis1">
    <w:name w:val="Emphasis1"/>
    <w:basedOn w:val="Normal"/>
    <w:uiPriority w:val="7"/>
    <w:qFormat/>
    <w:rsid w:val="003467E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67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3467E5"/>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3467E5"/>
    <w:rPr>
      <w:b/>
      <w:bCs/>
    </w:rPr>
  </w:style>
  <w:style w:type="character" w:customStyle="1" w:styleId="start">
    <w:name w:val="start"/>
    <w:basedOn w:val="DefaultParagraphFont"/>
    <w:rsid w:val="003467E5"/>
  </w:style>
  <w:style w:type="character" w:customStyle="1" w:styleId="caps">
    <w:name w:val="caps"/>
    <w:basedOn w:val="DefaultParagraphFont"/>
    <w:rsid w:val="003467E5"/>
  </w:style>
  <w:style w:type="paragraph" w:customStyle="1" w:styleId="o-articlebodytext">
    <w:name w:val="o-articlebody__text"/>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3467E5"/>
  </w:style>
  <w:style w:type="character" w:styleId="FootnoteReference">
    <w:name w:val="footnote reference"/>
    <w:aliases w:val="FN Ref,footnote reference,fr,o,FR,(NECG) Footnote Reference"/>
    <w:basedOn w:val="DefaultParagraphFont"/>
    <w:uiPriority w:val="99"/>
    <w:unhideWhenUsed/>
    <w:qFormat/>
    <w:rsid w:val="003467E5"/>
  </w:style>
  <w:style w:type="paragraph" w:customStyle="1" w:styleId="jh">
    <w:name w:val="jh"/>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3467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467E5"/>
    <w:rPr>
      <w:rFonts w:ascii="Segoe UI" w:hAnsi="Segoe UI" w:cs="Segoe UI"/>
      <w:sz w:val="18"/>
      <w:szCs w:val="18"/>
    </w:rPr>
  </w:style>
  <w:style w:type="character" w:customStyle="1" w:styleId="latin24compacttimestamp-2v7xiq">
    <w:name w:val="latin24compacttimestamp-2v7xiq"/>
    <w:basedOn w:val="DefaultParagraphFont"/>
    <w:rsid w:val="003467E5"/>
  </w:style>
  <w:style w:type="paragraph" w:customStyle="1" w:styleId="p">
    <w:name w:val="p"/>
    <w:basedOn w:val="Normal"/>
    <w:qFormat/>
    <w:rsid w:val="003467E5"/>
    <w:pPr>
      <w:spacing w:before="100" w:beforeAutospacing="1" w:after="100" w:afterAutospacing="1"/>
    </w:pPr>
  </w:style>
  <w:style w:type="character" w:customStyle="1" w:styleId="figpopup-sensitive-area">
    <w:name w:val="figpopup-sensitive-area"/>
    <w:basedOn w:val="DefaultParagraphFont"/>
    <w:rsid w:val="003467E5"/>
  </w:style>
  <w:style w:type="paragraph" w:customStyle="1" w:styleId="selectionshareable">
    <w:name w:val="selectionshareable"/>
    <w:basedOn w:val="Normal"/>
    <w:uiPriority w:val="99"/>
    <w:qFormat/>
    <w:rsid w:val="003467E5"/>
    <w:pPr>
      <w:spacing w:before="100" w:beforeAutospacing="1" w:after="100" w:afterAutospacing="1"/>
    </w:pPr>
  </w:style>
  <w:style w:type="paragraph" w:customStyle="1" w:styleId="endmarkenabled">
    <w:name w:val="endmarkenabled"/>
    <w:basedOn w:val="Normal"/>
    <w:rsid w:val="003467E5"/>
    <w:pPr>
      <w:spacing w:before="100" w:beforeAutospacing="1" w:after="100" w:afterAutospacing="1"/>
    </w:pPr>
  </w:style>
  <w:style w:type="character" w:customStyle="1" w:styleId="3oh-">
    <w:name w:val="_3oh-"/>
    <w:basedOn w:val="DefaultParagraphFont"/>
    <w:rsid w:val="003467E5"/>
  </w:style>
  <w:style w:type="paragraph" w:styleId="z-TopofForm">
    <w:name w:val="HTML Top of Form"/>
    <w:basedOn w:val="Normal"/>
    <w:next w:val="Normal"/>
    <w:link w:val="z-TopofFormChar"/>
    <w:hidden/>
    <w:uiPriority w:val="99"/>
    <w:unhideWhenUsed/>
    <w:rsid w:val="003467E5"/>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3467E5"/>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3467E5"/>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3467E5"/>
    <w:rPr>
      <w:rFonts w:ascii="Calibri" w:eastAsia="Times New Roman" w:hAnsi="Calibri" w:cs="Calibri"/>
      <w:vanish/>
      <w:sz w:val="16"/>
      <w:szCs w:val="16"/>
    </w:rPr>
  </w:style>
  <w:style w:type="paragraph" w:customStyle="1" w:styleId="css-qckjh9">
    <w:name w:val="css-qckjh9"/>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3467E5"/>
  </w:style>
  <w:style w:type="character" w:customStyle="1" w:styleId="letter">
    <w:name w:val="letter"/>
    <w:basedOn w:val="DefaultParagraphFont"/>
    <w:rsid w:val="003467E5"/>
  </w:style>
  <w:style w:type="character" w:customStyle="1" w:styleId="dttext">
    <w:name w:val="dttext"/>
    <w:basedOn w:val="DefaultParagraphFont"/>
    <w:rsid w:val="003467E5"/>
  </w:style>
  <w:style w:type="character" w:customStyle="1" w:styleId="sdsense">
    <w:name w:val="sdsense"/>
    <w:basedOn w:val="DefaultParagraphFont"/>
    <w:rsid w:val="003467E5"/>
  </w:style>
  <w:style w:type="character" w:customStyle="1" w:styleId="sd">
    <w:name w:val="sd"/>
    <w:basedOn w:val="DefaultParagraphFont"/>
    <w:rsid w:val="003467E5"/>
  </w:style>
  <w:style w:type="paragraph" w:customStyle="1" w:styleId="css-exrw3m">
    <w:name w:val="css-exrw3m"/>
    <w:basedOn w:val="Normal"/>
    <w:uiPriority w:val="99"/>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3467E5"/>
  </w:style>
  <w:style w:type="paragraph" w:customStyle="1" w:styleId="t-body-text">
    <w:name w:val="t-body-text"/>
    <w:basedOn w:val="Normal"/>
    <w:uiPriority w:val="99"/>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3467E5"/>
  </w:style>
  <w:style w:type="character" w:customStyle="1" w:styleId="c-messagelistunreaddividerlabel">
    <w:name w:val="c-message_list__unread_divider__label"/>
    <w:basedOn w:val="DefaultParagraphFont"/>
    <w:rsid w:val="003467E5"/>
  </w:style>
  <w:style w:type="character" w:customStyle="1" w:styleId="c-messagesender">
    <w:name w:val="c-message__sender"/>
    <w:basedOn w:val="DefaultParagraphFont"/>
    <w:rsid w:val="003467E5"/>
  </w:style>
  <w:style w:type="character" w:customStyle="1" w:styleId="c-reactioncount">
    <w:name w:val="c-reaction__count"/>
    <w:basedOn w:val="DefaultParagraphFont"/>
    <w:rsid w:val="003467E5"/>
  </w:style>
  <w:style w:type="paragraph" w:customStyle="1" w:styleId="Analytic">
    <w:name w:val="Analytic"/>
    <w:basedOn w:val="Normal"/>
    <w:link w:val="AnalyticChar"/>
    <w:autoRedefine/>
    <w:uiPriority w:val="4"/>
    <w:qFormat/>
    <w:rsid w:val="003467E5"/>
    <w:rPr>
      <w:color w:val="1F497D" w:themeColor="text2"/>
    </w:rPr>
  </w:style>
  <w:style w:type="character" w:customStyle="1" w:styleId="AnalyticChar">
    <w:name w:val="Analytic Char"/>
    <w:basedOn w:val="DefaultParagraphFont"/>
    <w:link w:val="Analytic"/>
    <w:uiPriority w:val="4"/>
    <w:rsid w:val="003467E5"/>
    <w:rPr>
      <w:rFonts w:ascii="Calibri" w:hAnsi="Calibri" w:cs="Calibri"/>
      <w:color w:val="1F497D"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467E5"/>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3467E5"/>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3467E5"/>
    <w:rPr>
      <w:rFonts w:ascii="Calibri" w:hAnsi="Calibri" w:cs="Calibri"/>
      <w:sz w:val="16"/>
    </w:rPr>
  </w:style>
  <w:style w:type="paragraph" w:styleId="Footer">
    <w:name w:val="footer"/>
    <w:basedOn w:val="Normal"/>
    <w:link w:val="FooterChar"/>
    <w:uiPriority w:val="99"/>
    <w:unhideWhenUsed/>
    <w:rsid w:val="003467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7E5"/>
    <w:rPr>
      <w:rFonts w:ascii="Calibri" w:hAnsi="Calibri" w:cs="Calibri"/>
      <w:sz w:val="16"/>
    </w:rPr>
  </w:style>
  <w:style w:type="paragraph" w:customStyle="1" w:styleId="Emphasize">
    <w:name w:val="Emphasize"/>
    <w:basedOn w:val="Normal"/>
    <w:uiPriority w:val="7"/>
    <w:qFormat/>
    <w:rsid w:val="003467E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3467E5"/>
  </w:style>
  <w:style w:type="character" w:customStyle="1" w:styleId="TitleChar">
    <w:name w:val="Title Char"/>
    <w:aliases w:val="Cites and Cards Char,UNDERLINE Char,Bold Underlined Char,title Char,Block Heading Char,Read This Char1,Non Read Text Char1,Debate Normal Char"/>
    <w:link w:val="Title"/>
    <w:uiPriority w:val="1"/>
    <w:qFormat/>
    <w:rsid w:val="003467E5"/>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3467E5"/>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aliases w:val="Read This Char,Non Read Text Char"/>
    <w:basedOn w:val="DefaultParagraphFont"/>
    <w:uiPriority w:val="6"/>
    <w:qFormat/>
    <w:rsid w:val="003467E5"/>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3467E5"/>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3467E5"/>
    <w:rPr>
      <w:rFonts w:ascii="Times New Roman" w:eastAsia="Times New Roman" w:hAnsi="Times New Roman" w:cstheme="minorHAnsi"/>
      <w:color w:val="333333"/>
      <w:sz w:val="16"/>
      <w:shd w:val="clear" w:color="auto" w:fill="FFFFFF"/>
    </w:rPr>
  </w:style>
  <w:style w:type="character" w:customStyle="1" w:styleId="m-2757091861540947080gmail-styleunderline">
    <w:name w:val="m_-2757091861540947080gmail-styleunderline"/>
    <w:basedOn w:val="DefaultParagraphFont"/>
    <w:rsid w:val="003467E5"/>
  </w:style>
  <w:style w:type="character" w:customStyle="1" w:styleId="c-messagekittext">
    <w:name w:val="c-message_kit__text"/>
    <w:basedOn w:val="DefaultParagraphFont"/>
    <w:rsid w:val="003467E5"/>
  </w:style>
  <w:style w:type="character" w:customStyle="1" w:styleId="cardChar">
    <w:name w:val="card Char"/>
    <w:aliases w:val="Bold Cite Char Char,Speed Cite Char"/>
    <w:basedOn w:val="DefaultParagraphFont"/>
    <w:rsid w:val="003467E5"/>
    <w:rPr>
      <w:rFonts w:ascii="Georgia" w:eastAsia="Calibri" w:hAnsi="Georgia" w:cs="Times New Roman"/>
      <w:sz w:val="24"/>
    </w:rPr>
  </w:style>
  <w:style w:type="paragraph" w:customStyle="1" w:styleId="slate-paragraph">
    <w:name w:val="slate-paragraph"/>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3467E5"/>
    <w:rPr>
      <w:b/>
      <w:u w:val="single"/>
    </w:rPr>
  </w:style>
  <w:style w:type="character" w:customStyle="1" w:styleId="Minimize">
    <w:name w:val="Minimize"/>
    <w:uiPriority w:val="1"/>
    <w:qFormat/>
    <w:rsid w:val="003467E5"/>
    <w:rPr>
      <w:rFonts w:asciiTheme="minorHAnsi" w:hAnsiTheme="minorHAnsi"/>
      <w:sz w:val="16"/>
    </w:rPr>
  </w:style>
  <w:style w:type="paragraph" w:customStyle="1" w:styleId="Underline2">
    <w:name w:val="Underline2"/>
    <w:basedOn w:val="Normal"/>
    <w:link w:val="Underline2Char"/>
    <w:autoRedefine/>
    <w:uiPriority w:val="4"/>
    <w:qFormat/>
    <w:rsid w:val="003467E5"/>
    <w:rPr>
      <w:b/>
      <w:u w:val="single"/>
    </w:rPr>
  </w:style>
  <w:style w:type="character" w:customStyle="1" w:styleId="Underline2Char">
    <w:name w:val="Underline2 Char"/>
    <w:basedOn w:val="DefaultParagraphFont"/>
    <w:link w:val="Underline2"/>
    <w:uiPriority w:val="4"/>
    <w:rsid w:val="003467E5"/>
    <w:rPr>
      <w:rFonts w:ascii="Calibri" w:hAnsi="Calibri" w:cs="Calibri"/>
      <w:b/>
      <w:sz w:val="16"/>
      <w:u w:val="single"/>
    </w:rPr>
  </w:style>
  <w:style w:type="character" w:customStyle="1" w:styleId="BoldUnderline0">
    <w:name w:val="BoldUnderline"/>
    <w:basedOn w:val="DefaultParagraphFont"/>
    <w:uiPriority w:val="1"/>
    <w:qFormat/>
    <w:rsid w:val="003467E5"/>
    <w:rPr>
      <w:rFonts w:ascii="Arial" w:hAnsi="Arial"/>
      <w:b/>
      <w:sz w:val="20"/>
      <w:u w:val="single"/>
    </w:rPr>
  </w:style>
  <w:style w:type="character" w:customStyle="1" w:styleId="UnresolvedMention1">
    <w:name w:val="Unresolved Mention1"/>
    <w:basedOn w:val="DefaultParagraphFont"/>
    <w:uiPriority w:val="99"/>
    <w:unhideWhenUsed/>
    <w:rsid w:val="003467E5"/>
    <w:rPr>
      <w:color w:val="605E5C"/>
      <w:shd w:val="clear" w:color="auto" w:fill="E1DFDD"/>
    </w:rPr>
  </w:style>
  <w:style w:type="character" w:customStyle="1" w:styleId="expertise">
    <w:name w:val="expertise"/>
    <w:basedOn w:val="DefaultParagraphFont"/>
    <w:rsid w:val="003467E5"/>
  </w:style>
  <w:style w:type="character" w:customStyle="1" w:styleId="education">
    <w:name w:val="education"/>
    <w:basedOn w:val="DefaultParagraphFont"/>
    <w:rsid w:val="003467E5"/>
  </w:style>
  <w:style w:type="character" w:customStyle="1" w:styleId="rollover-people">
    <w:name w:val="rollover-people"/>
    <w:basedOn w:val="DefaultParagraphFont"/>
    <w:rsid w:val="003467E5"/>
  </w:style>
  <w:style w:type="character" w:customStyle="1" w:styleId="UnresolvedMention2">
    <w:name w:val="Unresolved Mention2"/>
    <w:basedOn w:val="DefaultParagraphFont"/>
    <w:uiPriority w:val="99"/>
    <w:unhideWhenUsed/>
    <w:rsid w:val="003467E5"/>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3467E5"/>
    <w:rPr>
      <w:b/>
      <w:bCs w:val="0"/>
      <w:sz w:val="26"/>
      <w:u w:val="single"/>
    </w:rPr>
  </w:style>
  <w:style w:type="character" w:customStyle="1" w:styleId="UnresolvedMention3">
    <w:name w:val="Unresolved Mention3"/>
    <w:basedOn w:val="DefaultParagraphFont"/>
    <w:uiPriority w:val="99"/>
    <w:rsid w:val="003467E5"/>
    <w:rPr>
      <w:color w:val="605E5C"/>
      <w:shd w:val="clear" w:color="auto" w:fill="E1DFDD"/>
    </w:rPr>
  </w:style>
  <w:style w:type="paragraph" w:customStyle="1" w:styleId="Body">
    <w:name w:val="Body"/>
    <w:link w:val="BodyChar"/>
    <w:autoRedefine/>
    <w:qFormat/>
    <w:rsid w:val="003467E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467E5"/>
    <w:rPr>
      <w:rFonts w:ascii="Calibri" w:eastAsiaTheme="majorEastAsia" w:hAnsi="Calibri" w:cstheme="majorBidi"/>
      <w:iCs/>
      <w:color w:val="000000" w:themeColor="text1"/>
      <w:sz w:val="8"/>
      <w:szCs w:val="22"/>
    </w:rPr>
  </w:style>
  <w:style w:type="character" w:customStyle="1" w:styleId="url">
    <w:name w:val="url"/>
    <w:basedOn w:val="DefaultParagraphFont"/>
    <w:rsid w:val="003467E5"/>
  </w:style>
  <w:style w:type="character" w:customStyle="1" w:styleId="ellip">
    <w:name w:val="ellip"/>
    <w:basedOn w:val="DefaultParagraphFont"/>
    <w:rsid w:val="003467E5"/>
  </w:style>
  <w:style w:type="character" w:customStyle="1" w:styleId="nowrap">
    <w:name w:val="nowrap"/>
    <w:basedOn w:val="DefaultParagraphFont"/>
    <w:rsid w:val="003467E5"/>
  </w:style>
  <w:style w:type="paragraph" w:customStyle="1" w:styleId="msonormal0">
    <w:name w:val="msonormal"/>
    <w:basedOn w:val="Normal"/>
    <w:uiPriority w:val="99"/>
    <w:qFormat/>
    <w:rsid w:val="003467E5"/>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3467E5"/>
    <w:rPr>
      <w:rFonts w:ascii="Calibri" w:hAnsi="Calibri" w:cs="Arial"/>
      <w:sz w:val="22"/>
    </w:rPr>
  </w:style>
  <w:style w:type="paragraph" w:customStyle="1" w:styleId="Tag2">
    <w:name w:val="Tag2"/>
    <w:basedOn w:val="Normal"/>
    <w:uiPriority w:val="99"/>
    <w:qFormat/>
    <w:rsid w:val="003467E5"/>
    <w:pPr>
      <w:spacing w:line="256" w:lineRule="auto"/>
    </w:pPr>
    <w:rPr>
      <w:b/>
      <w:sz w:val="24"/>
    </w:rPr>
  </w:style>
  <w:style w:type="paragraph" w:customStyle="1" w:styleId="megaarticlebodyfirst-p2htdt">
    <w:name w:val="megaarticlebody_first-p_2htdt"/>
    <w:basedOn w:val="Normal"/>
    <w:uiPriority w:val="99"/>
    <w:semiHidden/>
    <w:rsid w:val="003467E5"/>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3467E5"/>
    <w:pPr>
      <w:spacing w:line="256" w:lineRule="auto"/>
    </w:pPr>
    <w:rPr>
      <w:szCs w:val="20"/>
    </w:rPr>
  </w:style>
  <w:style w:type="character" w:customStyle="1" w:styleId="underlinedChar">
    <w:name w:val="underlined Char"/>
    <w:link w:val="underlined"/>
    <w:locked/>
    <w:rsid w:val="003467E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467E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3467E5"/>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3467E5"/>
    <w:pPr>
      <w:spacing w:line="256" w:lineRule="auto"/>
    </w:pPr>
    <w:rPr>
      <w:rFonts w:ascii="Times New Roman" w:hAnsi="Times New Roman"/>
      <w:sz w:val="24"/>
    </w:rPr>
  </w:style>
  <w:style w:type="character" w:styleId="EndnoteReference">
    <w:name w:val="endnote reference"/>
    <w:basedOn w:val="DefaultParagraphFont"/>
    <w:uiPriority w:val="99"/>
    <w:unhideWhenUsed/>
    <w:rsid w:val="003467E5"/>
    <w:rPr>
      <w:vertAlign w:val="superscript"/>
    </w:rPr>
  </w:style>
  <w:style w:type="character" w:customStyle="1" w:styleId="Emph">
    <w:name w:val="Emph"/>
    <w:basedOn w:val="DefaultParagraphFont"/>
    <w:uiPriority w:val="1"/>
    <w:qFormat/>
    <w:rsid w:val="003467E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467E5"/>
    <w:rPr>
      <w:u w:val="single"/>
    </w:rPr>
  </w:style>
  <w:style w:type="character" w:customStyle="1" w:styleId="BoldUnderlineChar">
    <w:name w:val="Bold Underline Char"/>
    <w:basedOn w:val="DefaultParagraphFont"/>
    <w:rsid w:val="003467E5"/>
    <w:rPr>
      <w:rFonts w:ascii="Arial" w:hAnsi="Arial" w:cs="Arial" w:hint="default"/>
      <w:b/>
      <w:bCs w:val="0"/>
      <w:u w:val="single"/>
    </w:rPr>
  </w:style>
  <w:style w:type="character" w:customStyle="1" w:styleId="ReadCard">
    <w:name w:val="ReadCard"/>
    <w:uiPriority w:val="1"/>
    <w:qFormat/>
    <w:rsid w:val="003467E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467E5"/>
    <w:pPr>
      <w:spacing w:before="60" w:after="60"/>
    </w:pPr>
  </w:style>
  <w:style w:type="character" w:customStyle="1" w:styleId="FooterChar1">
    <w:name w:val="Footer Char1"/>
    <w:basedOn w:val="DefaultParagraphFont"/>
    <w:uiPriority w:val="99"/>
    <w:semiHidden/>
    <w:rsid w:val="003467E5"/>
    <w:rPr>
      <w:rFonts w:ascii="Calibri" w:eastAsiaTheme="minorHAnsi" w:hAnsi="Calibri" w:cs="Calibri"/>
      <w:sz w:val="16"/>
      <w:szCs w:val="22"/>
    </w:rPr>
  </w:style>
  <w:style w:type="paragraph" w:customStyle="1" w:styleId="Cards">
    <w:name w:val="Cards"/>
    <w:next w:val="Normal"/>
    <w:link w:val="CardsChar"/>
    <w:qFormat/>
    <w:rsid w:val="003467E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467E5"/>
    <w:rPr>
      <w:rFonts w:ascii="Times New Roman" w:eastAsia="Times New Roman" w:hAnsi="Times New Roman" w:cs="Times New Roman"/>
      <w:sz w:val="20"/>
    </w:rPr>
  </w:style>
  <w:style w:type="character" w:customStyle="1" w:styleId="DebateUnderline">
    <w:name w:val="Debate Underline"/>
    <w:qFormat/>
    <w:rsid w:val="003467E5"/>
    <w:rPr>
      <w:rFonts w:ascii="Times New Roman" w:hAnsi="Times New Roman"/>
      <w:sz w:val="20"/>
      <w:u w:val="thick"/>
    </w:rPr>
  </w:style>
  <w:style w:type="paragraph" w:customStyle="1" w:styleId="Nothing">
    <w:name w:val="Nothing"/>
    <w:link w:val="NothingChar"/>
    <w:qFormat/>
    <w:rsid w:val="003467E5"/>
    <w:rPr>
      <w:rFonts w:ascii="Times New Roman" w:eastAsia="Times New Roman" w:hAnsi="Times New Roman" w:cs="Times New Roman"/>
      <w:sz w:val="20"/>
    </w:rPr>
  </w:style>
  <w:style w:type="character" w:customStyle="1" w:styleId="NothingChar">
    <w:name w:val="Nothing Char"/>
    <w:link w:val="Nothing"/>
    <w:rsid w:val="003467E5"/>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3467E5"/>
    <w:rPr>
      <w:rFonts w:ascii="Calibri" w:eastAsiaTheme="minorHAnsi" w:hAnsi="Calibri" w:cs="Calibri"/>
      <w:sz w:val="16"/>
      <w:szCs w:val="22"/>
    </w:rPr>
  </w:style>
  <w:style w:type="paragraph" w:customStyle="1" w:styleId="cardtext">
    <w:name w:val="card text"/>
    <w:basedOn w:val="Normal"/>
    <w:link w:val="cardtextChar"/>
    <w:qFormat/>
    <w:rsid w:val="003467E5"/>
    <w:pPr>
      <w:ind w:left="288" w:right="288"/>
    </w:pPr>
    <w:rPr>
      <w:rFonts w:ascii="Book Antiqua" w:hAnsi="Book Antiqua" w:cs="Lucida Grande"/>
    </w:rPr>
  </w:style>
  <w:style w:type="character" w:customStyle="1" w:styleId="cardtextChar">
    <w:name w:val="card text Char"/>
    <w:basedOn w:val="DefaultParagraphFont"/>
    <w:link w:val="cardtext"/>
    <w:rsid w:val="003467E5"/>
    <w:rPr>
      <w:rFonts w:ascii="Book Antiqua" w:hAnsi="Book Antiqua" w:cs="Lucida Grande"/>
      <w:sz w:val="16"/>
    </w:rPr>
  </w:style>
  <w:style w:type="paragraph" w:customStyle="1" w:styleId="TagText">
    <w:name w:val="TagText"/>
    <w:basedOn w:val="Normal"/>
    <w:uiPriority w:val="99"/>
    <w:qFormat/>
    <w:rsid w:val="003467E5"/>
    <w:rPr>
      <w:rFonts w:eastAsia="Calibri"/>
      <w:b/>
      <w:sz w:val="24"/>
    </w:rPr>
  </w:style>
  <w:style w:type="paragraph" w:customStyle="1" w:styleId="UnderlineEmphasis">
    <w:name w:val="Underline + Emphasis"/>
    <w:basedOn w:val="Normal"/>
    <w:next w:val="Normal"/>
    <w:link w:val="UnderlineEmphasisChar"/>
    <w:autoRedefine/>
    <w:qFormat/>
    <w:rsid w:val="003467E5"/>
    <w:rPr>
      <w:rFonts w:eastAsia="Calibri"/>
      <w:b/>
      <w:color w:val="000000"/>
      <w:sz w:val="24"/>
      <w:u w:val="single"/>
    </w:rPr>
  </w:style>
  <w:style w:type="character" w:customStyle="1" w:styleId="UnderlineEmphasisChar">
    <w:name w:val="Underline + Emphasis Char"/>
    <w:basedOn w:val="DefaultParagraphFont"/>
    <w:link w:val="UnderlineEmphasis"/>
    <w:rsid w:val="003467E5"/>
    <w:rPr>
      <w:rFonts w:ascii="Calibri" w:eastAsia="Calibri" w:hAnsi="Calibri" w:cs="Calibri"/>
      <w:b/>
      <w:color w:val="000000"/>
      <w:u w:val="single"/>
    </w:rPr>
  </w:style>
  <w:style w:type="character" w:customStyle="1" w:styleId="BoldUnderlineUNDO">
    <w:name w:val="Bold.Underline.UNDO"/>
    <w:uiPriority w:val="1"/>
    <w:qFormat/>
    <w:rsid w:val="003467E5"/>
    <w:rPr>
      <w:b w:val="0"/>
    </w:rPr>
  </w:style>
  <w:style w:type="paragraph" w:styleId="FootnoteText">
    <w:name w:val="footnote text"/>
    <w:basedOn w:val="Normal"/>
    <w:link w:val="FootnoteTextChar"/>
    <w:uiPriority w:val="99"/>
    <w:unhideWhenUsed/>
    <w:qFormat/>
    <w:rsid w:val="003467E5"/>
    <w:pPr>
      <w:spacing w:line="256" w:lineRule="auto"/>
    </w:pPr>
    <w:rPr>
      <w:szCs w:val="20"/>
    </w:rPr>
  </w:style>
  <w:style w:type="character" w:customStyle="1" w:styleId="FootnoteTextChar">
    <w:name w:val="Footnote Text Char"/>
    <w:basedOn w:val="DefaultParagraphFont"/>
    <w:link w:val="FootnoteText"/>
    <w:uiPriority w:val="99"/>
    <w:rsid w:val="003467E5"/>
    <w:rPr>
      <w:rFonts w:ascii="Calibri" w:hAnsi="Calibri" w:cs="Calibri"/>
      <w:sz w:val="16"/>
      <w:szCs w:val="20"/>
    </w:rPr>
  </w:style>
  <w:style w:type="character" w:customStyle="1" w:styleId="LinedDown">
    <w:name w:val="Lined Down"/>
    <w:qFormat/>
    <w:rsid w:val="003467E5"/>
    <w:rPr>
      <w:rFonts w:ascii="Times New Roman" w:hAnsi="Times New Roman" w:cs="Times New Roman"/>
      <w:b w:val="0"/>
      <w:bCs w:val="0"/>
      <w:i w:val="0"/>
      <w:iCs w:val="0"/>
      <w:color w:val="000000"/>
      <w:sz w:val="12"/>
      <w:szCs w:val="12"/>
      <w:u w:val="none"/>
    </w:rPr>
  </w:style>
  <w:style w:type="character" w:customStyle="1" w:styleId="Carded">
    <w:name w:val="Carded"/>
    <w:qFormat/>
    <w:rsid w:val="003467E5"/>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3467E5"/>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3467E5"/>
    <w:rPr>
      <w:bCs/>
      <w:sz w:val="20"/>
      <w:u w:val="single"/>
    </w:rPr>
  </w:style>
  <w:style w:type="character" w:customStyle="1" w:styleId="LDAnalytics">
    <w:name w:val="LD Analytics"/>
    <w:basedOn w:val="DefaultParagraphFont"/>
    <w:autoRedefine/>
    <w:uiPriority w:val="1"/>
    <w:qFormat/>
    <w:rsid w:val="003467E5"/>
  </w:style>
  <w:style w:type="paragraph" w:customStyle="1" w:styleId="UnderlinePara">
    <w:name w:val="Underline Para"/>
    <w:basedOn w:val="Normal"/>
    <w:uiPriority w:val="1"/>
    <w:qFormat/>
    <w:rsid w:val="003467E5"/>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3467E5"/>
    <w:pPr>
      <w:ind w:left="432" w:right="432"/>
    </w:pPr>
    <w:rPr>
      <w:rFonts w:eastAsia="Times New Roman"/>
      <w:color w:val="000000"/>
    </w:rPr>
  </w:style>
  <w:style w:type="character" w:customStyle="1" w:styleId="evidencetextChar1">
    <w:name w:val="evidence text Char1"/>
    <w:basedOn w:val="DefaultParagraphFont"/>
    <w:link w:val="evidencetext"/>
    <w:rsid w:val="003467E5"/>
    <w:rPr>
      <w:rFonts w:ascii="Calibri" w:eastAsia="Times New Roman" w:hAnsi="Calibri" w:cs="Calibri"/>
      <w:color w:val="000000"/>
      <w:sz w:val="16"/>
    </w:rPr>
  </w:style>
  <w:style w:type="paragraph" w:styleId="Subtitle">
    <w:name w:val="Subtitle"/>
    <w:aliases w:val="Underlined card text"/>
    <w:basedOn w:val="Normal"/>
    <w:next w:val="Normal"/>
    <w:link w:val="SubtitleChar"/>
    <w:uiPriority w:val="99"/>
    <w:unhideWhenUsed/>
    <w:qFormat/>
    <w:rsid w:val="003467E5"/>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467E5"/>
    <w:rPr>
      <w:rFonts w:ascii="Calibri" w:hAnsi="Calibri" w:cs="Calibri"/>
      <w:color w:val="5A5A5A" w:themeColor="text1" w:themeTint="A5"/>
      <w:spacing w:val="15"/>
      <w:sz w:val="16"/>
    </w:rPr>
  </w:style>
  <w:style w:type="paragraph" w:customStyle="1" w:styleId="Citation">
    <w:name w:val="Citation"/>
    <w:basedOn w:val="Normal"/>
    <w:autoRedefine/>
    <w:uiPriority w:val="1"/>
    <w:qFormat/>
    <w:rsid w:val="003467E5"/>
    <w:rPr>
      <w:rFonts w:eastAsia="Times New Roman" w:cs="Garamond"/>
      <w:bCs/>
      <w:u w:val="single"/>
    </w:rPr>
  </w:style>
  <w:style w:type="paragraph" w:styleId="BodyText">
    <w:name w:val="Body Text"/>
    <w:aliases w:val="BT"/>
    <w:basedOn w:val="Normal"/>
    <w:link w:val="BodyTextChar"/>
    <w:uiPriority w:val="99"/>
    <w:unhideWhenUsed/>
    <w:qFormat/>
    <w:rsid w:val="003467E5"/>
    <w:pPr>
      <w:spacing w:after="120"/>
    </w:pPr>
  </w:style>
  <w:style w:type="character" w:customStyle="1" w:styleId="BodyTextChar">
    <w:name w:val="Body Text Char"/>
    <w:aliases w:val="BT Char"/>
    <w:basedOn w:val="DefaultParagraphFont"/>
    <w:link w:val="BodyText"/>
    <w:uiPriority w:val="99"/>
    <w:rsid w:val="003467E5"/>
    <w:rPr>
      <w:rFonts w:ascii="Calibri" w:hAnsi="Calibri" w:cs="Calibri"/>
      <w:sz w:val="16"/>
    </w:rPr>
  </w:style>
  <w:style w:type="paragraph" w:customStyle="1" w:styleId="tiny">
    <w:name w:val="tiny"/>
    <w:next w:val="Normal"/>
    <w:link w:val="tinyChar"/>
    <w:autoRedefine/>
    <w:qFormat/>
    <w:rsid w:val="003467E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467E5"/>
    <w:rPr>
      <w:rFonts w:ascii="Times New Roman" w:eastAsia="Malgun Gothic" w:hAnsi="Times New Roman" w:cs="Times New Roman"/>
      <w:sz w:val="12"/>
    </w:rPr>
  </w:style>
  <w:style w:type="character" w:customStyle="1" w:styleId="LDCut">
    <w:name w:val="LD Cut"/>
    <w:basedOn w:val="DefaultParagraphFont"/>
    <w:uiPriority w:val="1"/>
    <w:qFormat/>
    <w:rsid w:val="003467E5"/>
    <w:rPr>
      <w:rFonts w:ascii="Times New Roman" w:hAnsi="Times New Roman"/>
      <w:b w:val="0"/>
      <w:color w:val="auto"/>
      <w:sz w:val="12"/>
    </w:rPr>
  </w:style>
  <w:style w:type="character" w:customStyle="1" w:styleId="LDUnderline">
    <w:name w:val="LD Underline"/>
    <w:basedOn w:val="DefaultParagraphFont"/>
    <w:uiPriority w:val="1"/>
    <w:qFormat/>
    <w:rsid w:val="003467E5"/>
    <w:rPr>
      <w:rFonts w:ascii="Times New Roman" w:hAnsi="Times New Roman" w:cs="Times New Roman"/>
      <w:b/>
      <w:color w:val="auto"/>
      <w:sz w:val="24"/>
      <w:u w:val="single"/>
    </w:rPr>
  </w:style>
  <w:style w:type="character" w:customStyle="1" w:styleId="Style4Char">
    <w:name w:val="Style4 Char"/>
    <w:link w:val="Style4"/>
    <w:rsid w:val="003467E5"/>
    <w:rPr>
      <w:rFonts w:ascii="Arial Narrow" w:hAnsi="Arial Narrow"/>
      <w:sz w:val="16"/>
      <w:u w:val="single"/>
    </w:rPr>
  </w:style>
  <w:style w:type="character" w:customStyle="1" w:styleId="Style1Char">
    <w:name w:val="Style1 Char"/>
    <w:locked/>
    <w:rsid w:val="003467E5"/>
    <w:rPr>
      <w:rFonts w:ascii="Times New Roman" w:eastAsia="SimSun" w:hAnsi="Times New Roman"/>
      <w:szCs w:val="24"/>
      <w:u w:val="single"/>
      <w:lang w:eastAsia="zh-CN"/>
    </w:rPr>
  </w:style>
  <w:style w:type="character" w:customStyle="1" w:styleId="Style11pt">
    <w:name w:val="Style 11 pt"/>
    <w:basedOn w:val="DefaultParagraphFont"/>
    <w:rsid w:val="003467E5"/>
    <w:rPr>
      <w:sz w:val="20"/>
    </w:rPr>
  </w:style>
  <w:style w:type="character" w:customStyle="1" w:styleId="DebateHighlighted">
    <w:name w:val="Debate Highlighted"/>
    <w:qFormat/>
    <w:rsid w:val="003467E5"/>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3467E5"/>
    <w:pPr>
      <w:widowControl w:val="0"/>
    </w:pPr>
    <w:rPr>
      <w:rFonts w:ascii="Times New Roman" w:eastAsia="Times New Roman" w:hAnsi="Times New Roman" w:cs="Times New Roman"/>
      <w:sz w:val="20"/>
    </w:rPr>
  </w:style>
  <w:style w:type="character" w:customStyle="1" w:styleId="Author-Date">
    <w:name w:val="Author-Date"/>
    <w:qFormat/>
    <w:rsid w:val="003467E5"/>
    <w:rPr>
      <w:b/>
      <w:sz w:val="24"/>
    </w:rPr>
  </w:style>
  <w:style w:type="character" w:customStyle="1" w:styleId="regtext">
    <w:name w:val="regtext"/>
    <w:uiPriority w:val="99"/>
    <w:rsid w:val="003467E5"/>
  </w:style>
  <w:style w:type="character" w:customStyle="1" w:styleId="Dottedunderline">
    <w:name w:val="Dotted underline"/>
    <w:rsid w:val="003467E5"/>
    <w:rPr>
      <w:u w:val="dotted"/>
    </w:rPr>
  </w:style>
  <w:style w:type="character" w:customStyle="1" w:styleId="slug-pub-date">
    <w:name w:val="slug-pub-date"/>
    <w:rsid w:val="003467E5"/>
  </w:style>
  <w:style w:type="character" w:customStyle="1" w:styleId="slug-vol">
    <w:name w:val="slug-vol"/>
    <w:rsid w:val="003467E5"/>
  </w:style>
  <w:style w:type="character" w:customStyle="1" w:styleId="slug-issue">
    <w:name w:val="slug-issue"/>
    <w:rsid w:val="003467E5"/>
  </w:style>
  <w:style w:type="character" w:customStyle="1" w:styleId="slug-pages">
    <w:name w:val="slug-pages"/>
    <w:rsid w:val="003467E5"/>
  </w:style>
  <w:style w:type="character" w:styleId="HTMLCite">
    <w:name w:val="HTML Cite"/>
    <w:basedOn w:val="DefaultParagraphFont"/>
    <w:unhideWhenUsed/>
    <w:rsid w:val="003467E5"/>
    <w:rPr>
      <w:i/>
      <w:iCs/>
    </w:rPr>
  </w:style>
  <w:style w:type="character" w:customStyle="1" w:styleId="DDIUnderline">
    <w:name w:val="DDI Underline"/>
    <w:uiPriority w:val="99"/>
    <w:qFormat/>
    <w:rsid w:val="003467E5"/>
    <w:rPr>
      <w:sz w:val="20"/>
      <w:u w:val="thick"/>
    </w:rPr>
  </w:style>
  <w:style w:type="character" w:customStyle="1" w:styleId="CardsChar1">
    <w:name w:val="Cards Char1"/>
    <w:locked/>
    <w:rsid w:val="003467E5"/>
    <w:rPr>
      <w:rFonts w:ascii="Times New Roman" w:eastAsia="Times New Roman" w:hAnsi="Times New Roman" w:cs="Times New Roman"/>
    </w:rPr>
  </w:style>
  <w:style w:type="character" w:customStyle="1" w:styleId="apple-converted-space">
    <w:name w:val="apple-converted-space"/>
    <w:basedOn w:val="DefaultParagraphFont"/>
    <w:rsid w:val="003467E5"/>
  </w:style>
  <w:style w:type="character" w:customStyle="1" w:styleId="DocumentMapChar1">
    <w:name w:val="Document Map Char1"/>
    <w:basedOn w:val="DefaultParagraphFont"/>
    <w:uiPriority w:val="99"/>
    <w:rsid w:val="003467E5"/>
    <w:rPr>
      <w:rFonts w:ascii="Segoe UI" w:hAnsi="Segoe UI" w:cs="Segoe UI"/>
      <w:sz w:val="16"/>
      <w:szCs w:val="16"/>
    </w:rPr>
  </w:style>
  <w:style w:type="character" w:customStyle="1" w:styleId="CardTextChar0">
    <w:name w:val="Card Text Char"/>
    <w:locked/>
    <w:rsid w:val="003467E5"/>
    <w:rPr>
      <w:rFonts w:ascii="Georgia" w:hAnsi="Georgia"/>
      <w:sz w:val="18"/>
      <w:u w:val="single"/>
    </w:rPr>
  </w:style>
  <w:style w:type="character" w:customStyle="1" w:styleId="normaltextrun">
    <w:name w:val="normaltextrun"/>
    <w:basedOn w:val="DefaultParagraphFont"/>
    <w:rsid w:val="003467E5"/>
  </w:style>
  <w:style w:type="character" w:customStyle="1" w:styleId="eop">
    <w:name w:val="eop"/>
    <w:basedOn w:val="DefaultParagraphFont"/>
    <w:rsid w:val="003467E5"/>
  </w:style>
  <w:style w:type="character" w:customStyle="1" w:styleId="spellingerror">
    <w:name w:val="spellingerror"/>
    <w:basedOn w:val="DefaultParagraphFont"/>
    <w:rsid w:val="003467E5"/>
  </w:style>
  <w:style w:type="paragraph" w:customStyle="1" w:styleId="m-2839544472620372085msonospacing">
    <w:name w:val="m_-2839544472620372085msonospacing"/>
    <w:basedOn w:val="Normal"/>
    <w:uiPriority w:val="99"/>
    <w:rsid w:val="003467E5"/>
    <w:pPr>
      <w:spacing w:before="100" w:beforeAutospacing="1" w:after="100" w:afterAutospacing="1"/>
    </w:pPr>
    <w:rPr>
      <w:sz w:val="24"/>
    </w:rPr>
  </w:style>
  <w:style w:type="paragraph" w:customStyle="1" w:styleId="franklin-light1">
    <w:name w:val="franklin-light1"/>
    <w:basedOn w:val="Normal"/>
    <w:uiPriority w:val="99"/>
    <w:rsid w:val="003467E5"/>
    <w:pPr>
      <w:spacing w:before="100" w:beforeAutospacing="1" w:after="100" w:afterAutospacing="1"/>
    </w:pPr>
    <w:rPr>
      <w:sz w:val="24"/>
    </w:rPr>
  </w:style>
  <w:style w:type="character" w:customStyle="1" w:styleId="powa-tease">
    <w:name w:val="powa-tease"/>
    <w:basedOn w:val="DefaultParagraphFont"/>
    <w:rsid w:val="003467E5"/>
  </w:style>
  <w:style w:type="character" w:customStyle="1" w:styleId="powa-byline">
    <w:name w:val="powa-byline"/>
    <w:basedOn w:val="DefaultParagraphFont"/>
    <w:rsid w:val="003467E5"/>
  </w:style>
  <w:style w:type="character" w:customStyle="1" w:styleId="apple-style-span">
    <w:name w:val="apple-style-span"/>
    <w:basedOn w:val="DefaultParagraphFont"/>
    <w:rsid w:val="003467E5"/>
    <w:rPr>
      <w:rFonts w:cs="Times New Roman"/>
    </w:rPr>
  </w:style>
  <w:style w:type="paragraph" w:customStyle="1" w:styleId="noindent">
    <w:name w:val="noindent"/>
    <w:basedOn w:val="Normal"/>
    <w:qFormat/>
    <w:rsid w:val="003467E5"/>
    <w:pPr>
      <w:spacing w:before="100" w:beforeAutospacing="1" w:after="100" w:afterAutospacing="1"/>
    </w:pPr>
    <w:rPr>
      <w:rFonts w:eastAsia="Times New Roman"/>
    </w:rPr>
  </w:style>
  <w:style w:type="character" w:customStyle="1" w:styleId="st">
    <w:name w:val="st"/>
    <w:rsid w:val="003467E5"/>
  </w:style>
  <w:style w:type="character" w:customStyle="1" w:styleId="highlight2">
    <w:name w:val="highlight2"/>
    <w:basedOn w:val="DefaultParagraphFont"/>
    <w:rsid w:val="003467E5"/>
    <w:rPr>
      <w:rFonts w:ascii="Arial" w:hAnsi="Arial"/>
      <w:b/>
      <w:sz w:val="19"/>
      <w:u w:val="thick"/>
      <w:bdr w:val="none" w:sz="0" w:space="0" w:color="auto"/>
      <w:shd w:val="clear" w:color="auto" w:fill="auto"/>
    </w:rPr>
  </w:style>
  <w:style w:type="character" w:customStyle="1" w:styleId="Emphasis2">
    <w:name w:val="Emphasis2"/>
    <w:basedOn w:val="DefaultParagraphFont"/>
    <w:rsid w:val="003467E5"/>
    <w:rPr>
      <w:rFonts w:ascii="Franklin Gothic Heavy" w:hAnsi="Franklin Gothic Heavy" w:hint="default"/>
      <w:iCs/>
      <w:u w:val="single"/>
    </w:rPr>
  </w:style>
  <w:style w:type="character" w:customStyle="1" w:styleId="EmphasizeThis">
    <w:name w:val="EmphasizeThis"/>
    <w:rsid w:val="003467E5"/>
    <w:rPr>
      <w:rFonts w:ascii="Georgia" w:hAnsi="Georgia" w:hint="default"/>
      <w:b/>
      <w:bCs w:val="0"/>
      <w:iCs/>
      <w:sz w:val="24"/>
      <w:u w:val="thick"/>
    </w:rPr>
  </w:style>
  <w:style w:type="character" w:customStyle="1" w:styleId="Style3Char">
    <w:name w:val="Style3 Char"/>
    <w:link w:val="Style3"/>
    <w:rsid w:val="003467E5"/>
    <w:rPr>
      <w:rFonts w:ascii="Arial Narrow" w:hAnsi="Arial Narrow"/>
      <w:b/>
    </w:rPr>
  </w:style>
  <w:style w:type="character" w:styleId="CommentReference">
    <w:name w:val="annotation reference"/>
    <w:basedOn w:val="DefaultParagraphFont"/>
    <w:uiPriority w:val="99"/>
    <w:unhideWhenUsed/>
    <w:rsid w:val="003467E5"/>
    <w:rPr>
      <w:sz w:val="16"/>
      <w:szCs w:val="16"/>
    </w:rPr>
  </w:style>
  <w:style w:type="paragraph" w:styleId="CommentText">
    <w:name w:val="annotation text"/>
    <w:basedOn w:val="Normal"/>
    <w:link w:val="CommentTextChar"/>
    <w:uiPriority w:val="99"/>
    <w:unhideWhenUsed/>
    <w:rsid w:val="003467E5"/>
    <w:rPr>
      <w:szCs w:val="20"/>
    </w:rPr>
  </w:style>
  <w:style w:type="character" w:customStyle="1" w:styleId="CommentTextChar">
    <w:name w:val="Comment Text Char"/>
    <w:basedOn w:val="DefaultParagraphFont"/>
    <w:link w:val="CommentText"/>
    <w:uiPriority w:val="99"/>
    <w:rsid w:val="003467E5"/>
    <w:rPr>
      <w:rFonts w:ascii="Calibri" w:hAnsi="Calibri" w:cs="Calibri"/>
      <w:sz w:val="16"/>
      <w:szCs w:val="20"/>
    </w:rPr>
  </w:style>
  <w:style w:type="character" w:customStyle="1" w:styleId="balancedheadline">
    <w:name w:val="balancedheadline"/>
    <w:basedOn w:val="DefaultParagraphFont"/>
    <w:rsid w:val="003467E5"/>
  </w:style>
  <w:style w:type="paragraph" w:customStyle="1" w:styleId="analytic0">
    <w:name w:val="analytic"/>
    <w:basedOn w:val="Analytic"/>
    <w:link w:val="analyticChar0"/>
    <w:autoRedefine/>
    <w:uiPriority w:val="4"/>
    <w:qFormat/>
    <w:rsid w:val="003467E5"/>
    <w:rPr>
      <w:i/>
      <w:color w:val="2D72B1"/>
    </w:rPr>
  </w:style>
  <w:style w:type="character" w:customStyle="1" w:styleId="analyticChar0">
    <w:name w:val="analytic Char"/>
    <w:basedOn w:val="DefaultParagraphFont"/>
    <w:link w:val="analytic0"/>
    <w:uiPriority w:val="4"/>
    <w:rsid w:val="003467E5"/>
    <w:rPr>
      <w:rFonts w:ascii="Calibri" w:hAnsi="Calibri" w:cs="Calibri"/>
      <w:i/>
      <w:color w:val="2D72B1"/>
      <w:sz w:val="16"/>
    </w:rPr>
  </w:style>
  <w:style w:type="paragraph" w:customStyle="1" w:styleId="ColorfulList-Accent11">
    <w:name w:val="Colorful List - Accent 11"/>
    <w:basedOn w:val="Normal"/>
    <w:uiPriority w:val="34"/>
    <w:qFormat/>
    <w:rsid w:val="003467E5"/>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3467E5"/>
    <w:rPr>
      <w:color w:val="605E5C"/>
      <w:shd w:val="clear" w:color="auto" w:fill="E1DFDD"/>
    </w:rPr>
  </w:style>
  <w:style w:type="character" w:customStyle="1" w:styleId="m-4339160018974791352style13ptbold">
    <w:name w:val="m_-4339160018974791352style13ptbold"/>
    <w:basedOn w:val="DefaultParagraphFont"/>
    <w:rsid w:val="003467E5"/>
  </w:style>
  <w:style w:type="character" w:customStyle="1" w:styleId="m-4339160018974791352styleunderline">
    <w:name w:val="m_-4339160018974791352styleunderline"/>
    <w:basedOn w:val="DefaultParagraphFont"/>
    <w:rsid w:val="003467E5"/>
  </w:style>
  <w:style w:type="character" w:customStyle="1" w:styleId="m8622195508348221850gmail-msohyperlink">
    <w:name w:val="m_8622195508348221850gmail-msohyperlink"/>
    <w:basedOn w:val="DefaultParagraphFont"/>
    <w:rsid w:val="003467E5"/>
  </w:style>
  <w:style w:type="character" w:customStyle="1" w:styleId="UnresolvedMention4">
    <w:name w:val="Unresolved Mention4"/>
    <w:basedOn w:val="DefaultParagraphFont"/>
    <w:uiPriority w:val="99"/>
    <w:unhideWhenUsed/>
    <w:rsid w:val="003467E5"/>
    <w:rPr>
      <w:color w:val="605E5C"/>
      <w:shd w:val="clear" w:color="auto" w:fill="E1DFDD"/>
    </w:rPr>
  </w:style>
  <w:style w:type="character" w:customStyle="1" w:styleId="longbio">
    <w:name w:val="long_bio"/>
    <w:basedOn w:val="DefaultParagraphFont"/>
    <w:rsid w:val="003467E5"/>
  </w:style>
  <w:style w:type="paragraph" w:customStyle="1" w:styleId="css-1ygdjhk">
    <w:name w:val="css-1ygdjhk"/>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3467E5"/>
    <w:rPr>
      <w:color w:val="605E5C"/>
      <w:shd w:val="clear" w:color="auto" w:fill="E1DFDD"/>
    </w:rPr>
  </w:style>
  <w:style w:type="table" w:styleId="TableGrid">
    <w:name w:val="Table Grid"/>
    <w:basedOn w:val="TableNormal"/>
    <w:uiPriority w:val="59"/>
    <w:rsid w:val="003467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3467E5"/>
    <w:rPr>
      <w:color w:val="605E5C"/>
      <w:shd w:val="clear" w:color="auto" w:fill="E1DFDD"/>
    </w:rPr>
  </w:style>
  <w:style w:type="character" w:customStyle="1" w:styleId="UnresolvedMention7">
    <w:name w:val="Unresolved Mention7"/>
    <w:basedOn w:val="DefaultParagraphFont"/>
    <w:uiPriority w:val="99"/>
    <w:unhideWhenUsed/>
    <w:rsid w:val="003467E5"/>
    <w:rPr>
      <w:color w:val="605E5C"/>
      <w:shd w:val="clear" w:color="auto" w:fill="E1DFDD"/>
    </w:rPr>
  </w:style>
  <w:style w:type="character" w:customStyle="1" w:styleId="UnresolvedMention8">
    <w:name w:val="Unresolved Mention8"/>
    <w:basedOn w:val="DefaultParagraphFont"/>
    <w:uiPriority w:val="99"/>
    <w:unhideWhenUsed/>
    <w:rsid w:val="003467E5"/>
    <w:rPr>
      <w:color w:val="605E5C"/>
      <w:shd w:val="clear" w:color="auto" w:fill="E1DFDD"/>
    </w:rPr>
  </w:style>
  <w:style w:type="paragraph" w:customStyle="1" w:styleId="CardText2">
    <w:name w:val="Card Text 2"/>
    <w:basedOn w:val="Normal"/>
    <w:link w:val="CardText2Char"/>
    <w:qFormat/>
    <w:rsid w:val="003467E5"/>
    <w:rPr>
      <w:rFonts w:eastAsia="Calibri"/>
      <w:b/>
      <w:color w:val="000000"/>
      <w:u w:val="single"/>
      <w:lang w:val="x-none" w:eastAsia="x-none"/>
    </w:rPr>
  </w:style>
  <w:style w:type="character" w:customStyle="1" w:styleId="CardText2Char">
    <w:name w:val="Card Text 2 Char"/>
    <w:link w:val="CardText2"/>
    <w:rsid w:val="003467E5"/>
    <w:rPr>
      <w:rFonts w:ascii="Calibri" w:eastAsia="Calibri" w:hAnsi="Calibri" w:cs="Calibri"/>
      <w:b/>
      <w:color w:val="000000"/>
      <w:sz w:val="16"/>
      <w:u w:val="single"/>
      <w:lang w:val="x-none" w:eastAsia="x-none"/>
    </w:rPr>
  </w:style>
  <w:style w:type="character" w:customStyle="1" w:styleId="m4841727538114946087gmail-styleunderline">
    <w:name w:val="m_4841727538114946087gmail-styleunderline"/>
    <w:basedOn w:val="DefaultParagraphFont"/>
    <w:rsid w:val="003467E5"/>
  </w:style>
  <w:style w:type="character" w:customStyle="1" w:styleId="UnresolvedMention9">
    <w:name w:val="Unresolved Mention9"/>
    <w:basedOn w:val="DefaultParagraphFont"/>
    <w:uiPriority w:val="99"/>
    <w:unhideWhenUsed/>
    <w:rsid w:val="003467E5"/>
    <w:rPr>
      <w:color w:val="605E5C"/>
      <w:shd w:val="clear" w:color="auto" w:fill="E1DFDD"/>
    </w:rPr>
  </w:style>
  <w:style w:type="character" w:customStyle="1" w:styleId="UnresolvedMention10">
    <w:name w:val="Unresolved Mention10"/>
    <w:basedOn w:val="DefaultParagraphFont"/>
    <w:uiPriority w:val="99"/>
    <w:semiHidden/>
    <w:unhideWhenUsed/>
    <w:rsid w:val="003467E5"/>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3467E5"/>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3467E5"/>
    <w:rPr>
      <w:color w:val="605E5C"/>
      <w:shd w:val="clear" w:color="auto" w:fill="E1DFDD"/>
    </w:rPr>
  </w:style>
  <w:style w:type="paragraph" w:customStyle="1" w:styleId="flashline">
    <w:name w:val="flashline"/>
    <w:basedOn w:val="Normal"/>
    <w:uiPriority w:val="99"/>
    <w:rsid w:val="003467E5"/>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3467E5"/>
  </w:style>
  <w:style w:type="character" w:customStyle="1" w:styleId="lbexallcap">
    <w:name w:val="lbexallcap"/>
    <w:basedOn w:val="DefaultParagraphFont"/>
    <w:rsid w:val="003467E5"/>
  </w:style>
  <w:style w:type="paragraph" w:customStyle="1" w:styleId="lbexindent">
    <w:name w:val="lbexindent"/>
    <w:basedOn w:val="Normal"/>
    <w:uiPriority w:val="99"/>
    <w:rsid w:val="003467E5"/>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3467E5"/>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3467E5"/>
  </w:style>
  <w:style w:type="character" w:customStyle="1" w:styleId="c-messagebody">
    <w:name w:val="c-message__body"/>
    <w:basedOn w:val="DefaultParagraphFont"/>
    <w:rsid w:val="003467E5"/>
  </w:style>
  <w:style w:type="character" w:customStyle="1" w:styleId="m7735155540857680774gmail-style13ptbold">
    <w:name w:val="m_7735155540857680774gmail-style13ptbold"/>
    <w:basedOn w:val="DefaultParagraphFont"/>
    <w:rsid w:val="003467E5"/>
  </w:style>
  <w:style w:type="character" w:customStyle="1" w:styleId="style65">
    <w:name w:val="style65"/>
    <w:basedOn w:val="DefaultParagraphFont"/>
    <w:rsid w:val="003467E5"/>
  </w:style>
  <w:style w:type="character" w:customStyle="1" w:styleId="bodytext0">
    <w:name w:val="body_text"/>
    <w:basedOn w:val="DefaultParagraphFont"/>
    <w:rsid w:val="003467E5"/>
  </w:style>
  <w:style w:type="character" w:customStyle="1" w:styleId="bio">
    <w:name w:val="bio"/>
    <w:basedOn w:val="DefaultParagraphFont"/>
    <w:rsid w:val="003467E5"/>
  </w:style>
  <w:style w:type="paragraph" w:customStyle="1" w:styleId="font--body">
    <w:name w:val="font--body"/>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3467E5"/>
    <w:rPr>
      <w:rFonts w:eastAsia="SimSun"/>
      <w:b/>
      <w:lang w:eastAsia="zh-CN"/>
    </w:rPr>
  </w:style>
  <w:style w:type="paragraph" w:customStyle="1" w:styleId="cites0">
    <w:name w:val="cites"/>
    <w:next w:val="Normal"/>
    <w:link w:val="citesChar0"/>
    <w:autoRedefine/>
    <w:rsid w:val="003467E5"/>
    <w:pPr>
      <w:contextualSpacing/>
    </w:pPr>
    <w:rPr>
      <w:rFonts w:eastAsia="SimSun"/>
      <w:b/>
      <w:lang w:eastAsia="zh-CN"/>
    </w:rPr>
  </w:style>
  <w:style w:type="character" w:customStyle="1" w:styleId="5yl5">
    <w:name w:val="_5yl5"/>
    <w:basedOn w:val="DefaultParagraphFont"/>
    <w:rsid w:val="003467E5"/>
  </w:style>
  <w:style w:type="character" w:customStyle="1" w:styleId="text">
    <w:name w:val="text"/>
    <w:basedOn w:val="DefaultParagraphFont"/>
    <w:rsid w:val="003467E5"/>
  </w:style>
  <w:style w:type="paragraph" w:customStyle="1" w:styleId="generic-articlebody">
    <w:name w:val="generic-article__body"/>
    <w:basedOn w:val="Normal"/>
    <w:uiPriority w:val="99"/>
    <w:rsid w:val="003467E5"/>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3467E5"/>
    <w:pPr>
      <w:spacing w:line="240" w:lineRule="auto"/>
    </w:pPr>
    <w:rPr>
      <w:b/>
      <w:bCs/>
    </w:rPr>
  </w:style>
  <w:style w:type="character" w:customStyle="1" w:styleId="CommentSubjectChar">
    <w:name w:val="Comment Subject Char"/>
    <w:basedOn w:val="CommentTextChar"/>
    <w:link w:val="CommentSubject"/>
    <w:uiPriority w:val="99"/>
    <w:rsid w:val="003467E5"/>
    <w:rPr>
      <w:rFonts w:ascii="Calibri" w:hAnsi="Calibri" w:cs="Calibri"/>
      <w:b/>
      <w:bCs/>
      <w:sz w:val="16"/>
      <w:szCs w:val="20"/>
    </w:rPr>
  </w:style>
  <w:style w:type="character" w:customStyle="1" w:styleId="z-TopofFormChar1">
    <w:name w:val="z-Top of Form Char1"/>
    <w:basedOn w:val="DefaultParagraphFont"/>
    <w:uiPriority w:val="99"/>
    <w:rsid w:val="003467E5"/>
    <w:rPr>
      <w:rFonts w:ascii="Arial" w:hAnsi="Arial" w:cs="Arial"/>
      <w:vanish/>
      <w:sz w:val="16"/>
      <w:szCs w:val="16"/>
    </w:rPr>
  </w:style>
  <w:style w:type="character" w:customStyle="1" w:styleId="z-BottomofFormChar1">
    <w:name w:val="z-Bottom of Form Char1"/>
    <w:basedOn w:val="DefaultParagraphFont"/>
    <w:uiPriority w:val="99"/>
    <w:rsid w:val="003467E5"/>
    <w:rPr>
      <w:rFonts w:ascii="Arial" w:hAnsi="Arial" w:cs="Arial"/>
      <w:vanish/>
      <w:sz w:val="16"/>
      <w:szCs w:val="16"/>
    </w:rPr>
  </w:style>
  <w:style w:type="paragraph" w:customStyle="1" w:styleId="flfc">
    <w:name w:val="flfc"/>
    <w:basedOn w:val="Normal"/>
    <w:uiPriority w:val="99"/>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3467E5"/>
  </w:style>
  <w:style w:type="paragraph" w:customStyle="1" w:styleId="story-body-text">
    <w:name w:val="story-body-text"/>
    <w:basedOn w:val="Normal"/>
    <w:qFormat/>
    <w:rsid w:val="003467E5"/>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3467E5"/>
  </w:style>
  <w:style w:type="character" w:customStyle="1" w:styleId="UnderlineChar">
    <w:name w:val="Underline Char"/>
    <w:aliases w:val="Underlined Text Char"/>
    <w:locked/>
    <w:rsid w:val="003467E5"/>
    <w:rPr>
      <w:rFonts w:ascii="Century Gothic" w:eastAsia="Times New Roman" w:hAnsi="Century Gothic"/>
      <w:sz w:val="24"/>
      <w:u w:val="thick"/>
    </w:rPr>
  </w:style>
  <w:style w:type="paragraph" w:customStyle="1" w:styleId="CardText1">
    <w:name w:val="Card Text 1"/>
    <w:link w:val="CardText1Char"/>
    <w:qFormat/>
    <w:rsid w:val="003467E5"/>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3467E5"/>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3467E5"/>
  </w:style>
  <w:style w:type="paragraph" w:customStyle="1" w:styleId="Analytic2">
    <w:name w:val="Analytic2"/>
    <w:basedOn w:val="Heading4"/>
    <w:link w:val="Analytic2Char"/>
    <w:uiPriority w:val="4"/>
    <w:rsid w:val="003467E5"/>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3467E5"/>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3467E5"/>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3467E5"/>
  </w:style>
  <w:style w:type="character" w:customStyle="1" w:styleId="AnalyticsPipChar">
    <w:name w:val="AnalyticsPip Char"/>
    <w:basedOn w:val="DefaultParagraphFont"/>
    <w:link w:val="AnalyticsPip"/>
    <w:uiPriority w:val="4"/>
    <w:rsid w:val="003467E5"/>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3467E5"/>
  </w:style>
  <w:style w:type="character" w:customStyle="1" w:styleId="AnalyticsGBNChar">
    <w:name w:val="AnalyticsGBN Char"/>
    <w:basedOn w:val="DefaultParagraphFont"/>
    <w:link w:val="AnalyticsGBN"/>
    <w:uiPriority w:val="4"/>
    <w:rsid w:val="003467E5"/>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3467E5"/>
    <w:pPr>
      <w:spacing w:after="0" w:line="240" w:lineRule="auto"/>
    </w:pPr>
    <w:rPr>
      <w:i/>
      <w:iCs/>
      <w:color w:val="000000" w:themeColor="text1"/>
    </w:rPr>
  </w:style>
  <w:style w:type="character" w:customStyle="1" w:styleId="QuoteChar">
    <w:name w:val="Quote Char"/>
    <w:basedOn w:val="DefaultParagraphFont"/>
    <w:link w:val="Quote"/>
    <w:uiPriority w:val="29"/>
    <w:rsid w:val="003467E5"/>
    <w:rPr>
      <w:rFonts w:ascii="Calibri" w:hAnsi="Calibri" w:cs="Calibri"/>
      <w:i/>
      <w:iCs/>
      <w:color w:val="000000" w:themeColor="text1"/>
      <w:sz w:val="16"/>
    </w:rPr>
  </w:style>
  <w:style w:type="paragraph" w:styleId="TOCHeading">
    <w:name w:val="TOC Heading"/>
    <w:basedOn w:val="Heading1"/>
    <w:next w:val="Normal"/>
    <w:unhideWhenUsed/>
    <w:qFormat/>
    <w:rsid w:val="003467E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3467E5"/>
  </w:style>
  <w:style w:type="character" w:customStyle="1" w:styleId="ref-overlay">
    <w:name w:val="ref-overlay"/>
    <w:basedOn w:val="DefaultParagraphFont"/>
    <w:rsid w:val="003467E5"/>
  </w:style>
  <w:style w:type="character" w:customStyle="1" w:styleId="ref-fn-p">
    <w:name w:val="ref-fn-p"/>
    <w:basedOn w:val="DefaultParagraphFont"/>
    <w:rsid w:val="003467E5"/>
  </w:style>
  <w:style w:type="character" w:customStyle="1" w:styleId="opinion-articlebody">
    <w:name w:val="opinion-article__body"/>
    <w:basedOn w:val="DefaultParagraphFont"/>
    <w:rsid w:val="003467E5"/>
  </w:style>
  <w:style w:type="paragraph" w:customStyle="1" w:styleId="opinion-articlebody1">
    <w:name w:val="opinion-article__body1"/>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3467E5"/>
  </w:style>
  <w:style w:type="character" w:customStyle="1" w:styleId="journaltitle">
    <w:name w:val="journaltitle"/>
    <w:basedOn w:val="DefaultParagraphFont"/>
    <w:rsid w:val="003467E5"/>
  </w:style>
  <w:style w:type="character" w:customStyle="1" w:styleId="hit">
    <w:name w:val="hit"/>
    <w:basedOn w:val="DefaultParagraphFont"/>
    <w:rsid w:val="003467E5"/>
  </w:style>
  <w:style w:type="paragraph" w:customStyle="1" w:styleId="wp-caption-text">
    <w:name w:val="wp-caption-text"/>
    <w:basedOn w:val="Normal"/>
    <w:qFormat/>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3467E5"/>
    <w:rPr>
      <w:sz w:val="20"/>
      <w:u w:val="single"/>
    </w:rPr>
  </w:style>
  <w:style w:type="character" w:customStyle="1" w:styleId="Style11ptBoldUnderlineBorderSinglesolidlineAuto">
    <w:name w:val="Style 11 pt Bold Underline Border: : (Single solid line Auto  ..."/>
    <w:basedOn w:val="DefaultParagraphFont"/>
    <w:rsid w:val="003467E5"/>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3467E5"/>
  </w:style>
  <w:style w:type="paragraph" w:customStyle="1" w:styleId="Small">
    <w:name w:val="Small"/>
    <w:basedOn w:val="Normal"/>
    <w:next w:val="Normal"/>
    <w:qFormat/>
    <w:rsid w:val="003467E5"/>
    <w:pPr>
      <w:jc w:val="both"/>
    </w:pPr>
    <w:rPr>
      <w:rFonts w:eastAsia="Calibri"/>
    </w:rPr>
  </w:style>
  <w:style w:type="character" w:customStyle="1" w:styleId="Footnote">
    <w:name w:val="Footnote_"/>
    <w:basedOn w:val="DefaultParagraphFont"/>
    <w:link w:val="Footnote0"/>
    <w:rsid w:val="003467E5"/>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3467E5"/>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3467E5"/>
    <w:rPr>
      <w:rFonts w:ascii="Arial Narrow" w:hAnsi="Arial Narrow"/>
      <w:b/>
      <w:color w:val="000000"/>
      <w:sz w:val="26"/>
    </w:rPr>
  </w:style>
  <w:style w:type="paragraph" w:customStyle="1" w:styleId="CardTagandCite">
    <w:name w:val="Card Tag and Cite"/>
    <w:basedOn w:val="Normal"/>
    <w:next w:val="Normal"/>
    <w:link w:val="CardTagandCiteChar"/>
    <w:qFormat/>
    <w:rsid w:val="003467E5"/>
    <w:pPr>
      <w:spacing w:after="0" w:line="240" w:lineRule="auto"/>
    </w:pPr>
    <w:rPr>
      <w:rFonts w:ascii="Arial Narrow" w:hAnsi="Arial Narrow" w:cstheme="minorBidi"/>
      <w:b/>
      <w:color w:val="000000"/>
      <w:sz w:val="26"/>
    </w:rPr>
  </w:style>
  <w:style w:type="character" w:customStyle="1" w:styleId="StyleBold">
    <w:name w:val="Style Bold"/>
    <w:basedOn w:val="DefaultParagraphFont"/>
    <w:uiPriority w:val="9"/>
    <w:rsid w:val="003467E5"/>
    <w:rPr>
      <w:b/>
      <w:bCs/>
    </w:rPr>
  </w:style>
  <w:style w:type="paragraph" w:customStyle="1" w:styleId="Cite2">
    <w:name w:val="Cite 2"/>
    <w:basedOn w:val="Normal"/>
    <w:qFormat/>
    <w:rsid w:val="003467E5"/>
    <w:pPr>
      <w:spacing w:after="0" w:line="240" w:lineRule="auto"/>
    </w:pPr>
    <w:rPr>
      <w:rFonts w:eastAsia="Calibri"/>
      <w:b/>
      <w:sz w:val="24"/>
      <w:u w:val="single"/>
    </w:rPr>
  </w:style>
  <w:style w:type="character" w:customStyle="1" w:styleId="aqj">
    <w:name w:val="aqj"/>
    <w:basedOn w:val="DefaultParagraphFont"/>
    <w:rsid w:val="003467E5"/>
  </w:style>
  <w:style w:type="paragraph" w:customStyle="1" w:styleId="StyleJustified">
    <w:name w:val="Style Justified"/>
    <w:basedOn w:val="Normal"/>
    <w:qFormat/>
    <w:rsid w:val="003467E5"/>
    <w:pPr>
      <w:spacing w:after="0" w:line="240" w:lineRule="auto"/>
    </w:pPr>
    <w:rPr>
      <w:rFonts w:eastAsia="Times New Roman" w:cs="Times New Roman"/>
      <w:szCs w:val="20"/>
    </w:rPr>
  </w:style>
  <w:style w:type="paragraph" w:customStyle="1" w:styleId="AuthorDate">
    <w:name w:val="AuthorDate"/>
    <w:next w:val="Normal"/>
    <w:link w:val="AuthorDateChar"/>
    <w:qFormat/>
    <w:rsid w:val="003467E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467E5"/>
    <w:rPr>
      <w:rFonts w:ascii="Times New Roman" w:eastAsia="Calibri" w:hAnsi="Times New Roman" w:cs="Times New Roman"/>
      <w:b/>
      <w:szCs w:val="20"/>
      <w:u w:val="single"/>
    </w:rPr>
  </w:style>
  <w:style w:type="character" w:customStyle="1" w:styleId="maintext">
    <w:name w:val="maintext"/>
    <w:basedOn w:val="DefaultParagraphFont"/>
    <w:rsid w:val="003467E5"/>
  </w:style>
  <w:style w:type="paragraph" w:customStyle="1" w:styleId="Stylecardtext8pt">
    <w:name w:val="Style card text + 8 pt"/>
    <w:basedOn w:val="Normal"/>
    <w:qFormat/>
    <w:rsid w:val="003467E5"/>
    <w:pPr>
      <w:spacing w:after="0" w:line="240" w:lineRule="auto"/>
      <w:ind w:right="288"/>
    </w:pPr>
  </w:style>
  <w:style w:type="character" w:customStyle="1" w:styleId="NotBold10Final">
    <w:name w:val="NotBold10Final"/>
    <w:uiPriority w:val="1"/>
    <w:qFormat/>
    <w:rsid w:val="003467E5"/>
    <w:rPr>
      <w:rFonts w:ascii="Times New Roman" w:hAnsi="Times New Roman"/>
      <w:b w:val="0"/>
      <w:i w:val="0"/>
      <w:sz w:val="20"/>
    </w:rPr>
  </w:style>
  <w:style w:type="character" w:customStyle="1" w:styleId="Bold12">
    <w:name w:val="Bold12"/>
    <w:uiPriority w:val="1"/>
    <w:qFormat/>
    <w:rsid w:val="003467E5"/>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3467E5"/>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3467E5"/>
    <w:rPr>
      <w:rFonts w:ascii="Arial Narrow" w:hAnsi="Arial Narrow"/>
      <w:u w:val="single"/>
    </w:rPr>
  </w:style>
  <w:style w:type="paragraph" w:customStyle="1" w:styleId="Cardtext0">
    <w:name w:val="Card text"/>
    <w:link w:val="CardtextChar1"/>
    <w:uiPriority w:val="99"/>
    <w:qFormat/>
    <w:rsid w:val="003467E5"/>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qFormat/>
    <w:rsid w:val="003467E5"/>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3467E5"/>
    <w:rPr>
      <w:rFonts w:ascii="Times New Roman" w:eastAsia="Times New Roman" w:hAnsi="Times New Roman" w:cs="Times New Roman"/>
      <w:lang w:val="x-none" w:eastAsia="ar-SA"/>
    </w:rPr>
  </w:style>
  <w:style w:type="paragraph" w:customStyle="1" w:styleId="Default">
    <w:name w:val="Default"/>
    <w:qFormat/>
    <w:rsid w:val="003467E5"/>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nhideWhenUsed/>
    <w:qFormat/>
    <w:rsid w:val="003467E5"/>
    <w:pPr>
      <w:spacing w:after="0" w:line="240" w:lineRule="auto"/>
    </w:pPr>
    <w:rPr>
      <w:rFonts w:ascii="Times New Roman" w:eastAsia="Calibri" w:hAnsi="Times New Roman" w:cs="Times New Roman"/>
    </w:rPr>
  </w:style>
  <w:style w:type="paragraph" w:customStyle="1" w:styleId="newpage">
    <w:name w:val="new page"/>
    <w:basedOn w:val="Heading4"/>
    <w:rsid w:val="003467E5"/>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3467E5"/>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3467E5"/>
  </w:style>
  <w:style w:type="paragraph" w:customStyle="1" w:styleId="Heading">
    <w:name w:val="Heading"/>
    <w:basedOn w:val="Normal"/>
    <w:next w:val="BodyText"/>
    <w:rsid w:val="003467E5"/>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3467E5"/>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3467E5"/>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3467E5"/>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3467E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3467E5"/>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467E5"/>
    <w:rPr>
      <w:rFonts w:ascii="Times New Roman" w:eastAsia="Times New Roman" w:hAnsi="Times New Roman" w:cs="Times New Roman"/>
    </w:rPr>
  </w:style>
  <w:style w:type="character" w:customStyle="1" w:styleId="TagGreg">
    <w:name w:val="TagGreg"/>
    <w:basedOn w:val="DefaultParagraphFont"/>
    <w:uiPriority w:val="1"/>
    <w:qFormat/>
    <w:rsid w:val="003467E5"/>
    <w:rPr>
      <w:rFonts w:ascii="Arial" w:hAnsi="Arial"/>
      <w:b/>
      <w:sz w:val="24"/>
    </w:rPr>
  </w:style>
  <w:style w:type="character" w:customStyle="1" w:styleId="Style11ptBlackUnderline">
    <w:name w:val="Style 11 pt Black Underline"/>
    <w:rsid w:val="003467E5"/>
    <w:rPr>
      <w:color w:val="000000"/>
      <w:sz w:val="20"/>
      <w:u w:val="single"/>
    </w:rPr>
  </w:style>
  <w:style w:type="character" w:customStyle="1" w:styleId="Style11ptBlack">
    <w:name w:val="Style 11 pt Black"/>
    <w:rsid w:val="003467E5"/>
    <w:rPr>
      <w:color w:val="000000"/>
      <w:sz w:val="20"/>
    </w:rPr>
  </w:style>
  <w:style w:type="paragraph" w:customStyle="1" w:styleId="CardsHighlighted">
    <w:name w:val="Cards Highlighted"/>
    <w:basedOn w:val="Normal"/>
    <w:link w:val="CardsHighlightedChar"/>
    <w:autoRedefine/>
    <w:qFormat/>
    <w:rsid w:val="003467E5"/>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3467E5"/>
    <w:rPr>
      <w:rFonts w:ascii="Times New Roman" w:eastAsia="Calibri" w:hAnsi="Times New Roman" w:cs="Times New Roman"/>
      <w:u w:val="single"/>
      <w:shd w:val="clear" w:color="auto" w:fill="00FFFF"/>
    </w:rPr>
  </w:style>
  <w:style w:type="character" w:customStyle="1" w:styleId="CitesChar">
    <w:name w:val="Cites Char"/>
    <w:basedOn w:val="DefaultParagraphFont"/>
    <w:link w:val="Cites"/>
    <w:uiPriority w:val="99"/>
    <w:rsid w:val="003467E5"/>
    <w:rPr>
      <w:rFonts w:ascii="Times New Roman" w:eastAsia="Times New Roman" w:hAnsi="Times New Roman" w:cs="Times New Roman"/>
      <w:sz w:val="20"/>
    </w:rPr>
  </w:style>
  <w:style w:type="paragraph" w:customStyle="1" w:styleId="analytics0">
    <w:name w:val="analytics"/>
    <w:basedOn w:val="Normal"/>
    <w:link w:val="analyticsChar0"/>
    <w:uiPriority w:val="4"/>
    <w:rsid w:val="003467E5"/>
    <w:pPr>
      <w:spacing w:after="0" w:line="240" w:lineRule="auto"/>
    </w:pPr>
    <w:rPr>
      <w:b/>
      <w:color w:val="C00000"/>
      <w:sz w:val="26"/>
    </w:rPr>
  </w:style>
  <w:style w:type="character" w:customStyle="1" w:styleId="analyticsChar0">
    <w:name w:val="analytics Char"/>
    <w:basedOn w:val="DefaultParagraphFont"/>
    <w:link w:val="analytics0"/>
    <w:uiPriority w:val="4"/>
    <w:rsid w:val="003467E5"/>
    <w:rPr>
      <w:rFonts w:ascii="Calibri" w:hAnsi="Calibri" w:cs="Calibri"/>
      <w:b/>
      <w:color w:val="C00000"/>
      <w:sz w:val="26"/>
    </w:rPr>
  </w:style>
  <w:style w:type="character" w:customStyle="1" w:styleId="swauthor">
    <w:name w:val="sw_author"/>
    <w:rsid w:val="003467E5"/>
  </w:style>
  <w:style w:type="character" w:customStyle="1" w:styleId="Mention1">
    <w:name w:val="Mention1"/>
    <w:basedOn w:val="DefaultParagraphFont"/>
    <w:uiPriority w:val="99"/>
    <w:semiHidden/>
    <w:unhideWhenUsed/>
    <w:rsid w:val="003467E5"/>
    <w:rPr>
      <w:color w:val="2B579A"/>
      <w:shd w:val="clear" w:color="auto" w:fill="E6E6E6"/>
    </w:rPr>
  </w:style>
  <w:style w:type="paragraph" w:customStyle="1" w:styleId="citenon-bold">
    <w:name w:val="cite non-bold"/>
    <w:basedOn w:val="Normal"/>
    <w:link w:val="citenon-boldChar"/>
    <w:qFormat/>
    <w:rsid w:val="003467E5"/>
    <w:pPr>
      <w:spacing w:after="0" w:line="240" w:lineRule="auto"/>
    </w:pPr>
    <w:rPr>
      <w:rFonts w:eastAsia="Calibri"/>
      <w:szCs w:val="20"/>
      <w:lang w:val="x-none" w:eastAsia="x-none"/>
    </w:rPr>
  </w:style>
  <w:style w:type="character" w:customStyle="1" w:styleId="citenon-boldChar">
    <w:name w:val="cite non-bold Char"/>
    <w:link w:val="citenon-bold"/>
    <w:rsid w:val="003467E5"/>
    <w:rPr>
      <w:rFonts w:ascii="Calibri" w:eastAsia="Calibri" w:hAnsi="Calibri" w:cs="Calibri"/>
      <w:sz w:val="16"/>
      <w:szCs w:val="20"/>
      <w:lang w:val="x-none" w:eastAsia="x-none"/>
    </w:rPr>
  </w:style>
  <w:style w:type="paragraph" w:customStyle="1" w:styleId="HotRoute">
    <w:name w:val="Hot Route!"/>
    <w:basedOn w:val="Normal"/>
    <w:link w:val="HotRouteChar"/>
    <w:qFormat/>
    <w:rsid w:val="003467E5"/>
    <w:pPr>
      <w:spacing w:after="0" w:line="240" w:lineRule="auto"/>
      <w:ind w:left="144"/>
    </w:pPr>
    <w:rPr>
      <w:rFonts w:eastAsia="Calibri"/>
      <w:color w:val="000000"/>
    </w:rPr>
  </w:style>
  <w:style w:type="character" w:customStyle="1" w:styleId="HotRouteChar">
    <w:name w:val="Hot Route! Char"/>
    <w:link w:val="HotRoute"/>
    <w:rsid w:val="003467E5"/>
    <w:rPr>
      <w:rFonts w:ascii="Calibri" w:eastAsia="Calibri" w:hAnsi="Calibri" w:cs="Calibri"/>
      <w:color w:val="000000"/>
      <w:sz w:val="16"/>
    </w:rPr>
  </w:style>
  <w:style w:type="paragraph" w:customStyle="1" w:styleId="CardIndented">
    <w:name w:val="Card (Indented)"/>
    <w:basedOn w:val="Normal"/>
    <w:link w:val="CardIndentedChar"/>
    <w:qFormat/>
    <w:rsid w:val="003467E5"/>
    <w:pPr>
      <w:spacing w:after="0" w:line="240" w:lineRule="auto"/>
      <w:ind w:left="288"/>
    </w:pPr>
  </w:style>
  <w:style w:type="paragraph" w:customStyle="1" w:styleId="PhoTag">
    <w:name w:val="PhoTag"/>
    <w:basedOn w:val="Normal"/>
    <w:next w:val="Normal"/>
    <w:autoRedefine/>
    <w:qFormat/>
    <w:rsid w:val="003467E5"/>
    <w:pPr>
      <w:spacing w:after="0" w:line="240" w:lineRule="auto"/>
    </w:pPr>
    <w:rPr>
      <w:b/>
    </w:rPr>
  </w:style>
  <w:style w:type="character" w:customStyle="1" w:styleId="BoldUnderlineChar0">
    <w:name w:val="BoldUnderline Char"/>
    <w:rsid w:val="003467E5"/>
    <w:rPr>
      <w:rFonts w:ascii="Times New Roman" w:eastAsia="Times New Roman" w:hAnsi="Times New Roman" w:cs="Times New Roman"/>
      <w:b/>
      <w:sz w:val="20"/>
      <w:u w:val="single"/>
    </w:rPr>
  </w:style>
  <w:style w:type="character" w:customStyle="1" w:styleId="wikiexternallink">
    <w:name w:val="wikiexternallink"/>
    <w:basedOn w:val="DefaultParagraphFont"/>
    <w:rsid w:val="003467E5"/>
  </w:style>
  <w:style w:type="character" w:customStyle="1" w:styleId="wikigeneratedlinkcontent">
    <w:name w:val="wikigeneratedlinkcontent"/>
    <w:basedOn w:val="DefaultParagraphFont"/>
    <w:rsid w:val="003467E5"/>
  </w:style>
  <w:style w:type="character" w:customStyle="1" w:styleId="boldunderlineChar1">
    <w:name w:val="bold underline Char"/>
    <w:basedOn w:val="DefaultParagraphFont"/>
    <w:rsid w:val="003467E5"/>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3467E5"/>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3467E5"/>
    <w:pPr>
      <w:spacing w:after="0" w:line="240" w:lineRule="auto"/>
      <w:jc w:val="both"/>
    </w:pPr>
    <w:rPr>
      <w:rFonts w:eastAsia="Calibri"/>
      <w:szCs w:val="26"/>
    </w:rPr>
  </w:style>
  <w:style w:type="character" w:customStyle="1" w:styleId="Author">
    <w:name w:val="Author"/>
    <w:aliases w:val="Style Date"/>
    <w:basedOn w:val="DefaultParagraphFont"/>
    <w:qFormat/>
    <w:rsid w:val="003467E5"/>
    <w:rPr>
      <w:sz w:val="24"/>
    </w:rPr>
  </w:style>
  <w:style w:type="character" w:customStyle="1" w:styleId="box">
    <w:name w:val="box"/>
    <w:basedOn w:val="DefaultParagraphFont"/>
    <w:rsid w:val="003467E5"/>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3467E5"/>
    <w:pPr>
      <w:spacing w:after="0" w:line="240" w:lineRule="auto"/>
    </w:pPr>
    <w:rPr>
      <w:rFonts w:eastAsia="Times New Roman"/>
      <w:szCs w:val="20"/>
    </w:rPr>
  </w:style>
  <w:style w:type="character" w:customStyle="1" w:styleId="ReallySmallChar">
    <w:name w:val="Really Small Char"/>
    <w:basedOn w:val="DefaultParagraphFont"/>
    <w:link w:val="ReallySmall"/>
    <w:rsid w:val="003467E5"/>
    <w:rPr>
      <w:rFonts w:ascii="Calibri" w:eastAsia="Times New Roman" w:hAnsi="Calibri" w:cs="Calibri"/>
      <w:sz w:val="16"/>
      <w:szCs w:val="20"/>
    </w:rPr>
  </w:style>
  <w:style w:type="paragraph" w:customStyle="1" w:styleId="PageHeaderLine1">
    <w:name w:val="PageHeaderLine1"/>
    <w:basedOn w:val="Normal"/>
    <w:qFormat/>
    <w:rsid w:val="003467E5"/>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3467E5"/>
    <w:pPr>
      <w:tabs>
        <w:tab w:val="right" w:pos="10800"/>
      </w:tabs>
      <w:spacing w:after="0" w:line="480" w:lineRule="auto"/>
    </w:pPr>
    <w:rPr>
      <w:b/>
    </w:rPr>
  </w:style>
  <w:style w:type="paragraph" w:styleId="TOC4">
    <w:name w:val="toc 4"/>
    <w:basedOn w:val="Normal"/>
    <w:next w:val="Normal"/>
    <w:autoRedefine/>
    <w:unhideWhenUsed/>
    <w:rsid w:val="003467E5"/>
    <w:pPr>
      <w:spacing w:before="240" w:after="0" w:line="240" w:lineRule="auto"/>
    </w:pPr>
    <w:rPr>
      <w:b/>
      <w:u w:val="single"/>
    </w:rPr>
  </w:style>
  <w:style w:type="paragraph" w:customStyle="1" w:styleId="BlockTitle2">
    <w:name w:val="Block Title2"/>
    <w:basedOn w:val="Normal"/>
    <w:next w:val="Normal"/>
    <w:link w:val="BlockTitle2Char"/>
    <w:qFormat/>
    <w:rsid w:val="003467E5"/>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3467E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rsid w:val="003467E5"/>
    <w:pPr>
      <w:spacing w:after="0" w:line="240" w:lineRule="auto"/>
      <w:ind w:left="200"/>
    </w:pPr>
    <w:rPr>
      <w:rFonts w:eastAsia="Calibri"/>
      <w:color w:val="000000"/>
    </w:rPr>
  </w:style>
  <w:style w:type="paragraph" w:styleId="TOC3">
    <w:name w:val="toc 3"/>
    <w:basedOn w:val="Normal"/>
    <w:next w:val="Normal"/>
    <w:autoRedefine/>
    <w:rsid w:val="003467E5"/>
    <w:pPr>
      <w:spacing w:after="0" w:line="240" w:lineRule="auto"/>
      <w:ind w:left="400"/>
    </w:pPr>
    <w:rPr>
      <w:rFonts w:eastAsia="Calibri"/>
      <w:color w:val="000000"/>
    </w:rPr>
  </w:style>
  <w:style w:type="paragraph" w:styleId="TOC5">
    <w:name w:val="toc 5"/>
    <w:basedOn w:val="Normal"/>
    <w:next w:val="Normal"/>
    <w:autoRedefine/>
    <w:rsid w:val="003467E5"/>
    <w:pPr>
      <w:spacing w:after="0" w:line="240" w:lineRule="auto"/>
      <w:ind w:left="800"/>
    </w:pPr>
    <w:rPr>
      <w:rFonts w:eastAsia="Calibri"/>
      <w:color w:val="000000"/>
    </w:rPr>
  </w:style>
  <w:style w:type="paragraph" w:styleId="TOC6">
    <w:name w:val="toc 6"/>
    <w:basedOn w:val="Normal"/>
    <w:next w:val="Normal"/>
    <w:autoRedefine/>
    <w:rsid w:val="003467E5"/>
    <w:pPr>
      <w:spacing w:after="0" w:line="240" w:lineRule="auto"/>
      <w:ind w:left="1000"/>
    </w:pPr>
    <w:rPr>
      <w:rFonts w:eastAsia="Calibri"/>
      <w:color w:val="000000"/>
    </w:rPr>
  </w:style>
  <w:style w:type="paragraph" w:styleId="TOC7">
    <w:name w:val="toc 7"/>
    <w:basedOn w:val="Normal"/>
    <w:next w:val="Normal"/>
    <w:autoRedefine/>
    <w:rsid w:val="003467E5"/>
    <w:pPr>
      <w:spacing w:after="0" w:line="240" w:lineRule="auto"/>
      <w:ind w:left="1200"/>
    </w:pPr>
    <w:rPr>
      <w:rFonts w:eastAsia="Calibri"/>
      <w:color w:val="000000"/>
    </w:rPr>
  </w:style>
  <w:style w:type="paragraph" w:styleId="TOC8">
    <w:name w:val="toc 8"/>
    <w:basedOn w:val="Normal"/>
    <w:next w:val="Normal"/>
    <w:autoRedefine/>
    <w:rsid w:val="003467E5"/>
    <w:pPr>
      <w:spacing w:after="0" w:line="240" w:lineRule="auto"/>
      <w:ind w:left="1400"/>
    </w:pPr>
    <w:rPr>
      <w:rFonts w:eastAsia="Calibri"/>
      <w:color w:val="000000"/>
    </w:rPr>
  </w:style>
  <w:style w:type="paragraph" w:styleId="TOC9">
    <w:name w:val="toc 9"/>
    <w:basedOn w:val="Normal"/>
    <w:next w:val="Normal"/>
    <w:autoRedefine/>
    <w:rsid w:val="003467E5"/>
    <w:pPr>
      <w:spacing w:after="0" w:line="240" w:lineRule="auto"/>
      <w:ind w:left="1600"/>
    </w:pPr>
    <w:rPr>
      <w:rFonts w:eastAsia="Calibri"/>
      <w:color w:val="000000"/>
    </w:rPr>
  </w:style>
  <w:style w:type="paragraph" w:customStyle="1" w:styleId="TxBrp1">
    <w:name w:val="TxBr_p1"/>
    <w:basedOn w:val="Normal"/>
    <w:qFormat/>
    <w:rsid w:val="003467E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3467E5"/>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3467E5"/>
    <w:pPr>
      <w:spacing w:before="240" w:after="240" w:line="240" w:lineRule="auto"/>
      <w:jc w:val="center"/>
      <w:outlineLvl w:val="0"/>
    </w:pPr>
    <w:rPr>
      <w:rFonts w:eastAsia="Calibri"/>
      <w:b/>
      <w:bCs/>
      <w:color w:val="000000"/>
      <w:sz w:val="32"/>
      <w:u w:val="single"/>
    </w:rPr>
  </w:style>
  <w:style w:type="character" w:customStyle="1" w:styleId="Style8pt">
    <w:name w:val="Style 8 pt"/>
    <w:rsid w:val="003467E5"/>
    <w:rPr>
      <w:rFonts w:ascii="Times New Roman" w:hAnsi="Times New Roman"/>
      <w:sz w:val="16"/>
      <w:u w:val="none"/>
    </w:rPr>
  </w:style>
  <w:style w:type="paragraph" w:customStyle="1" w:styleId="cards0">
    <w:name w:val="cards"/>
    <w:basedOn w:val="Normal"/>
    <w:qFormat/>
    <w:rsid w:val="003467E5"/>
    <w:pPr>
      <w:spacing w:after="0" w:line="240" w:lineRule="auto"/>
    </w:pPr>
    <w:rPr>
      <w:rFonts w:eastAsia="Calibri"/>
      <w:color w:val="000000"/>
    </w:rPr>
  </w:style>
  <w:style w:type="character" w:customStyle="1" w:styleId="7TimesNewRoman">
    <w:name w:val="7 Times New Roman"/>
    <w:rsid w:val="003467E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3467E5"/>
    <w:pPr>
      <w:spacing w:after="0" w:line="240" w:lineRule="auto"/>
    </w:pPr>
    <w:rPr>
      <w:rFonts w:eastAsia="Calibri"/>
      <w:color w:val="000000"/>
    </w:rPr>
  </w:style>
  <w:style w:type="character" w:customStyle="1" w:styleId="Heading4CiteChar">
    <w:name w:val="Heading 4 Cite Char"/>
    <w:link w:val="Heading4Cite"/>
    <w:rsid w:val="003467E5"/>
    <w:rPr>
      <w:rFonts w:ascii="Calibri" w:eastAsia="Calibri" w:hAnsi="Calibri" w:cs="Calibri"/>
      <w:color w:val="000000"/>
      <w:sz w:val="16"/>
    </w:rPr>
  </w:style>
  <w:style w:type="character" w:customStyle="1" w:styleId="BoldUnderlineCharChar">
    <w:name w:val="BoldUnderline Char Char"/>
    <w:rsid w:val="003467E5"/>
    <w:rPr>
      <w:rFonts w:ascii="Calibri" w:hAnsi="Calibri"/>
      <w:b/>
      <w:szCs w:val="24"/>
      <w:u w:val="single"/>
      <w:lang w:val="en-US" w:eastAsia="en-US" w:bidi="ar-SA"/>
    </w:rPr>
  </w:style>
  <w:style w:type="paragraph" w:customStyle="1" w:styleId="Underlining">
    <w:name w:val="Underlining"/>
    <w:basedOn w:val="Normal"/>
    <w:link w:val="UnderliningChar"/>
    <w:qFormat/>
    <w:rsid w:val="003467E5"/>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3467E5"/>
    <w:rPr>
      <w:rFonts w:ascii="Arial Narrow" w:eastAsia="Calibri" w:hAnsi="Arial Narrow" w:cs="Calibri"/>
      <w:color w:val="000000"/>
      <w:sz w:val="16"/>
      <w:u w:val="single"/>
    </w:rPr>
  </w:style>
  <w:style w:type="character" w:customStyle="1" w:styleId="UnderlinedCharChar">
    <w:name w:val="Underlined Char Char"/>
    <w:rsid w:val="003467E5"/>
    <w:rPr>
      <w:szCs w:val="28"/>
      <w:u w:val="single"/>
      <w:lang w:val="en-US" w:eastAsia="en-US" w:bidi="ar-SA"/>
    </w:rPr>
  </w:style>
  <w:style w:type="paragraph" w:customStyle="1" w:styleId="Microtext">
    <w:name w:val="Microtext"/>
    <w:basedOn w:val="Normal"/>
    <w:next w:val="Normal"/>
    <w:link w:val="MicrotextChar"/>
    <w:qFormat/>
    <w:rsid w:val="003467E5"/>
    <w:pPr>
      <w:spacing w:after="0" w:line="240" w:lineRule="auto"/>
    </w:pPr>
    <w:rPr>
      <w:rFonts w:eastAsia="Calibri"/>
      <w:color w:val="000000"/>
      <w:sz w:val="12"/>
    </w:rPr>
  </w:style>
  <w:style w:type="character" w:customStyle="1" w:styleId="MicrotextChar">
    <w:name w:val="Microtext Char"/>
    <w:link w:val="Microtext"/>
    <w:rsid w:val="003467E5"/>
    <w:rPr>
      <w:rFonts w:ascii="Calibri" w:eastAsia="Calibri" w:hAnsi="Calibri" w:cs="Calibri"/>
      <w:color w:val="000000"/>
      <w:sz w:val="12"/>
    </w:rPr>
  </w:style>
  <w:style w:type="paragraph" w:customStyle="1" w:styleId="PageTitle">
    <w:name w:val="Page Title"/>
    <w:basedOn w:val="Normal"/>
    <w:next w:val="Normal"/>
    <w:qFormat/>
    <w:rsid w:val="003467E5"/>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3467E5"/>
    <w:rPr>
      <w:sz w:val="20"/>
      <w:u w:val="single"/>
    </w:rPr>
  </w:style>
  <w:style w:type="character" w:customStyle="1" w:styleId="StyleTimesNewRoman9pt">
    <w:name w:val="Style Times New Roman 9 pt"/>
    <w:rsid w:val="003467E5"/>
    <w:rPr>
      <w:sz w:val="20"/>
    </w:rPr>
  </w:style>
  <w:style w:type="character" w:customStyle="1" w:styleId="Style9ptItalicUnderline">
    <w:name w:val="Style 9 pt Italic Underline"/>
    <w:rsid w:val="003467E5"/>
    <w:rPr>
      <w:i/>
      <w:iCs/>
      <w:sz w:val="20"/>
      <w:u w:val="single"/>
    </w:rPr>
  </w:style>
  <w:style w:type="paragraph" w:customStyle="1" w:styleId="Style4">
    <w:name w:val="Style4"/>
    <w:basedOn w:val="Normal"/>
    <w:link w:val="Style4Char"/>
    <w:qFormat/>
    <w:rsid w:val="003467E5"/>
    <w:pPr>
      <w:numPr>
        <w:numId w:val="12"/>
      </w:numPr>
      <w:tabs>
        <w:tab w:val="clear" w:pos="360"/>
      </w:tabs>
      <w:spacing w:after="0" w:line="240" w:lineRule="auto"/>
      <w:ind w:left="0" w:firstLine="0"/>
    </w:pPr>
    <w:rPr>
      <w:rFonts w:ascii="Arial Narrow" w:hAnsi="Arial Narrow" w:cstheme="minorBidi"/>
      <w:u w:val="single"/>
    </w:rPr>
  </w:style>
  <w:style w:type="paragraph" w:customStyle="1" w:styleId="StyleStyle49pt">
    <w:name w:val="Style Style4 + 9 pt"/>
    <w:basedOn w:val="Style4"/>
    <w:link w:val="StyleStyle49ptChar"/>
    <w:qFormat/>
    <w:rsid w:val="003467E5"/>
  </w:style>
  <w:style w:type="character" w:customStyle="1" w:styleId="StyleStyle49ptChar">
    <w:name w:val="Style Style4 + 9 pt Char"/>
    <w:link w:val="StyleStyle49pt"/>
    <w:rsid w:val="003467E5"/>
    <w:rPr>
      <w:rFonts w:ascii="Arial Narrow" w:hAnsi="Arial Narrow"/>
      <w:sz w:val="16"/>
      <w:u w:val="single"/>
    </w:rPr>
  </w:style>
  <w:style w:type="paragraph" w:customStyle="1" w:styleId="StyleStyle49ptBold">
    <w:name w:val="Style Style4 + 9 pt Bold"/>
    <w:basedOn w:val="Style4"/>
    <w:link w:val="StyleStyle49ptBoldChar"/>
    <w:qFormat/>
    <w:rsid w:val="003467E5"/>
    <w:rPr>
      <w:b/>
      <w:bCs/>
    </w:rPr>
  </w:style>
  <w:style w:type="character" w:customStyle="1" w:styleId="StyleStyle49ptBoldChar">
    <w:name w:val="Style Style4 + 9 pt Bold Char"/>
    <w:link w:val="StyleStyle49ptBold"/>
    <w:rsid w:val="003467E5"/>
    <w:rPr>
      <w:rFonts w:ascii="Arial Narrow" w:hAnsi="Arial Narrow"/>
      <w:b/>
      <w:bCs/>
      <w:sz w:val="16"/>
      <w:u w:val="single"/>
    </w:rPr>
  </w:style>
  <w:style w:type="character" w:customStyle="1" w:styleId="Style9ptBoldUnderline">
    <w:name w:val="Style 9 pt Bold Underline"/>
    <w:rsid w:val="003467E5"/>
    <w:rPr>
      <w:b/>
      <w:bCs/>
      <w:sz w:val="20"/>
      <w:u w:val="single"/>
    </w:rPr>
  </w:style>
  <w:style w:type="paragraph" w:customStyle="1" w:styleId="Style3">
    <w:name w:val="Style3"/>
    <w:basedOn w:val="Normal"/>
    <w:link w:val="Style3Char"/>
    <w:qFormat/>
    <w:rsid w:val="003467E5"/>
    <w:pPr>
      <w:spacing w:after="0" w:line="240" w:lineRule="auto"/>
    </w:pPr>
    <w:rPr>
      <w:rFonts w:ascii="Arial Narrow" w:hAnsi="Arial Narrow" w:cstheme="minorBidi"/>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467E5"/>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467E5"/>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467E5"/>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467E5"/>
    <w:rPr>
      <w:rFonts w:ascii="Calibri" w:eastAsia="Times New Roman" w:hAnsi="Calibri" w:cs="Times New Roman"/>
      <w:bCs/>
      <w:color w:val="000000"/>
      <w:sz w:val="16"/>
      <w:szCs w:val="28"/>
    </w:rPr>
  </w:style>
  <w:style w:type="paragraph" w:customStyle="1" w:styleId="Style1">
    <w:name w:val="Style 1"/>
    <w:qFormat/>
    <w:rsid w:val="003467E5"/>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3467E5"/>
  </w:style>
  <w:style w:type="character" w:customStyle="1" w:styleId="Style9ptUnderline2">
    <w:name w:val="Style 9 pt Underline2"/>
    <w:rsid w:val="003467E5"/>
    <w:rPr>
      <w:sz w:val="20"/>
      <w:u w:val="single"/>
    </w:rPr>
  </w:style>
  <w:style w:type="paragraph" w:customStyle="1" w:styleId="StyleUnderline9pt2">
    <w:name w:val="Style Underline + 9 pt2"/>
    <w:basedOn w:val="Normal"/>
    <w:link w:val="StyleUnderline9pt2Char"/>
    <w:rsid w:val="003467E5"/>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3467E5"/>
    <w:rPr>
      <w:rFonts w:ascii="Calibri" w:eastAsia="Times New Roman" w:hAnsi="Calibri" w:cs="Calibri"/>
      <w:color w:val="000000"/>
      <w:sz w:val="16"/>
      <w:szCs w:val="20"/>
      <w:u w:val="single"/>
    </w:rPr>
  </w:style>
  <w:style w:type="character" w:customStyle="1" w:styleId="CharChar11">
    <w:name w:val="Char Char11"/>
    <w:rsid w:val="003467E5"/>
    <w:rPr>
      <w:rFonts w:cs="Arial"/>
      <w:bCs/>
      <w:szCs w:val="26"/>
      <w:u w:val="single"/>
      <w:lang w:val="en-US" w:eastAsia="en-US" w:bidi="ar-SA"/>
    </w:rPr>
  </w:style>
  <w:style w:type="paragraph" w:customStyle="1" w:styleId="cardCharCharChar">
    <w:name w:val="card Char Char Char"/>
    <w:basedOn w:val="Normal"/>
    <w:link w:val="cardCharCharCharChar"/>
    <w:rsid w:val="003467E5"/>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3467E5"/>
    <w:rPr>
      <w:rFonts w:ascii="Calibri" w:eastAsia="Times New Roman" w:hAnsi="Calibri" w:cs="Calibri"/>
      <w:color w:val="000000"/>
      <w:sz w:val="16"/>
      <w:szCs w:val="20"/>
    </w:rPr>
  </w:style>
  <w:style w:type="paragraph" w:customStyle="1" w:styleId="TxBr5p1">
    <w:name w:val="TxBr_5p1"/>
    <w:basedOn w:val="Normal"/>
    <w:rsid w:val="003467E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467E5"/>
    <w:pPr>
      <w:spacing w:after="0" w:line="240" w:lineRule="auto"/>
      <w:ind w:left="400"/>
    </w:pPr>
    <w:rPr>
      <w:rFonts w:eastAsia="Calibri"/>
      <w:color w:val="000000"/>
    </w:rPr>
  </w:style>
  <w:style w:type="character" w:customStyle="1" w:styleId="12TimesNewRoman">
    <w:name w:val="12 Times New Roman"/>
    <w:rsid w:val="003467E5"/>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3467E5"/>
    <w:pPr>
      <w:spacing w:after="0" w:line="240" w:lineRule="auto"/>
      <w:ind w:left="144"/>
    </w:pPr>
    <w:rPr>
      <w:rFonts w:eastAsia="Calibri"/>
      <w:color w:val="000000"/>
    </w:rPr>
  </w:style>
  <w:style w:type="character" w:customStyle="1" w:styleId="StyleUnderlineChar">
    <w:name w:val="Style Underline Char"/>
    <w:rsid w:val="003467E5"/>
    <w:rPr>
      <w:u w:val="single"/>
      <w:lang w:val="en-US" w:eastAsia="en-US" w:bidi="ar-SA"/>
    </w:rPr>
  </w:style>
  <w:style w:type="paragraph" w:customStyle="1" w:styleId="Smalltext">
    <w:name w:val="Small text"/>
    <w:aliases w:val="Quote1,Quote11"/>
    <w:basedOn w:val="Normal"/>
    <w:link w:val="SmalltextChar"/>
    <w:qFormat/>
    <w:rsid w:val="003467E5"/>
    <w:pPr>
      <w:spacing w:after="0" w:line="240" w:lineRule="auto"/>
    </w:pPr>
    <w:rPr>
      <w:rFonts w:eastAsia="Times New Roman"/>
      <w:color w:val="000000"/>
    </w:rPr>
  </w:style>
  <w:style w:type="character" w:customStyle="1" w:styleId="Highlightedunderline">
    <w:name w:val="Highlighted underline"/>
    <w:qFormat/>
    <w:rsid w:val="003467E5"/>
    <w:rPr>
      <w:rFonts w:ascii="Times New Roman" w:hAnsi="Times New Roman"/>
      <w:sz w:val="20"/>
      <w:u w:val="single"/>
      <w:bdr w:val="none" w:sz="0" w:space="0" w:color="auto"/>
      <w:shd w:val="clear" w:color="auto" w:fill="C0C0C0"/>
    </w:rPr>
  </w:style>
  <w:style w:type="character" w:customStyle="1" w:styleId="cardChar1">
    <w:name w:val="card Char1"/>
    <w:rsid w:val="003467E5"/>
    <w:rPr>
      <w:rFonts w:ascii="Times New Roman" w:hAnsi="Times New Roman"/>
      <w:sz w:val="22"/>
    </w:rPr>
  </w:style>
  <w:style w:type="paragraph" w:customStyle="1" w:styleId="Paste">
    <w:name w:val="Paste"/>
    <w:basedOn w:val="Normal"/>
    <w:qFormat/>
    <w:rsid w:val="003467E5"/>
    <w:pPr>
      <w:spacing w:after="0" w:line="240" w:lineRule="auto"/>
    </w:pPr>
    <w:rPr>
      <w:rFonts w:ascii="Arial Narrow" w:eastAsia="Calibri" w:hAnsi="Arial Narrow"/>
      <w:color w:val="000000"/>
      <w:szCs w:val="20"/>
    </w:rPr>
  </w:style>
  <w:style w:type="character" w:customStyle="1" w:styleId="pubdate">
    <w:name w:val="pubdate"/>
    <w:rsid w:val="003467E5"/>
  </w:style>
  <w:style w:type="character" w:customStyle="1" w:styleId="UnderlineChar1">
    <w:name w:val="Underline Char1"/>
    <w:aliases w:val="Cards + Font: 12 pt Char1"/>
    <w:rsid w:val="003467E5"/>
    <w:rPr>
      <w:rFonts w:ascii="Garamond" w:hAnsi="Garamond"/>
      <w:sz w:val="22"/>
      <w:szCs w:val="24"/>
      <w:u w:val="single"/>
      <w:lang w:val="en-US" w:eastAsia="en-US" w:bidi="ar-SA"/>
    </w:rPr>
  </w:style>
  <w:style w:type="character" w:customStyle="1" w:styleId="Box0">
    <w:name w:val="Box!"/>
    <w:rsid w:val="003467E5"/>
    <w:rPr>
      <w:rFonts w:ascii="Times New Roman" w:hAnsi="Times New Roman"/>
      <w:sz w:val="20"/>
      <w:u w:val="thick"/>
      <w:bdr w:val="single" w:sz="4" w:space="0" w:color="auto"/>
    </w:rPr>
  </w:style>
  <w:style w:type="character" w:customStyle="1" w:styleId="CharacterStyle1">
    <w:name w:val="Character Style 1"/>
    <w:rsid w:val="003467E5"/>
    <w:rPr>
      <w:sz w:val="20"/>
      <w:szCs w:val="20"/>
    </w:rPr>
  </w:style>
  <w:style w:type="character" w:customStyle="1" w:styleId="ReallyfuckingsmallChar">
    <w:name w:val="Really fucking small Char"/>
    <w:rsid w:val="003467E5"/>
    <w:rPr>
      <w:sz w:val="10"/>
      <w:szCs w:val="24"/>
      <w:lang w:val="en-US" w:eastAsia="en-US" w:bidi="ar-SA"/>
    </w:rPr>
  </w:style>
  <w:style w:type="numbering" w:customStyle="1" w:styleId="NoList1">
    <w:name w:val="No List1"/>
    <w:next w:val="NoList"/>
    <w:uiPriority w:val="99"/>
    <w:semiHidden/>
    <w:unhideWhenUsed/>
    <w:rsid w:val="003467E5"/>
  </w:style>
  <w:style w:type="paragraph" w:customStyle="1" w:styleId="Normaltag">
    <w:name w:val="Normal tag"/>
    <w:basedOn w:val="Normal"/>
    <w:link w:val="NormaltagChar"/>
    <w:qFormat/>
    <w:rsid w:val="003467E5"/>
    <w:pPr>
      <w:spacing w:after="0" w:line="240" w:lineRule="auto"/>
    </w:pPr>
    <w:rPr>
      <w:rFonts w:eastAsia="Times New Roman"/>
      <w:b/>
      <w:color w:val="000000"/>
      <w:szCs w:val="20"/>
    </w:rPr>
  </w:style>
  <w:style w:type="character" w:customStyle="1" w:styleId="SmallText-New">
    <w:name w:val="Small Text - New"/>
    <w:rsid w:val="003467E5"/>
    <w:rPr>
      <w:rFonts w:ascii="Arial Narrow" w:hAnsi="Arial Narrow"/>
      <w:sz w:val="14"/>
    </w:rPr>
  </w:style>
  <w:style w:type="character" w:customStyle="1" w:styleId="Underlined-New">
    <w:name w:val="Underlined - New"/>
    <w:rsid w:val="003467E5"/>
    <w:rPr>
      <w:rFonts w:ascii="Arial Narrow" w:hAnsi="Arial Narrow"/>
      <w:sz w:val="16"/>
      <w:u w:val="single"/>
    </w:rPr>
  </w:style>
  <w:style w:type="character" w:customStyle="1" w:styleId="NormalTextChar">
    <w:name w:val="Normal Text Char"/>
    <w:link w:val="NormalText"/>
    <w:rsid w:val="003467E5"/>
    <w:rPr>
      <w:rFonts w:ascii="Calibri" w:eastAsia="Calibri" w:hAnsi="Calibri" w:cs="Calibri"/>
      <w:sz w:val="16"/>
      <w:szCs w:val="26"/>
    </w:rPr>
  </w:style>
  <w:style w:type="numbering" w:customStyle="1" w:styleId="NoList2">
    <w:name w:val="No List2"/>
    <w:next w:val="NoList"/>
    <w:uiPriority w:val="99"/>
    <w:semiHidden/>
    <w:unhideWhenUsed/>
    <w:rsid w:val="003467E5"/>
  </w:style>
  <w:style w:type="numbering" w:customStyle="1" w:styleId="NoList11">
    <w:name w:val="No List11"/>
    <w:next w:val="NoList"/>
    <w:uiPriority w:val="99"/>
    <w:semiHidden/>
    <w:unhideWhenUsed/>
    <w:rsid w:val="003467E5"/>
  </w:style>
  <w:style w:type="numbering" w:customStyle="1" w:styleId="NoList3">
    <w:name w:val="No List3"/>
    <w:next w:val="NoList"/>
    <w:semiHidden/>
    <w:unhideWhenUsed/>
    <w:rsid w:val="003467E5"/>
  </w:style>
  <w:style w:type="numbering" w:customStyle="1" w:styleId="NoList12">
    <w:name w:val="No List12"/>
    <w:next w:val="NoList"/>
    <w:semiHidden/>
    <w:unhideWhenUsed/>
    <w:rsid w:val="003467E5"/>
  </w:style>
  <w:style w:type="numbering" w:customStyle="1" w:styleId="NoList21">
    <w:name w:val="No List21"/>
    <w:next w:val="NoList"/>
    <w:semiHidden/>
    <w:unhideWhenUsed/>
    <w:rsid w:val="003467E5"/>
  </w:style>
  <w:style w:type="numbering" w:customStyle="1" w:styleId="NoList111">
    <w:name w:val="No List111"/>
    <w:next w:val="NoList"/>
    <w:uiPriority w:val="99"/>
    <w:semiHidden/>
    <w:unhideWhenUsed/>
    <w:rsid w:val="003467E5"/>
  </w:style>
  <w:style w:type="numbering" w:customStyle="1" w:styleId="NoList211">
    <w:name w:val="No List211"/>
    <w:next w:val="NoList"/>
    <w:uiPriority w:val="99"/>
    <w:semiHidden/>
    <w:unhideWhenUsed/>
    <w:rsid w:val="003467E5"/>
  </w:style>
  <w:style w:type="numbering" w:customStyle="1" w:styleId="NoList1111">
    <w:name w:val="No List1111"/>
    <w:next w:val="NoList"/>
    <w:uiPriority w:val="99"/>
    <w:semiHidden/>
    <w:unhideWhenUsed/>
    <w:rsid w:val="003467E5"/>
  </w:style>
  <w:style w:type="numbering" w:customStyle="1" w:styleId="NoList4">
    <w:name w:val="No List4"/>
    <w:next w:val="NoList"/>
    <w:semiHidden/>
    <w:unhideWhenUsed/>
    <w:rsid w:val="003467E5"/>
  </w:style>
  <w:style w:type="numbering" w:customStyle="1" w:styleId="NoList5">
    <w:name w:val="No List5"/>
    <w:next w:val="NoList"/>
    <w:semiHidden/>
    <w:unhideWhenUsed/>
    <w:rsid w:val="003467E5"/>
  </w:style>
  <w:style w:type="character" w:customStyle="1" w:styleId="BoldUnderlining">
    <w:name w:val="Bold Underlining"/>
    <w:rsid w:val="003467E5"/>
    <w:rPr>
      <w:b/>
      <w:u w:val="single"/>
    </w:rPr>
  </w:style>
  <w:style w:type="character" w:customStyle="1" w:styleId="cardCharChar">
    <w:name w:val="card Char Char"/>
    <w:rsid w:val="003467E5"/>
    <w:rPr>
      <w:szCs w:val="24"/>
      <w:lang w:val="en-US" w:eastAsia="en-US" w:bidi="ar-SA"/>
    </w:rPr>
  </w:style>
  <w:style w:type="character" w:customStyle="1" w:styleId="flagicon">
    <w:name w:val="flagicon"/>
    <w:basedOn w:val="DefaultParagraphFont"/>
    <w:rsid w:val="003467E5"/>
  </w:style>
  <w:style w:type="character" w:customStyle="1" w:styleId="Style11ptUnderline2">
    <w:name w:val="Style 11 pt Underline2"/>
    <w:rsid w:val="003467E5"/>
    <w:rPr>
      <w:sz w:val="20"/>
      <w:u w:val="single"/>
    </w:rPr>
  </w:style>
  <w:style w:type="character" w:customStyle="1" w:styleId="Style11ptBoldUnderline2">
    <w:name w:val="Style 11 pt Bold Underline2"/>
    <w:rsid w:val="003467E5"/>
    <w:rPr>
      <w:b/>
      <w:bCs/>
      <w:sz w:val="20"/>
      <w:u w:val="single"/>
    </w:rPr>
  </w:style>
  <w:style w:type="character" w:customStyle="1" w:styleId="MicroChar">
    <w:name w:val="Micro Char"/>
    <w:link w:val="Micro"/>
    <w:rsid w:val="003467E5"/>
    <w:rPr>
      <w:rFonts w:ascii="Arial" w:hAnsi="Arial"/>
      <w:sz w:val="12"/>
    </w:rPr>
  </w:style>
  <w:style w:type="paragraph" w:customStyle="1" w:styleId="Micro">
    <w:name w:val="Micro"/>
    <w:basedOn w:val="Normal"/>
    <w:next w:val="Normal"/>
    <w:link w:val="MicroChar"/>
    <w:qFormat/>
    <w:rsid w:val="003467E5"/>
    <w:pPr>
      <w:spacing w:after="0" w:line="240" w:lineRule="auto"/>
    </w:pPr>
    <w:rPr>
      <w:rFonts w:ascii="Arial" w:hAnsi="Arial" w:cstheme="minorBidi"/>
      <w:sz w:val="12"/>
    </w:rPr>
  </w:style>
  <w:style w:type="character" w:customStyle="1" w:styleId="Style11ptUnderline1">
    <w:name w:val="Style 11 pt Underline1"/>
    <w:rsid w:val="003467E5"/>
    <w:rPr>
      <w:sz w:val="20"/>
      <w:u w:val="single"/>
    </w:rPr>
  </w:style>
  <w:style w:type="character" w:customStyle="1" w:styleId="Style11ptBoldUnderline1">
    <w:name w:val="Style 11 pt Bold Underline1"/>
    <w:rsid w:val="003467E5"/>
    <w:rPr>
      <w:b/>
      <w:bCs/>
      <w:sz w:val="20"/>
      <w:u w:val="single"/>
    </w:rPr>
  </w:style>
  <w:style w:type="character" w:customStyle="1" w:styleId="1">
    <w:name w:val="1"/>
    <w:rsid w:val="003467E5"/>
    <w:rPr>
      <w:rFonts w:cs="Arial"/>
      <w:bCs/>
      <w:sz w:val="20"/>
      <w:u w:val="single"/>
      <w:lang w:val="en-US" w:eastAsia="en-US" w:bidi="ar-SA"/>
    </w:rPr>
  </w:style>
  <w:style w:type="character" w:customStyle="1" w:styleId="StyleStyle49ptBold3Char">
    <w:name w:val="Style Style4 + 9 pt Bold3 Char"/>
    <w:link w:val="StyleStyle49ptBold3"/>
    <w:locked/>
    <w:rsid w:val="003467E5"/>
    <w:rPr>
      <w:b/>
      <w:bCs/>
      <w:u w:val="single"/>
    </w:rPr>
  </w:style>
  <w:style w:type="paragraph" w:customStyle="1" w:styleId="StyleStyle49ptBold3">
    <w:name w:val="Style Style4 + 9 pt Bold3"/>
    <w:basedOn w:val="Normal"/>
    <w:link w:val="StyleStyle49ptBold3Char"/>
    <w:qFormat/>
    <w:rsid w:val="003467E5"/>
    <w:pPr>
      <w:spacing w:after="0" w:line="256" w:lineRule="auto"/>
    </w:pPr>
    <w:rPr>
      <w:rFonts w:asciiTheme="minorHAnsi" w:hAnsiTheme="minorHAnsi" w:cstheme="minorBidi"/>
      <w:b/>
      <w:bCs/>
      <w:sz w:val="24"/>
      <w:u w:val="single"/>
    </w:rPr>
  </w:style>
  <w:style w:type="character" w:customStyle="1" w:styleId="Style9ptUnderline6">
    <w:name w:val="Style 9 pt Underline6"/>
    <w:rsid w:val="003467E5"/>
    <w:rPr>
      <w:sz w:val="20"/>
      <w:u w:val="single"/>
    </w:rPr>
  </w:style>
  <w:style w:type="paragraph" w:styleId="ListBullet">
    <w:name w:val="List Bullet"/>
    <w:basedOn w:val="Normal"/>
    <w:link w:val="ListBulletChar"/>
    <w:unhideWhenUsed/>
    <w:rsid w:val="003467E5"/>
    <w:pPr>
      <w:tabs>
        <w:tab w:val="num" w:pos="360"/>
      </w:tabs>
      <w:spacing w:after="0" w:line="240" w:lineRule="auto"/>
      <w:ind w:left="360" w:hanging="360"/>
      <w:contextualSpacing/>
    </w:pPr>
  </w:style>
  <w:style w:type="character" w:customStyle="1" w:styleId="CardUnderlined">
    <w:name w:val="Card Underlined"/>
    <w:rsid w:val="003467E5"/>
    <w:rPr>
      <w:rFonts w:ascii="Garamond" w:hAnsi="Garamond"/>
      <w:sz w:val="22"/>
      <w:szCs w:val="24"/>
      <w:u w:val="single"/>
      <w:lang w:val="en-US" w:eastAsia="en-US" w:bidi="ar-SA"/>
    </w:rPr>
  </w:style>
  <w:style w:type="character" w:customStyle="1" w:styleId="StyleUnderline1">
    <w:name w:val="Style Underline1"/>
    <w:rsid w:val="003467E5"/>
    <w:rPr>
      <w:u w:val="single"/>
    </w:rPr>
  </w:style>
  <w:style w:type="character" w:customStyle="1" w:styleId="A6">
    <w:name w:val="A6"/>
    <w:uiPriority w:val="99"/>
    <w:rsid w:val="003467E5"/>
    <w:rPr>
      <w:rFonts w:ascii="Minion Pro" w:hAnsi="Minion Pro" w:cs="Minion Pro" w:hint="default"/>
      <w:color w:val="211D1E"/>
      <w:sz w:val="21"/>
      <w:szCs w:val="21"/>
    </w:rPr>
  </w:style>
  <w:style w:type="character" w:customStyle="1" w:styleId="A11">
    <w:name w:val="A11"/>
    <w:uiPriority w:val="99"/>
    <w:rsid w:val="003467E5"/>
    <w:rPr>
      <w:rFonts w:ascii="Minion Pro" w:hAnsi="Minion Pro" w:cs="Minion Pro" w:hint="default"/>
      <w:color w:val="211D1E"/>
      <w:sz w:val="12"/>
      <w:szCs w:val="12"/>
    </w:rPr>
  </w:style>
  <w:style w:type="character" w:customStyle="1" w:styleId="A12">
    <w:name w:val="A12"/>
    <w:uiPriority w:val="99"/>
    <w:rsid w:val="003467E5"/>
    <w:rPr>
      <w:rFonts w:ascii="Minion Pro" w:hAnsi="Minion Pro" w:cs="Minion Pro" w:hint="default"/>
      <w:color w:val="211D1E"/>
      <w:sz w:val="22"/>
      <w:szCs w:val="22"/>
    </w:rPr>
  </w:style>
  <w:style w:type="character" w:customStyle="1" w:styleId="CardsCharChar">
    <w:name w:val="Cards Char Char"/>
    <w:rsid w:val="003467E5"/>
    <w:rPr>
      <w:szCs w:val="24"/>
      <w:lang w:val="en-US" w:eastAsia="en-US" w:bidi="ar-SA"/>
    </w:rPr>
  </w:style>
  <w:style w:type="character" w:customStyle="1" w:styleId="CitationChar1">
    <w:name w:val="Citation Char1"/>
    <w:basedOn w:val="DefaultParagraphFont"/>
    <w:rsid w:val="003467E5"/>
    <w:rPr>
      <w:rFonts w:ascii="Times New Roman" w:eastAsia="Times New Roman" w:hAnsi="Times New Roman" w:cs="Arial"/>
      <w:b/>
      <w:sz w:val="20"/>
      <w:szCs w:val="36"/>
    </w:rPr>
  </w:style>
  <w:style w:type="character" w:customStyle="1" w:styleId="bold-italic-sub-c">
    <w:name w:val="bold-italic-sub-c"/>
    <w:basedOn w:val="DefaultParagraphFont"/>
    <w:rsid w:val="003467E5"/>
  </w:style>
  <w:style w:type="character" w:customStyle="1" w:styleId="charoverride-4">
    <w:name w:val="charoverride-4"/>
    <w:basedOn w:val="DefaultParagraphFont"/>
    <w:rsid w:val="003467E5"/>
  </w:style>
  <w:style w:type="character" w:customStyle="1" w:styleId="charoverride-3">
    <w:name w:val="charoverride-3"/>
    <w:basedOn w:val="DefaultParagraphFont"/>
    <w:rsid w:val="003467E5"/>
  </w:style>
  <w:style w:type="paragraph" w:customStyle="1" w:styleId="body-text">
    <w:name w:val="body-text"/>
    <w:basedOn w:val="Normal"/>
    <w:rsid w:val="003467E5"/>
    <w:pPr>
      <w:spacing w:before="100" w:beforeAutospacing="1" w:after="100" w:afterAutospacing="1" w:line="240" w:lineRule="auto"/>
    </w:pPr>
    <w:rPr>
      <w:rFonts w:eastAsia="Times New Roman"/>
    </w:rPr>
  </w:style>
  <w:style w:type="character" w:customStyle="1" w:styleId="f">
    <w:name w:val="f"/>
    <w:rsid w:val="003467E5"/>
  </w:style>
  <w:style w:type="character" w:customStyle="1" w:styleId="BodyTextChar1">
    <w:name w:val="Body Text Char1"/>
    <w:aliases w:val="BT Char1,Very Small Text Char1"/>
    <w:basedOn w:val="DefaultParagraphFont"/>
    <w:uiPriority w:val="99"/>
    <w:rsid w:val="003467E5"/>
    <w:rPr>
      <w:rFonts w:ascii="Times New Roman" w:hAnsi="Times New Roman" w:cs="Times New Roman"/>
    </w:rPr>
  </w:style>
  <w:style w:type="character" w:customStyle="1" w:styleId="DateChar1">
    <w:name w:val="Date Char1"/>
    <w:aliases w:val="date Char1"/>
    <w:basedOn w:val="DefaultParagraphFont"/>
    <w:rsid w:val="003467E5"/>
    <w:rPr>
      <w:rFonts w:ascii="Georgia" w:hAnsi="Georgia"/>
    </w:rPr>
  </w:style>
  <w:style w:type="character" w:customStyle="1" w:styleId="BlockTitle2Char">
    <w:name w:val="Block Title2 Char"/>
    <w:link w:val="BlockTitle2"/>
    <w:rsid w:val="003467E5"/>
    <w:rPr>
      <w:rFonts w:ascii="Calibri" w:eastAsia="Calibri" w:hAnsi="Calibri" w:cs="Calibri"/>
      <w:b/>
      <w:color w:val="000000"/>
      <w:sz w:val="32"/>
      <w:u w:val="single"/>
    </w:rPr>
  </w:style>
  <w:style w:type="paragraph" w:customStyle="1" w:styleId="TagCite">
    <w:name w:val="TagCite"/>
    <w:basedOn w:val="Normal"/>
    <w:qFormat/>
    <w:rsid w:val="003467E5"/>
    <w:pPr>
      <w:spacing w:after="0" w:line="240" w:lineRule="auto"/>
    </w:pPr>
    <w:rPr>
      <w:rFonts w:eastAsia="Times New Roman"/>
      <w:b/>
    </w:rPr>
  </w:style>
  <w:style w:type="paragraph" w:customStyle="1" w:styleId="SmallNormal">
    <w:name w:val="Small Normal"/>
    <w:basedOn w:val="Normal"/>
    <w:qFormat/>
    <w:rsid w:val="003467E5"/>
    <w:pPr>
      <w:suppressAutoHyphens/>
      <w:spacing w:after="0" w:line="240" w:lineRule="auto"/>
      <w:contextualSpacing/>
    </w:pPr>
    <w:rPr>
      <w:rFonts w:eastAsia="Times New Roman"/>
      <w:sz w:val="18"/>
      <w:szCs w:val="18"/>
    </w:rPr>
  </w:style>
  <w:style w:type="paragraph" w:customStyle="1" w:styleId="Shrink">
    <w:name w:val="Shrink"/>
    <w:qFormat/>
    <w:rsid w:val="003467E5"/>
    <w:pPr>
      <w:ind w:left="288" w:right="288"/>
    </w:pPr>
    <w:rPr>
      <w:rFonts w:ascii="Garamond" w:eastAsia="Times New Roman" w:hAnsi="Garamond" w:cs="Times New Roman"/>
      <w:sz w:val="12"/>
      <w:szCs w:val="20"/>
    </w:rPr>
  </w:style>
  <w:style w:type="paragraph" w:customStyle="1" w:styleId="tag1">
    <w:name w:val="tag1"/>
    <w:basedOn w:val="Normal"/>
    <w:qFormat/>
    <w:rsid w:val="003467E5"/>
    <w:pPr>
      <w:spacing w:after="0" w:line="240" w:lineRule="auto"/>
    </w:pPr>
    <w:rPr>
      <w:rFonts w:eastAsia="Times New Roman"/>
      <w:b/>
      <w:szCs w:val="20"/>
    </w:rPr>
  </w:style>
  <w:style w:type="paragraph" w:customStyle="1" w:styleId="tagcite0">
    <w:name w:val="tagcite"/>
    <w:basedOn w:val="Normal"/>
    <w:qFormat/>
    <w:rsid w:val="003467E5"/>
    <w:pPr>
      <w:spacing w:after="0" w:line="240" w:lineRule="auto"/>
    </w:pPr>
    <w:rPr>
      <w:rFonts w:eastAsia="Times New Roman"/>
      <w:b/>
    </w:rPr>
  </w:style>
  <w:style w:type="paragraph" w:customStyle="1" w:styleId="SmallFont">
    <w:name w:val="Small Font"/>
    <w:basedOn w:val="Normal"/>
    <w:qFormat/>
    <w:rsid w:val="003467E5"/>
    <w:pPr>
      <w:spacing w:after="200" w:line="240" w:lineRule="auto"/>
      <w:contextualSpacing/>
    </w:pPr>
    <w:rPr>
      <w:rFonts w:eastAsia="Calibri"/>
      <w:sz w:val="12"/>
    </w:rPr>
  </w:style>
  <w:style w:type="paragraph" w:customStyle="1" w:styleId="SmallFontCharCharChar">
    <w:name w:val="Small Font Char Char Char"/>
    <w:basedOn w:val="Normal"/>
    <w:qFormat/>
    <w:rsid w:val="003467E5"/>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3467E5"/>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3467E5"/>
    <w:rPr>
      <w:rFonts w:ascii="Cambria" w:eastAsia="Times New Roman" w:hAnsi="Cambria" w:cs="Calibri"/>
      <w:sz w:val="18"/>
      <w:szCs w:val="20"/>
    </w:rPr>
  </w:style>
  <w:style w:type="paragraph" w:customStyle="1" w:styleId="CardStyle">
    <w:name w:val="Card Style"/>
    <w:basedOn w:val="Normal"/>
    <w:link w:val="CardStyleChar"/>
    <w:qFormat/>
    <w:rsid w:val="003467E5"/>
    <w:pPr>
      <w:spacing w:after="0" w:line="240" w:lineRule="auto"/>
    </w:pPr>
    <w:rPr>
      <w:rFonts w:eastAsia="Times New Roman"/>
    </w:rPr>
  </w:style>
  <w:style w:type="paragraph" w:customStyle="1" w:styleId="loose">
    <w:name w:val="loose"/>
    <w:basedOn w:val="Normal"/>
    <w:qFormat/>
    <w:rsid w:val="003467E5"/>
    <w:pPr>
      <w:spacing w:beforeLines="1" w:after="0" w:line="240" w:lineRule="auto"/>
    </w:pPr>
    <w:rPr>
      <w:rFonts w:ascii="Times" w:eastAsia="Times New Roman" w:hAnsi="Times"/>
      <w:szCs w:val="20"/>
    </w:rPr>
  </w:style>
  <w:style w:type="paragraph" w:customStyle="1" w:styleId="Regular">
    <w:name w:val="Regular"/>
    <w:qFormat/>
    <w:rsid w:val="003467E5"/>
    <w:rPr>
      <w:rFonts w:ascii="Garamond" w:eastAsia="Times New Roman" w:hAnsi="Garamond" w:cs="Arial"/>
      <w:bCs/>
      <w:kern w:val="20"/>
      <w:sz w:val="20"/>
      <w:szCs w:val="32"/>
    </w:rPr>
  </w:style>
  <w:style w:type="character" w:customStyle="1" w:styleId="CharChar6">
    <w:name w:val="Char Char6"/>
    <w:rsid w:val="003467E5"/>
    <w:rPr>
      <w:rFonts w:ascii="Arial" w:hAnsi="Arial" w:cs="Arial" w:hint="default"/>
      <w:b/>
      <w:bCs/>
      <w:kern w:val="32"/>
      <w:sz w:val="28"/>
      <w:szCs w:val="32"/>
      <w:lang w:val="en-US" w:eastAsia="en-US" w:bidi="ar-SA"/>
    </w:rPr>
  </w:style>
  <w:style w:type="character" w:customStyle="1" w:styleId="standardcontent">
    <w:name w:val="standardcontent"/>
    <w:rsid w:val="003467E5"/>
  </w:style>
  <w:style w:type="character" w:customStyle="1" w:styleId="storyby">
    <w:name w:val="storyby"/>
    <w:rsid w:val="003467E5"/>
  </w:style>
  <w:style w:type="character" w:customStyle="1" w:styleId="Boxed">
    <w:name w:val="Boxed"/>
    <w:qFormat/>
    <w:rsid w:val="003467E5"/>
    <w:rPr>
      <w:rFonts w:ascii="Garamond" w:hAnsi="Garamond" w:hint="default"/>
      <w:sz w:val="20"/>
      <w:bdr w:val="single" w:sz="6" w:space="0" w:color="auto" w:frame="1"/>
    </w:rPr>
  </w:style>
  <w:style w:type="character" w:customStyle="1" w:styleId="ShrinkChar">
    <w:name w:val="Shrink Char"/>
    <w:rsid w:val="003467E5"/>
    <w:rPr>
      <w:rFonts w:ascii="Garamond" w:hAnsi="Garamond" w:hint="default"/>
      <w:sz w:val="12"/>
      <w:lang w:val="en-US" w:eastAsia="en-US" w:bidi="ar-SA"/>
    </w:rPr>
  </w:style>
  <w:style w:type="character" w:customStyle="1" w:styleId="CitesChar2">
    <w:name w:val="Cites Char2"/>
    <w:rsid w:val="003467E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3467E5"/>
    <w:rPr>
      <w:sz w:val="24"/>
      <w:szCs w:val="24"/>
      <w:u w:val="thick"/>
    </w:rPr>
  </w:style>
  <w:style w:type="character" w:customStyle="1" w:styleId="CharChar3">
    <w:name w:val="Char Char3"/>
    <w:rsid w:val="003467E5"/>
    <w:rPr>
      <w:rFonts w:ascii="Arial" w:hAnsi="Arial" w:cs="Arial" w:hint="default"/>
      <w:bCs/>
      <w:szCs w:val="26"/>
      <w:u w:val="single"/>
      <w:lang w:val="en-US" w:eastAsia="en-US" w:bidi="ar-SA"/>
    </w:rPr>
  </w:style>
  <w:style w:type="character" w:customStyle="1" w:styleId="UNDERLINECharChar">
    <w:name w:val="UNDERLINE Char Char"/>
    <w:rsid w:val="003467E5"/>
    <w:rPr>
      <w:bCs/>
      <w:kern w:val="28"/>
      <w:szCs w:val="32"/>
      <w:u w:val="single"/>
    </w:rPr>
  </w:style>
  <w:style w:type="character" w:customStyle="1" w:styleId="tag1Char">
    <w:name w:val="tag1 Char"/>
    <w:rsid w:val="003467E5"/>
    <w:rPr>
      <w:b/>
      <w:bCs w:val="0"/>
      <w:sz w:val="24"/>
    </w:rPr>
  </w:style>
  <w:style w:type="character" w:customStyle="1" w:styleId="SmallFontChar">
    <w:name w:val="Small Font Char"/>
    <w:rsid w:val="003467E5"/>
    <w:rPr>
      <w:rFonts w:ascii="Arial" w:eastAsia="Calibri" w:hAnsi="Arial" w:cs="Arial" w:hint="default"/>
      <w:sz w:val="12"/>
      <w:szCs w:val="22"/>
    </w:rPr>
  </w:style>
  <w:style w:type="character" w:customStyle="1" w:styleId="CardUnderlinedChar">
    <w:name w:val="Card Underlined Char"/>
    <w:rsid w:val="003467E5"/>
    <w:rPr>
      <w:rFonts w:ascii="Tahoma" w:hAnsi="Tahoma" w:cs="Tahoma"/>
      <w:sz w:val="18"/>
      <w:u w:val="single"/>
    </w:rPr>
  </w:style>
  <w:style w:type="character" w:customStyle="1" w:styleId="SmallFontCharCharCharChar">
    <w:name w:val="Small Font Char Char Char Char"/>
    <w:rsid w:val="003467E5"/>
    <w:rPr>
      <w:rFonts w:ascii="Arial" w:hAnsi="Arial" w:cs="Arial" w:hint="default"/>
      <w:sz w:val="12"/>
      <w:szCs w:val="24"/>
    </w:rPr>
  </w:style>
  <w:style w:type="character" w:customStyle="1" w:styleId="Style2Char">
    <w:name w:val="Style2 Char"/>
    <w:link w:val="Style2"/>
    <w:rsid w:val="003467E5"/>
    <w:rPr>
      <w:rFonts w:ascii="Times New Roman" w:hAnsi="Times New Roman" w:cs="Times New Roman"/>
      <w:sz w:val="16"/>
      <w:szCs w:val="16"/>
    </w:rPr>
  </w:style>
  <w:style w:type="paragraph" w:customStyle="1" w:styleId="Style2">
    <w:name w:val="Style2"/>
    <w:basedOn w:val="Normal"/>
    <w:link w:val="Style2Char"/>
    <w:qFormat/>
    <w:rsid w:val="003467E5"/>
    <w:pPr>
      <w:spacing w:after="0" w:line="240" w:lineRule="auto"/>
    </w:pPr>
    <w:rPr>
      <w:rFonts w:ascii="Times New Roman" w:hAnsi="Times New Roman" w:cs="Times New Roman"/>
      <w:szCs w:val="16"/>
    </w:rPr>
  </w:style>
  <w:style w:type="character" w:customStyle="1" w:styleId="TagCiteChar">
    <w:name w:val="TagCite Char"/>
    <w:rsid w:val="003467E5"/>
    <w:rPr>
      <w:rFonts w:ascii="Garamond" w:hAnsi="Garamond" w:hint="default"/>
      <w:b/>
      <w:bCs w:val="0"/>
      <w:sz w:val="24"/>
      <w:szCs w:val="24"/>
    </w:rPr>
  </w:style>
  <w:style w:type="character" w:customStyle="1" w:styleId="CharChar4">
    <w:name w:val="Char Char4"/>
    <w:rsid w:val="003467E5"/>
    <w:rPr>
      <w:b/>
      <w:bCs/>
      <w:sz w:val="28"/>
      <w:szCs w:val="28"/>
    </w:rPr>
  </w:style>
  <w:style w:type="character" w:customStyle="1" w:styleId="Text0">
    <w:name w:val="Text"/>
    <w:qFormat/>
    <w:rsid w:val="003467E5"/>
    <w:rPr>
      <w:rFonts w:ascii="Times New Roman" w:hAnsi="Times New Roman" w:cs="Times New Roman" w:hint="default"/>
      <w:sz w:val="20"/>
    </w:rPr>
  </w:style>
  <w:style w:type="character" w:customStyle="1" w:styleId="CharChar5">
    <w:name w:val="Char Char5"/>
    <w:rsid w:val="003467E5"/>
    <w:rPr>
      <w:rFonts w:ascii="Arial" w:hAnsi="Arial" w:cs="Arial" w:hint="default"/>
      <w:b/>
      <w:bCs/>
      <w:sz w:val="26"/>
      <w:szCs w:val="26"/>
    </w:rPr>
  </w:style>
  <w:style w:type="character" w:customStyle="1" w:styleId="heading2char2charchar1">
    <w:name w:val="heading2char2charchar1"/>
    <w:rsid w:val="003467E5"/>
  </w:style>
  <w:style w:type="character" w:customStyle="1" w:styleId="charchar60">
    <w:name w:val="charchar6"/>
    <w:rsid w:val="003467E5"/>
  </w:style>
  <w:style w:type="character" w:customStyle="1" w:styleId="yshortcuts">
    <w:name w:val="yshortcuts"/>
    <w:rsid w:val="003467E5"/>
  </w:style>
  <w:style w:type="character" w:customStyle="1" w:styleId="term1">
    <w:name w:val="term1"/>
    <w:rsid w:val="003467E5"/>
    <w:rPr>
      <w:b/>
      <w:bCs/>
    </w:rPr>
  </w:style>
  <w:style w:type="character" w:customStyle="1" w:styleId="verdana">
    <w:name w:val="verdana"/>
    <w:rsid w:val="003467E5"/>
  </w:style>
  <w:style w:type="character" w:customStyle="1" w:styleId="searchtermbold">
    <w:name w:val="searchtermbold"/>
    <w:rsid w:val="003467E5"/>
  </w:style>
  <w:style w:type="character" w:customStyle="1" w:styleId="ssl0">
    <w:name w:val="ss_l0"/>
    <w:rsid w:val="003467E5"/>
  </w:style>
  <w:style w:type="character" w:customStyle="1" w:styleId="vitstoryheadline">
    <w:name w:val="vitstoryheadline"/>
    <w:rsid w:val="003467E5"/>
  </w:style>
  <w:style w:type="character" w:customStyle="1" w:styleId="bps-topic-ident">
    <w:name w:val="bps-topic-ident"/>
    <w:rsid w:val="003467E5"/>
  </w:style>
  <w:style w:type="character" w:customStyle="1" w:styleId="byline">
    <w:name w:val="byline"/>
    <w:rsid w:val="003467E5"/>
  </w:style>
  <w:style w:type="character" w:customStyle="1" w:styleId="TextUnderlineChar">
    <w:name w:val="Text Underline Char"/>
    <w:rsid w:val="003467E5"/>
    <w:rPr>
      <w:rFonts w:ascii="Garamond" w:hAnsi="Garamond" w:cs="Arial" w:hint="default"/>
      <w:bCs/>
      <w:kern w:val="20"/>
      <w:szCs w:val="32"/>
      <w:u w:val="single"/>
      <w:lang w:val="en-US" w:eastAsia="en-US" w:bidi="ar-SA"/>
    </w:rPr>
  </w:style>
  <w:style w:type="character" w:customStyle="1" w:styleId="RegularChar">
    <w:name w:val="Regular Char"/>
    <w:rsid w:val="003467E5"/>
    <w:rPr>
      <w:rFonts w:ascii="Garamond" w:hAnsi="Garamond" w:cs="Arial" w:hint="default"/>
      <w:bCs/>
      <w:kern w:val="20"/>
      <w:szCs w:val="32"/>
      <w:lang w:val="en-US" w:eastAsia="en-US" w:bidi="ar-SA"/>
    </w:rPr>
  </w:style>
  <w:style w:type="character" w:customStyle="1" w:styleId="BoldunderlineChar2">
    <w:name w:val="Bold underline Char"/>
    <w:rsid w:val="003467E5"/>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3467E5"/>
    <w:rPr>
      <w:u w:val="single"/>
    </w:rPr>
  </w:style>
  <w:style w:type="paragraph" w:customStyle="1" w:styleId="Boldunderline1">
    <w:name w:val="Bold underline"/>
    <w:basedOn w:val="TextUnderline"/>
    <w:qFormat/>
    <w:rsid w:val="003467E5"/>
    <w:rPr>
      <w:b/>
    </w:rPr>
  </w:style>
  <w:style w:type="paragraph" w:customStyle="1" w:styleId="FullText">
    <w:name w:val="Full Text"/>
    <w:basedOn w:val="Normal"/>
    <w:qFormat/>
    <w:rsid w:val="003467E5"/>
    <w:pPr>
      <w:spacing w:after="0" w:line="240" w:lineRule="auto"/>
    </w:pPr>
    <w:rPr>
      <w:rFonts w:ascii="Arial Narrow" w:eastAsia="Times New Roman" w:hAnsi="Arial Narrow"/>
    </w:rPr>
  </w:style>
  <w:style w:type="character" w:customStyle="1" w:styleId="UnderlinedCard">
    <w:name w:val="Underlined Card"/>
    <w:rsid w:val="003467E5"/>
    <w:rPr>
      <w:rFonts w:ascii="Arial Narrow" w:hAnsi="Arial Narrow"/>
      <w:sz w:val="22"/>
      <w:u w:val="single"/>
    </w:rPr>
  </w:style>
  <w:style w:type="paragraph" w:customStyle="1" w:styleId="TagLine">
    <w:name w:val="Tag Line"/>
    <w:basedOn w:val="Normal"/>
    <w:next w:val="FullText"/>
    <w:qFormat/>
    <w:rsid w:val="003467E5"/>
    <w:pPr>
      <w:spacing w:after="0" w:line="240" w:lineRule="auto"/>
    </w:pPr>
    <w:rPr>
      <w:rFonts w:ascii="Arial Narrow" w:eastAsia="Times New Roman" w:hAnsi="Arial Narrow"/>
      <w:b/>
      <w:sz w:val="28"/>
    </w:rPr>
  </w:style>
  <w:style w:type="character" w:customStyle="1" w:styleId="SourceBold">
    <w:name w:val="Source Bold"/>
    <w:rsid w:val="003467E5"/>
    <w:rPr>
      <w:rFonts w:ascii="Arial Narrow" w:hAnsi="Arial Narrow"/>
      <w:b/>
      <w:sz w:val="24"/>
      <w:u w:val="none"/>
    </w:rPr>
  </w:style>
  <w:style w:type="paragraph" w:customStyle="1" w:styleId="FreeForm">
    <w:name w:val="Free Form"/>
    <w:qFormat/>
    <w:rsid w:val="003467E5"/>
    <w:rPr>
      <w:rFonts w:ascii="Times New Roman" w:eastAsia="ヒラギノ角ゴ Pro W3" w:hAnsi="Times New Roman" w:cs="Times New Roman"/>
      <w:color w:val="000000"/>
      <w:szCs w:val="20"/>
    </w:rPr>
  </w:style>
  <w:style w:type="character" w:customStyle="1" w:styleId="Hyperlink1">
    <w:name w:val="Hyperlink1"/>
    <w:rsid w:val="003467E5"/>
    <w:rPr>
      <w:color w:val="002FF6"/>
      <w:sz w:val="24"/>
      <w:u w:val="single"/>
    </w:rPr>
  </w:style>
  <w:style w:type="character" w:customStyle="1" w:styleId="CardsFont12pt0">
    <w:name w:val="Cards + Font 12pt"/>
    <w:uiPriority w:val="1"/>
    <w:rsid w:val="003467E5"/>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3467E5"/>
    <w:rPr>
      <w:rFonts w:cs="Calibri"/>
      <w:b/>
      <w:u w:val="single"/>
    </w:rPr>
  </w:style>
  <w:style w:type="paragraph" w:customStyle="1" w:styleId="AuthorDate0">
    <w:name w:val="Author/Date"/>
    <w:basedOn w:val="Normal"/>
    <w:link w:val="AuthorDateChar0"/>
    <w:qFormat/>
    <w:rsid w:val="003467E5"/>
    <w:pPr>
      <w:spacing w:after="0" w:line="240" w:lineRule="auto"/>
    </w:pPr>
    <w:rPr>
      <w:rFonts w:asciiTheme="minorHAnsi" w:hAnsiTheme="minorHAnsi"/>
      <w:b/>
      <w:sz w:val="24"/>
      <w:u w:val="single"/>
    </w:rPr>
  </w:style>
  <w:style w:type="character" w:customStyle="1" w:styleId="HilightChar">
    <w:name w:val="Hilight Char"/>
    <w:rsid w:val="003467E5"/>
    <w:rPr>
      <w:rFonts w:eastAsia="Calibri"/>
      <w:b/>
      <w:noProof w:val="0"/>
      <w:sz w:val="22"/>
      <w:szCs w:val="22"/>
      <w:u w:val="single"/>
      <w:lang w:val="en-US" w:eastAsia="ar-SA" w:bidi="ar-SA"/>
    </w:rPr>
  </w:style>
  <w:style w:type="paragraph" w:customStyle="1" w:styleId="TagCite1">
    <w:name w:val="Tag &amp; Cite"/>
    <w:basedOn w:val="Normal"/>
    <w:link w:val="TagCiteChar0"/>
    <w:qFormat/>
    <w:rsid w:val="003467E5"/>
    <w:pPr>
      <w:spacing w:after="0" w:line="240" w:lineRule="auto"/>
      <w:jc w:val="both"/>
    </w:pPr>
    <w:rPr>
      <w:rFonts w:ascii="Arial Narrow" w:eastAsia="Times New Roman" w:hAnsi="Arial Narrow"/>
      <w:b/>
    </w:rPr>
  </w:style>
  <w:style w:type="character" w:customStyle="1" w:styleId="TagCiteChar0">
    <w:name w:val="Tag &amp; Cite Char"/>
    <w:link w:val="TagCite1"/>
    <w:rsid w:val="003467E5"/>
    <w:rPr>
      <w:rFonts w:ascii="Arial Narrow" w:eastAsia="Times New Roman" w:hAnsi="Arial Narrow" w:cs="Calibri"/>
      <w:b/>
      <w:sz w:val="16"/>
    </w:rPr>
  </w:style>
  <w:style w:type="paragraph" w:customStyle="1" w:styleId="HighlightedText">
    <w:name w:val="Highlighted Text"/>
    <w:basedOn w:val="Normal"/>
    <w:link w:val="HighlightedTextChar"/>
    <w:qFormat/>
    <w:rsid w:val="003467E5"/>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3467E5"/>
    <w:rPr>
      <w:rFonts w:ascii="Arial Narrow" w:eastAsia="Times New Roman" w:hAnsi="Arial Narrow" w:cs="Calibri"/>
      <w:sz w:val="16"/>
      <w:u w:val="thick"/>
    </w:rPr>
  </w:style>
  <w:style w:type="character" w:customStyle="1" w:styleId="StyleUnderlineCharChar">
    <w:name w:val="Style Underline Char Char"/>
    <w:rsid w:val="003467E5"/>
    <w:rPr>
      <w:rFonts w:ascii="Times New Roman" w:eastAsia="Times New Roman" w:hAnsi="Times New Roman" w:cs="Times New Roman"/>
      <w:sz w:val="20"/>
      <w:szCs w:val="20"/>
      <w:u w:val="single"/>
    </w:rPr>
  </w:style>
  <w:style w:type="character" w:customStyle="1" w:styleId="c1">
    <w:name w:val="c1"/>
    <w:rsid w:val="003467E5"/>
  </w:style>
  <w:style w:type="paragraph" w:customStyle="1" w:styleId="TagStyle">
    <w:name w:val="Tag Style"/>
    <w:basedOn w:val="Normal"/>
    <w:qFormat/>
    <w:rsid w:val="003467E5"/>
    <w:pPr>
      <w:spacing w:after="0" w:line="240" w:lineRule="auto"/>
    </w:pPr>
    <w:rPr>
      <w:rFonts w:eastAsia="Times New Roman"/>
      <w:b/>
    </w:rPr>
  </w:style>
  <w:style w:type="character" w:customStyle="1" w:styleId="author0">
    <w:name w:val="author"/>
    <w:rsid w:val="003467E5"/>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3467E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3467E5"/>
  </w:style>
  <w:style w:type="character" w:customStyle="1" w:styleId="AuthorYear">
    <w:name w:val="AuthorYear"/>
    <w:uiPriority w:val="1"/>
    <w:qFormat/>
    <w:rsid w:val="003467E5"/>
    <w:rPr>
      <w:rFonts w:ascii="Georgia" w:hAnsi="Georgia"/>
      <w:b/>
      <w:sz w:val="24"/>
    </w:rPr>
  </w:style>
  <w:style w:type="character" w:customStyle="1" w:styleId="Highlight">
    <w:name w:val="Highlight"/>
    <w:uiPriority w:val="1"/>
    <w:qFormat/>
    <w:rsid w:val="003467E5"/>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3467E5"/>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3467E5"/>
    <w:rPr>
      <w:rFonts w:ascii="Arial Narrow" w:hAnsi="Arial Narrow"/>
      <w:sz w:val="12"/>
    </w:rPr>
  </w:style>
  <w:style w:type="paragraph" w:customStyle="1" w:styleId="MicroText0">
    <w:name w:val="MicroText"/>
    <w:basedOn w:val="Normal"/>
    <w:next w:val="Normal"/>
    <w:link w:val="MicroTextChar0"/>
    <w:qFormat/>
    <w:rsid w:val="003467E5"/>
    <w:pPr>
      <w:spacing w:after="0" w:line="240" w:lineRule="auto"/>
    </w:pPr>
    <w:rPr>
      <w:rFonts w:ascii="Arial Narrow" w:hAnsi="Arial Narrow" w:cstheme="minorBidi"/>
      <w:sz w:val="12"/>
    </w:rPr>
  </w:style>
  <w:style w:type="character" w:customStyle="1" w:styleId="reduce2">
    <w:name w:val="reduce2"/>
    <w:basedOn w:val="DefaultParagraphFont"/>
    <w:rsid w:val="003467E5"/>
    <w:rPr>
      <w:rFonts w:ascii="Arial" w:hAnsi="Arial" w:cs="Arial" w:hint="default"/>
      <w:color w:val="000000"/>
      <w:sz w:val="12"/>
      <w:szCs w:val="22"/>
    </w:rPr>
  </w:style>
  <w:style w:type="character" w:customStyle="1" w:styleId="Emphasis20">
    <w:name w:val="Emphasis 2"/>
    <w:basedOn w:val="Emphasis"/>
    <w:uiPriority w:val="1"/>
    <w:qFormat/>
    <w:rsid w:val="003467E5"/>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3467E5"/>
    <w:rPr>
      <w:rFonts w:ascii="Calibri" w:eastAsia="Calibri" w:hAnsi="Calibri"/>
      <w:sz w:val="15"/>
    </w:rPr>
  </w:style>
  <w:style w:type="paragraph" w:customStyle="1" w:styleId="UnreadText">
    <w:name w:val="Unread Text"/>
    <w:basedOn w:val="Normal"/>
    <w:link w:val="UnreadTextChar"/>
    <w:autoRedefine/>
    <w:qFormat/>
    <w:rsid w:val="003467E5"/>
    <w:pPr>
      <w:spacing w:after="0" w:line="256" w:lineRule="auto"/>
    </w:pPr>
    <w:rPr>
      <w:rFonts w:eastAsia="Calibri" w:cstheme="minorBidi"/>
      <w:sz w:val="15"/>
    </w:rPr>
  </w:style>
  <w:style w:type="character" w:customStyle="1" w:styleId="CircledChar">
    <w:name w:val="Circled Char"/>
    <w:link w:val="Circled"/>
    <w:locked/>
    <w:rsid w:val="003467E5"/>
    <w:rPr>
      <w:rFonts w:ascii="Calibri" w:eastAsia="Calibri" w:hAnsi="Calibri"/>
      <w:b/>
      <w:szCs w:val="20"/>
      <w:u w:val="thick"/>
    </w:rPr>
  </w:style>
  <w:style w:type="paragraph" w:customStyle="1" w:styleId="Circled">
    <w:name w:val="Circled"/>
    <w:basedOn w:val="Normal"/>
    <w:link w:val="CircledChar"/>
    <w:qFormat/>
    <w:rsid w:val="003467E5"/>
    <w:pPr>
      <w:spacing w:after="0"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3467E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467E5"/>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3467E5"/>
    <w:rPr>
      <w:b/>
      <w:bCs w:val="0"/>
      <w:u w:val="thick"/>
      <w:lang w:val="en-US" w:eastAsia="en-US" w:bidi="ar-SA"/>
    </w:rPr>
  </w:style>
  <w:style w:type="paragraph" w:customStyle="1" w:styleId="Tagtemplate">
    <w:name w:val="Tagtemplate"/>
    <w:basedOn w:val="Normal"/>
    <w:link w:val="TagtemplateChar"/>
    <w:autoRedefine/>
    <w:qFormat/>
    <w:rsid w:val="003467E5"/>
    <w:pPr>
      <w:keepNext/>
      <w:keepLines/>
      <w:spacing w:after="0" w:line="240" w:lineRule="auto"/>
    </w:pPr>
    <w:rPr>
      <w:b/>
    </w:rPr>
  </w:style>
  <w:style w:type="character" w:customStyle="1" w:styleId="TagtemplateChar">
    <w:name w:val="Tagtemplate Char"/>
    <w:link w:val="Tagtemplate"/>
    <w:rsid w:val="003467E5"/>
    <w:rPr>
      <w:rFonts w:ascii="Calibri" w:hAnsi="Calibri" w:cs="Calibri"/>
      <w:b/>
      <w:sz w:val="16"/>
    </w:rPr>
  </w:style>
  <w:style w:type="character" w:customStyle="1" w:styleId="citation0">
    <w:name w:val="citation"/>
    <w:rsid w:val="003467E5"/>
  </w:style>
  <w:style w:type="character" w:customStyle="1" w:styleId="Underline0">
    <w:name w:val="*Underline*"/>
    <w:rsid w:val="003467E5"/>
    <w:rPr>
      <w:rFonts w:ascii="Times New Roman" w:hAnsi="Times New Roman"/>
      <w:b/>
      <w:sz w:val="24"/>
      <w:u w:val="single"/>
    </w:rPr>
  </w:style>
  <w:style w:type="paragraph" w:customStyle="1" w:styleId="TxBr33p1">
    <w:name w:val="TxBr_33p1"/>
    <w:basedOn w:val="Normal"/>
    <w:uiPriority w:val="99"/>
    <w:qFormat/>
    <w:rsid w:val="003467E5"/>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3467E5"/>
    <w:rPr>
      <w:b/>
      <w:bCs w:val="0"/>
      <w:sz w:val="24"/>
      <w:u w:val="thick"/>
    </w:rPr>
  </w:style>
  <w:style w:type="paragraph" w:customStyle="1" w:styleId="StyleStyle411pt">
    <w:name w:val="Style Style4 + 11 pt"/>
    <w:basedOn w:val="Normal"/>
    <w:link w:val="StyleStyle411ptChar"/>
    <w:qFormat/>
    <w:rsid w:val="003467E5"/>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3467E5"/>
    <w:rPr>
      <w:rFonts w:ascii="Calibri" w:eastAsia="Times New Roman" w:hAnsi="Calibri" w:cs="Calibri"/>
      <w:sz w:val="16"/>
      <w:u w:val="single"/>
    </w:rPr>
  </w:style>
  <w:style w:type="paragraph" w:customStyle="1" w:styleId="StyleStyle411ptBold">
    <w:name w:val="Style Style4 + 11 pt Bold"/>
    <w:basedOn w:val="Normal"/>
    <w:link w:val="StyleStyle411ptBoldChar"/>
    <w:qFormat/>
    <w:rsid w:val="003467E5"/>
    <w:pPr>
      <w:spacing w:after="0" w:line="240" w:lineRule="auto"/>
    </w:pPr>
    <w:rPr>
      <w:rFonts w:eastAsia="Times New Roman"/>
      <w:b/>
      <w:bCs/>
      <w:u w:val="single"/>
    </w:rPr>
  </w:style>
  <w:style w:type="character" w:customStyle="1" w:styleId="StyleStyle411ptBoldChar">
    <w:name w:val="Style Style4 + 11 pt Bold Char"/>
    <w:link w:val="StyleStyle411ptBold"/>
    <w:rsid w:val="003467E5"/>
    <w:rPr>
      <w:rFonts w:ascii="Calibri" w:eastAsia="Times New Roman" w:hAnsi="Calibri" w:cs="Calibri"/>
      <w:b/>
      <w:bCs/>
      <w:sz w:val="16"/>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467E5"/>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467E5"/>
    <w:rPr>
      <w:rFonts w:ascii="Calibri" w:eastAsia="Times New Roman" w:hAnsi="Calibri" w:cs="Calibri"/>
      <w:b/>
      <w:bCs/>
      <w:sz w:val="16"/>
      <w:u w:val="single"/>
      <w:bdr w:val="single" w:sz="4" w:space="0" w:color="auto"/>
    </w:rPr>
  </w:style>
  <w:style w:type="character" w:customStyle="1" w:styleId="UnderlineChar2">
    <w:name w:val="Underline Char2"/>
    <w:rsid w:val="003467E5"/>
    <w:rPr>
      <w:rFonts w:ascii="Trebuchet MS" w:hAnsi="Trebuchet MS"/>
      <w:u w:val="thick"/>
      <w:lang w:val="en-US" w:eastAsia="zh-CN" w:bidi="ar-SA"/>
    </w:rPr>
  </w:style>
  <w:style w:type="character" w:customStyle="1" w:styleId="Style1Char1">
    <w:name w:val="Style1 Char1"/>
    <w:rsid w:val="003467E5"/>
    <w:rPr>
      <w:rFonts w:ascii="Book Antiqua" w:hAnsi="Book Antiqua"/>
      <w:sz w:val="16"/>
      <w:szCs w:val="16"/>
      <w:lang w:val="en-US" w:eastAsia="en-US" w:bidi="ar-SA"/>
    </w:rPr>
  </w:style>
  <w:style w:type="character" w:customStyle="1" w:styleId="NothingChar1">
    <w:name w:val="Nothing Char1"/>
    <w:rsid w:val="003467E5"/>
    <w:rPr>
      <w:rFonts w:ascii="Times New Roman" w:eastAsia="Calibri" w:hAnsi="Times New Roman" w:cs="Times New Roman"/>
      <w:sz w:val="24"/>
      <w:szCs w:val="20"/>
    </w:rPr>
  </w:style>
  <w:style w:type="character" w:customStyle="1" w:styleId="Style2Char1">
    <w:name w:val="Style2 Char1"/>
    <w:rsid w:val="003467E5"/>
    <w:rPr>
      <w:rFonts w:ascii="Book Antiqua" w:hAnsi="Book Antiqua"/>
      <w:szCs w:val="24"/>
      <w:u w:val="thick"/>
      <w:lang w:val="en-US" w:eastAsia="en-US" w:bidi="ar-SA"/>
    </w:rPr>
  </w:style>
  <w:style w:type="character" w:customStyle="1" w:styleId="NormalUnderlineChar">
    <w:name w:val="Normal Underline Char"/>
    <w:rsid w:val="003467E5"/>
    <w:rPr>
      <w:szCs w:val="24"/>
      <w:u w:val="single"/>
    </w:rPr>
  </w:style>
  <w:style w:type="paragraph" w:customStyle="1" w:styleId="Stylecites10ptNotBold">
    <w:name w:val="Style cites + 10 pt Not Bold"/>
    <w:basedOn w:val="Normal"/>
    <w:uiPriority w:val="99"/>
    <w:qFormat/>
    <w:rsid w:val="003467E5"/>
    <w:pPr>
      <w:spacing w:after="0" w:line="240" w:lineRule="auto"/>
    </w:pPr>
    <w:rPr>
      <w:rFonts w:eastAsia="SimSun"/>
      <w:lang w:eastAsia="zh-CN"/>
    </w:rPr>
  </w:style>
  <w:style w:type="character" w:customStyle="1" w:styleId="heading3char0">
    <w:name w:val="heading3char"/>
    <w:rsid w:val="003467E5"/>
  </w:style>
  <w:style w:type="character" w:customStyle="1" w:styleId="SmallChar">
    <w:name w:val="Small Char"/>
    <w:aliases w:val="No Spacing3 Char,No Spacing1 Char1,CD - Cite Char,Debate Text Char1,No Spacing2 Char1,No Spacing11 Char1"/>
    <w:qFormat/>
    <w:rsid w:val="003467E5"/>
    <w:rPr>
      <w:rFonts w:ascii="Georgia" w:eastAsia="Calibri" w:hAnsi="Georgia"/>
      <w:color w:val="000000"/>
      <w:sz w:val="16"/>
    </w:rPr>
  </w:style>
  <w:style w:type="paragraph" w:customStyle="1" w:styleId="BlockHeadings">
    <w:name w:val="Block Headings"/>
    <w:basedOn w:val="Normal"/>
    <w:link w:val="BlockHeadingsChar"/>
    <w:qFormat/>
    <w:rsid w:val="003467E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3467E5"/>
    <w:rPr>
      <w:rFonts w:ascii="Calibri" w:eastAsia="Times New Roman" w:hAnsi="Calibri" w:cs="Calibri"/>
      <w:b/>
      <w:sz w:val="16"/>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3467E5"/>
    <w:rPr>
      <w:rFonts w:ascii="Times New Roman" w:eastAsia="Times New Roman" w:hAnsi="Times New Roman" w:cs="Times New Roman"/>
      <w:b/>
      <w:sz w:val="24"/>
      <w:szCs w:val="20"/>
    </w:rPr>
  </w:style>
  <w:style w:type="paragraph" w:styleId="PlainText">
    <w:name w:val="Plain Text"/>
    <w:basedOn w:val="Normal"/>
    <w:link w:val="PlainTextChar"/>
    <w:rsid w:val="003467E5"/>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3467E5"/>
    <w:rPr>
      <w:rFonts w:ascii="Courier New" w:eastAsia="Calibri" w:hAnsi="Courier New" w:cs="Calibri"/>
      <w:sz w:val="16"/>
      <w:szCs w:val="20"/>
    </w:rPr>
  </w:style>
  <w:style w:type="character" w:customStyle="1" w:styleId="Heading51">
    <w:name w:val="Heading 51"/>
    <w:aliases w:val="Heading 5 Char Char Char"/>
    <w:rsid w:val="003467E5"/>
    <w:rPr>
      <w:b/>
      <w:bCs/>
      <w:iCs/>
      <w:szCs w:val="26"/>
      <w:lang w:val="en-US" w:eastAsia="en-US" w:bidi="ar-SA"/>
    </w:rPr>
  </w:style>
  <w:style w:type="paragraph" w:styleId="BodyText2">
    <w:name w:val="Body Text 2"/>
    <w:basedOn w:val="Normal"/>
    <w:link w:val="BodyText2Char"/>
    <w:uiPriority w:val="99"/>
    <w:rsid w:val="003467E5"/>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3467E5"/>
    <w:rPr>
      <w:rFonts w:ascii="Calibri" w:eastAsia="Times New Roman" w:hAnsi="Calibri" w:cs="Calibri"/>
      <w:b/>
      <w:sz w:val="16"/>
      <w:szCs w:val="20"/>
    </w:rPr>
  </w:style>
  <w:style w:type="character" w:customStyle="1" w:styleId="comments-post">
    <w:name w:val="comments-post"/>
    <w:rsid w:val="003467E5"/>
  </w:style>
  <w:style w:type="paragraph" w:customStyle="1" w:styleId="boldcite">
    <w:name w:val="bold cite"/>
    <w:basedOn w:val="Normal"/>
    <w:link w:val="boldciteChar4"/>
    <w:qFormat/>
    <w:rsid w:val="003467E5"/>
    <w:pPr>
      <w:spacing w:after="0" w:line="240" w:lineRule="auto"/>
    </w:pPr>
    <w:rPr>
      <w:rFonts w:eastAsia="Calibri"/>
      <w:b/>
      <w:color w:val="000000"/>
      <w:sz w:val="28"/>
      <w:u w:val="thick" w:color="000000"/>
    </w:rPr>
  </w:style>
  <w:style w:type="character" w:customStyle="1" w:styleId="boldciteChar4">
    <w:name w:val="bold cite Char4"/>
    <w:link w:val="boldcite"/>
    <w:locked/>
    <w:rsid w:val="003467E5"/>
    <w:rPr>
      <w:rFonts w:ascii="Calibri" w:eastAsia="Calibri" w:hAnsi="Calibri" w:cs="Calibri"/>
      <w:b/>
      <w:color w:val="000000"/>
      <w:sz w:val="28"/>
      <w:u w:val="thick" w:color="000000"/>
    </w:rPr>
  </w:style>
  <w:style w:type="character" w:customStyle="1" w:styleId="underlinecardChar">
    <w:name w:val="underline card Char"/>
    <w:rsid w:val="003467E5"/>
    <w:rPr>
      <w:rFonts w:ascii="Arial" w:hAnsi="Arial"/>
      <w:sz w:val="18"/>
      <w:szCs w:val="24"/>
      <w:u w:val="single"/>
      <w:lang w:val="en-US" w:eastAsia="en-US" w:bidi="ar-SA"/>
    </w:rPr>
  </w:style>
  <w:style w:type="paragraph" w:customStyle="1" w:styleId="Normal10">
    <w:name w:val="Normal1"/>
    <w:basedOn w:val="Normal"/>
    <w:qFormat/>
    <w:rsid w:val="003467E5"/>
    <w:pPr>
      <w:spacing w:after="0" w:line="240" w:lineRule="auto"/>
    </w:pPr>
    <w:rPr>
      <w:rFonts w:eastAsia="Calibri"/>
    </w:rPr>
  </w:style>
  <w:style w:type="paragraph" w:customStyle="1" w:styleId="Irrelevant6font">
    <w:name w:val="Irrelevant (6 font)"/>
    <w:basedOn w:val="Normal"/>
    <w:link w:val="Irrelevant6fontChar"/>
    <w:qFormat/>
    <w:rsid w:val="003467E5"/>
    <w:pPr>
      <w:spacing w:after="0" w:line="240" w:lineRule="auto"/>
      <w:ind w:left="547" w:right="648"/>
      <w:jc w:val="both"/>
    </w:pPr>
    <w:rPr>
      <w:rFonts w:eastAsia="Calibri"/>
      <w:sz w:val="12"/>
      <w:szCs w:val="12"/>
    </w:rPr>
  </w:style>
  <w:style w:type="character" w:customStyle="1" w:styleId="Irrelevant5fontChar">
    <w:name w:val="Irrelevant (5 font) Char"/>
    <w:rsid w:val="003467E5"/>
    <w:rPr>
      <w:sz w:val="10"/>
      <w:szCs w:val="10"/>
      <w:lang w:val="en-US" w:eastAsia="en-US" w:bidi="ar-SA"/>
    </w:rPr>
  </w:style>
  <w:style w:type="character" w:customStyle="1" w:styleId="TagsCharCharChar">
    <w:name w:val="Tags Char Char Char"/>
    <w:rsid w:val="003467E5"/>
    <w:rPr>
      <w:b/>
      <w:lang w:val="en-US" w:eastAsia="en-US" w:bidi="ar-SA"/>
    </w:rPr>
  </w:style>
  <w:style w:type="character" w:customStyle="1" w:styleId="CitesChar1">
    <w:name w:val="Cites Char1"/>
    <w:rsid w:val="003467E5"/>
    <w:rPr>
      <w:b/>
      <w:bCs/>
      <w:lang w:val="en-US" w:eastAsia="en-US" w:bidi="ar-SA"/>
    </w:rPr>
  </w:style>
  <w:style w:type="paragraph" w:customStyle="1" w:styleId="CardsFont6pt">
    <w:name w:val="Cards + Font: 6 pt"/>
    <w:basedOn w:val="Cards"/>
    <w:link w:val="CardsFont6ptChar1"/>
    <w:autoRedefine/>
    <w:qFormat/>
    <w:rsid w:val="003467E5"/>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3467E5"/>
    <w:rPr>
      <w:rFonts w:ascii="Georgia" w:eastAsia="Times New Roman" w:hAnsi="Georgia"/>
      <w:sz w:val="12"/>
    </w:rPr>
  </w:style>
  <w:style w:type="character" w:customStyle="1" w:styleId="Hyperlink13">
    <w:name w:val="Hyperlink13"/>
    <w:rsid w:val="003467E5"/>
    <w:rPr>
      <w:b w:val="0"/>
      <w:bCs w:val="0"/>
      <w:strike w:val="0"/>
      <w:dstrike w:val="0"/>
      <w:color w:val="008000"/>
      <w:sz w:val="20"/>
      <w:szCs w:val="20"/>
      <w:u w:val="none"/>
      <w:effect w:val="none"/>
    </w:rPr>
  </w:style>
  <w:style w:type="character" w:customStyle="1" w:styleId="standardcontent1">
    <w:name w:val="standardcontent1"/>
    <w:rsid w:val="003467E5"/>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3467E5"/>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3467E5"/>
    <w:rPr>
      <w:rFonts w:ascii="Calibri" w:eastAsia="Calibri" w:hAnsi="Calibri" w:cs="Calibri"/>
      <w:sz w:val="16"/>
      <w:szCs w:val="20"/>
    </w:rPr>
  </w:style>
  <w:style w:type="character" w:customStyle="1" w:styleId="Hyperlink4">
    <w:name w:val="Hyperlink4"/>
    <w:rsid w:val="003467E5"/>
    <w:rPr>
      <w:color w:val="000066"/>
      <w:u w:val="single"/>
    </w:rPr>
  </w:style>
  <w:style w:type="paragraph" w:customStyle="1" w:styleId="rddateline">
    <w:name w:val="rddateline"/>
    <w:basedOn w:val="Normal"/>
    <w:uiPriority w:val="99"/>
    <w:qFormat/>
    <w:rsid w:val="003467E5"/>
    <w:pPr>
      <w:spacing w:after="0" w:line="240" w:lineRule="auto"/>
    </w:pPr>
    <w:rPr>
      <w:rFonts w:eastAsia="Calibri"/>
      <w:szCs w:val="20"/>
    </w:rPr>
  </w:style>
  <w:style w:type="paragraph" w:customStyle="1" w:styleId="rdheadline">
    <w:name w:val="rdheadline"/>
    <w:basedOn w:val="Normal"/>
    <w:uiPriority w:val="99"/>
    <w:qFormat/>
    <w:rsid w:val="003467E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3467E5"/>
    <w:pPr>
      <w:spacing w:after="100" w:afterAutospacing="1" w:line="240" w:lineRule="auto"/>
    </w:pPr>
    <w:rPr>
      <w:rFonts w:ascii="Verdana" w:eastAsia="Calibri" w:hAnsi="Verdana"/>
      <w:szCs w:val="20"/>
    </w:rPr>
  </w:style>
  <w:style w:type="character" w:customStyle="1" w:styleId="rddeckline1">
    <w:name w:val="rddeckline1"/>
    <w:rsid w:val="003467E5"/>
    <w:rPr>
      <w:rFonts w:ascii="Verdana" w:hAnsi="Verdana" w:hint="default"/>
      <w:b/>
      <w:bCs/>
      <w:sz w:val="22"/>
      <w:szCs w:val="22"/>
    </w:rPr>
  </w:style>
  <w:style w:type="character" w:customStyle="1" w:styleId="link-external">
    <w:name w:val="link-external"/>
    <w:rsid w:val="003467E5"/>
  </w:style>
  <w:style w:type="character" w:customStyle="1" w:styleId="contact1">
    <w:name w:val="contact1"/>
    <w:rsid w:val="003467E5"/>
    <w:rPr>
      <w:rFonts w:ascii="Tahoma" w:hAnsi="Tahoma" w:cs="Tahoma" w:hint="default"/>
      <w:color w:val="999999"/>
      <w:sz w:val="20"/>
      <w:szCs w:val="20"/>
    </w:rPr>
  </w:style>
  <w:style w:type="character" w:customStyle="1" w:styleId="credits1">
    <w:name w:val="credits1"/>
    <w:rsid w:val="003467E5"/>
    <w:rPr>
      <w:rFonts w:ascii="Tahoma" w:hAnsi="Tahoma" w:cs="Tahoma" w:hint="default"/>
      <w:color w:val="999999"/>
      <w:sz w:val="16"/>
      <w:szCs w:val="16"/>
    </w:rPr>
  </w:style>
  <w:style w:type="paragraph" w:customStyle="1" w:styleId="Heading20">
    <w:name w:val="Heading2"/>
    <w:basedOn w:val="Normal"/>
    <w:link w:val="Heading2Char0"/>
    <w:qFormat/>
    <w:rsid w:val="003467E5"/>
    <w:pPr>
      <w:spacing w:after="0" w:line="240" w:lineRule="auto"/>
      <w:jc w:val="center"/>
    </w:pPr>
    <w:rPr>
      <w:rFonts w:eastAsia="Times New Roman"/>
      <w:b/>
      <w:caps/>
    </w:rPr>
  </w:style>
  <w:style w:type="character" w:customStyle="1" w:styleId="Heading2Char0">
    <w:name w:val="Heading2 Char"/>
    <w:link w:val="Heading20"/>
    <w:rsid w:val="003467E5"/>
    <w:rPr>
      <w:rFonts w:ascii="Calibri" w:eastAsia="Times New Roman" w:hAnsi="Calibri" w:cs="Calibri"/>
      <w:b/>
      <w:caps/>
      <w:sz w:val="16"/>
    </w:rPr>
  </w:style>
  <w:style w:type="paragraph" w:customStyle="1" w:styleId="Header2">
    <w:name w:val="Header2"/>
    <w:basedOn w:val="Heading20"/>
    <w:link w:val="Header2Char"/>
    <w:qFormat/>
    <w:rsid w:val="003467E5"/>
  </w:style>
  <w:style w:type="character" w:customStyle="1" w:styleId="Header2Char">
    <w:name w:val="Header2 Char"/>
    <w:link w:val="Header2"/>
    <w:rsid w:val="003467E5"/>
    <w:rPr>
      <w:rFonts w:ascii="Calibri" w:eastAsia="Times New Roman" w:hAnsi="Calibri" w:cs="Calibri"/>
      <w:b/>
      <w:caps/>
      <w:sz w:val="16"/>
    </w:rPr>
  </w:style>
  <w:style w:type="paragraph" w:customStyle="1" w:styleId="Underlinedcard0">
    <w:name w:val="Underlined card"/>
    <w:basedOn w:val="Normal"/>
    <w:link w:val="UnderlinedcardChar"/>
    <w:autoRedefine/>
    <w:qFormat/>
    <w:rsid w:val="003467E5"/>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3467E5"/>
    <w:rPr>
      <w:rFonts w:ascii="Calibri" w:eastAsia="Times New Roman" w:hAnsi="Calibri" w:cs="Calibri"/>
      <w:sz w:val="16"/>
      <w:u w:val="thick"/>
    </w:rPr>
  </w:style>
  <w:style w:type="paragraph" w:styleId="HTMLPreformatted">
    <w:name w:val="HTML Preformatted"/>
    <w:basedOn w:val="Normal"/>
    <w:link w:val="HTMLPreformattedChar"/>
    <w:rsid w:val="00346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3467E5"/>
    <w:rPr>
      <w:rFonts w:ascii="Arial Unicode MS" w:eastAsia="Arial Unicode MS" w:hAnsi="Arial Unicode MS" w:cs="Arial Unicode MS"/>
      <w:sz w:val="16"/>
      <w:szCs w:val="20"/>
    </w:rPr>
  </w:style>
  <w:style w:type="paragraph" w:customStyle="1" w:styleId="StyleHeading212pt">
    <w:name w:val="Style Heading2 + 12 pt"/>
    <w:basedOn w:val="Heading20"/>
    <w:link w:val="StyleHeading212ptChar"/>
    <w:qFormat/>
    <w:rsid w:val="003467E5"/>
    <w:rPr>
      <w:bCs/>
    </w:rPr>
  </w:style>
  <w:style w:type="character" w:customStyle="1" w:styleId="StyleHeading212ptChar">
    <w:name w:val="Style Heading2 + 12 pt Char"/>
    <w:link w:val="StyleHeading212pt"/>
    <w:rsid w:val="003467E5"/>
    <w:rPr>
      <w:rFonts w:ascii="Calibri" w:eastAsia="Times New Roman" w:hAnsi="Calibri" w:cs="Calibri"/>
      <w:b/>
      <w:bCs/>
      <w:caps/>
      <w:sz w:val="16"/>
    </w:rPr>
  </w:style>
  <w:style w:type="paragraph" w:customStyle="1" w:styleId="Heading212pt">
    <w:name w:val="Heading2 + 12 pt"/>
    <w:basedOn w:val="StyleHeading212pt"/>
    <w:link w:val="Heading212ptChar"/>
    <w:qFormat/>
    <w:rsid w:val="003467E5"/>
  </w:style>
  <w:style w:type="character" w:customStyle="1" w:styleId="Heading212ptChar">
    <w:name w:val="Heading2 + 12 pt Char"/>
    <w:link w:val="Heading212pt"/>
    <w:rsid w:val="003467E5"/>
    <w:rPr>
      <w:rFonts w:ascii="Calibri" w:eastAsia="Times New Roman" w:hAnsi="Calibri" w:cs="Calibri"/>
      <w:b/>
      <w:bCs/>
      <w:caps/>
      <w:sz w:val="16"/>
    </w:rPr>
  </w:style>
  <w:style w:type="character" w:customStyle="1" w:styleId="underline20">
    <w:name w:val="underline2"/>
    <w:rsid w:val="003467E5"/>
    <w:rPr>
      <w:u w:val="single"/>
    </w:rPr>
  </w:style>
  <w:style w:type="character" w:customStyle="1" w:styleId="CardsFont12ptCharCharCharChar">
    <w:name w:val="Cards + Font: 12 pt Char Char Char Char"/>
    <w:rsid w:val="003467E5"/>
    <w:rPr>
      <w:sz w:val="24"/>
      <w:szCs w:val="24"/>
      <w:u w:val="thick"/>
      <w:lang w:val="en-US" w:eastAsia="en-US" w:bidi="ar-SA"/>
    </w:rPr>
  </w:style>
  <w:style w:type="character" w:customStyle="1" w:styleId="UnderlinedCardChar0">
    <w:name w:val="Underlined Card Char"/>
    <w:rsid w:val="003467E5"/>
    <w:rPr>
      <w:rFonts w:ascii="Palatino Linotype" w:hAnsi="Palatino Linotype"/>
      <w:u w:val="single"/>
      <w:lang w:val="en-US" w:eastAsia="en-US" w:bidi="ar-SA"/>
    </w:rPr>
  </w:style>
  <w:style w:type="paragraph" w:customStyle="1" w:styleId="StyleHeading110pt">
    <w:name w:val="Style Heading 1 + 10 pt"/>
    <w:basedOn w:val="Heading1"/>
    <w:qFormat/>
    <w:rsid w:val="003467E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3467E5"/>
  </w:style>
  <w:style w:type="paragraph" w:customStyle="1" w:styleId="StyleUnderliningTimesNewRomanBoldNounderlineKernat16">
    <w:name w:val="Style Underlining + Times New Roman Bold No underline Kern at 16..."/>
    <w:basedOn w:val="Normal"/>
    <w:qFormat/>
    <w:rsid w:val="003467E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3467E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3467E5"/>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3467E5"/>
    <w:rPr>
      <w:sz w:val="32"/>
      <w:szCs w:val="32"/>
      <w:u w:val="single"/>
    </w:rPr>
  </w:style>
  <w:style w:type="character" w:customStyle="1" w:styleId="StyleBoldText12pt10ptNotBoldKernat16pt">
    <w:name w:val="Style Bold Text 12 pt + 10 pt Not Bold Kern at 16 pt"/>
    <w:rsid w:val="003467E5"/>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3467E5"/>
  </w:style>
  <w:style w:type="paragraph" w:customStyle="1" w:styleId="highlightcardtext">
    <w:name w:val="highlight card text"/>
    <w:basedOn w:val="evidencetext"/>
    <w:uiPriority w:val="99"/>
    <w:qFormat/>
    <w:rsid w:val="003467E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3467E5"/>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3467E5"/>
    <w:pPr>
      <w:spacing w:after="0" w:line="240" w:lineRule="auto"/>
    </w:pPr>
    <w:rPr>
      <w:rFonts w:eastAsia="Calibri"/>
      <w:bCs/>
      <w:color w:val="000000"/>
    </w:rPr>
  </w:style>
  <w:style w:type="character" w:customStyle="1" w:styleId="BodyText3Char">
    <w:name w:val="Body Text 3 Char"/>
    <w:basedOn w:val="DefaultParagraphFont"/>
    <w:link w:val="BodyText3"/>
    <w:rsid w:val="003467E5"/>
    <w:rPr>
      <w:rFonts w:ascii="Calibri" w:eastAsia="Calibri" w:hAnsi="Calibri" w:cs="Calibri"/>
      <w:bCs/>
      <w:color w:val="000000"/>
      <w:sz w:val="16"/>
    </w:rPr>
  </w:style>
  <w:style w:type="paragraph" w:customStyle="1" w:styleId="underlinecard">
    <w:name w:val="underline card"/>
    <w:basedOn w:val="Normal"/>
    <w:uiPriority w:val="99"/>
    <w:qFormat/>
    <w:rsid w:val="003467E5"/>
    <w:pPr>
      <w:spacing w:after="0" w:line="240" w:lineRule="auto"/>
      <w:ind w:left="1728" w:right="1728"/>
    </w:pPr>
    <w:rPr>
      <w:rFonts w:eastAsia="Calibri"/>
      <w:sz w:val="18"/>
      <w:u w:val="single"/>
    </w:rPr>
  </w:style>
  <w:style w:type="paragraph" w:customStyle="1" w:styleId="medium-normal">
    <w:name w:val="medium-normal"/>
    <w:basedOn w:val="Normal"/>
    <w:qFormat/>
    <w:rsid w:val="003467E5"/>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3467E5"/>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3467E5"/>
    <w:rPr>
      <w:rFonts w:eastAsia="Times New Roman"/>
      <w:sz w:val="12"/>
      <w:szCs w:val="24"/>
    </w:rPr>
  </w:style>
  <w:style w:type="character" w:customStyle="1" w:styleId="CardsFont6ptCharChar">
    <w:name w:val="Cards + Font: 6 pt Char Char"/>
    <w:link w:val="CardsFont6ptChar"/>
    <w:rsid w:val="003467E5"/>
    <w:rPr>
      <w:rFonts w:ascii="Calibri" w:eastAsia="Times New Roman" w:hAnsi="Calibri" w:cs="Calibri"/>
      <w:sz w:val="12"/>
    </w:rPr>
  </w:style>
  <w:style w:type="paragraph" w:customStyle="1" w:styleId="CitesCharChar">
    <w:name w:val="Cites Char Char"/>
    <w:basedOn w:val="Normal"/>
    <w:link w:val="CitesCharCharChar"/>
    <w:qFormat/>
    <w:rsid w:val="003467E5"/>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3467E5"/>
    <w:rPr>
      <w:rFonts w:ascii="Calibri" w:eastAsia="Times New Roman" w:hAnsi="Calibri" w:cs="Calibri"/>
      <w:b/>
      <w:bCs/>
      <w:sz w:val="16"/>
    </w:rPr>
  </w:style>
  <w:style w:type="paragraph" w:customStyle="1" w:styleId="TagsCharChar">
    <w:name w:val="Tags Char Char"/>
    <w:basedOn w:val="Normal"/>
    <w:uiPriority w:val="99"/>
    <w:qFormat/>
    <w:rsid w:val="003467E5"/>
    <w:pPr>
      <w:autoSpaceDE w:val="0"/>
      <w:autoSpaceDN w:val="0"/>
      <w:adjustRightInd w:val="0"/>
      <w:spacing w:after="0" w:line="240" w:lineRule="auto"/>
      <w:jc w:val="both"/>
      <w:outlineLvl w:val="1"/>
    </w:pPr>
    <w:rPr>
      <w:rFonts w:eastAsia="Calibri"/>
      <w:b/>
      <w:szCs w:val="20"/>
    </w:rPr>
  </w:style>
  <w:style w:type="character" w:customStyle="1" w:styleId="Char3">
    <w:name w:val="Char3"/>
    <w:rsid w:val="003467E5"/>
    <w:rPr>
      <w:rFonts w:ascii="Arial Narrow" w:eastAsia="Batang" w:hAnsi="Arial Narrow" w:cs="Arial"/>
      <w:b/>
      <w:bCs/>
      <w:iCs/>
      <w:sz w:val="24"/>
      <w:szCs w:val="28"/>
      <w:lang w:val="en-US" w:eastAsia="en-US" w:bidi="ar-SA"/>
    </w:rPr>
  </w:style>
  <w:style w:type="character" w:customStyle="1" w:styleId="UnderlinedCards">
    <w:name w:val="Underlined Cards"/>
    <w:rsid w:val="003467E5"/>
    <w:rPr>
      <w:sz w:val="24"/>
      <w:szCs w:val="24"/>
      <w:u w:val="thick"/>
      <w:lang w:val="en-US" w:eastAsia="en-US" w:bidi="ar-SA"/>
    </w:rPr>
  </w:style>
  <w:style w:type="paragraph" w:customStyle="1" w:styleId="story-body">
    <w:name w:val="story-body"/>
    <w:basedOn w:val="Normal"/>
    <w:qFormat/>
    <w:rsid w:val="003467E5"/>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3467E5"/>
    <w:rPr>
      <w:sz w:val="24"/>
      <w:szCs w:val="24"/>
      <w:u w:val="thick"/>
      <w:lang w:val="en-US" w:eastAsia="en-US" w:bidi="ar-SA"/>
    </w:rPr>
  </w:style>
  <w:style w:type="character" w:customStyle="1" w:styleId="highlightcardtextChar">
    <w:name w:val="highlight card text Char"/>
    <w:rsid w:val="003467E5"/>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467E5"/>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3467E5"/>
    <w:rPr>
      <w:rFonts w:ascii="Calibri" w:eastAsia="Times New Roman" w:hAnsi="Calibri" w:cs="Calibri"/>
      <w:sz w:val="18"/>
    </w:rPr>
  </w:style>
  <w:style w:type="character" w:customStyle="1" w:styleId="TagsChar4">
    <w:name w:val="Tags Char4"/>
    <w:rsid w:val="003467E5"/>
    <w:rPr>
      <w:b/>
      <w:lang w:val="en-US" w:eastAsia="en-US" w:bidi="ar-SA"/>
    </w:rPr>
  </w:style>
  <w:style w:type="character" w:customStyle="1" w:styleId="hit1">
    <w:name w:val="hit1"/>
    <w:rsid w:val="003467E5"/>
    <w:rPr>
      <w:rFonts w:ascii="Verdana" w:hAnsi="Verdana" w:hint="default"/>
      <w:b/>
      <w:bCs/>
      <w:vanish w:val="0"/>
      <w:webHidden w:val="0"/>
      <w:color w:val="CC0033"/>
      <w:sz w:val="20"/>
      <w:szCs w:val="20"/>
      <w:specVanish w:val="0"/>
    </w:rPr>
  </w:style>
  <w:style w:type="character" w:customStyle="1" w:styleId="ssl01">
    <w:name w:val="ss_l01"/>
    <w:rsid w:val="003467E5"/>
    <w:rPr>
      <w:rFonts w:ascii="Verdana" w:hAnsi="Verdana" w:hint="default"/>
      <w:color w:val="000000"/>
      <w:sz w:val="20"/>
      <w:szCs w:val="20"/>
    </w:rPr>
  </w:style>
  <w:style w:type="character" w:customStyle="1" w:styleId="tightinline1">
    <w:name w:val="tightinline1"/>
    <w:rsid w:val="003467E5"/>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3467E5"/>
    <w:pPr>
      <w:spacing w:after="0" w:line="240" w:lineRule="auto"/>
      <w:ind w:left="1728" w:right="1728"/>
    </w:pPr>
    <w:rPr>
      <w:rFonts w:eastAsia="Calibri"/>
      <w:sz w:val="18"/>
    </w:rPr>
  </w:style>
  <w:style w:type="paragraph" w:customStyle="1" w:styleId="boldciteChar">
    <w:name w:val="bold cite Char"/>
    <w:basedOn w:val="Heading1"/>
    <w:uiPriority w:val="99"/>
    <w:qFormat/>
    <w:rsid w:val="003467E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rsid w:val="003467E5"/>
    <w:rPr>
      <w:rFonts w:ascii="Calibri" w:eastAsia="Times New Roman" w:hAnsi="Calibri" w:cs="Calibri"/>
      <w:b/>
      <w:color w:val="000000"/>
      <w:sz w:val="16"/>
      <w:szCs w:val="20"/>
    </w:rPr>
  </w:style>
  <w:style w:type="paragraph" w:customStyle="1" w:styleId="Cardnon-underlined">
    <w:name w:val="Card non-underlined"/>
    <w:basedOn w:val="Normal"/>
    <w:qFormat/>
    <w:rsid w:val="003467E5"/>
    <w:pPr>
      <w:spacing w:after="0" w:line="240" w:lineRule="auto"/>
    </w:pPr>
    <w:rPr>
      <w:rFonts w:eastAsia="Calibri"/>
      <w:szCs w:val="20"/>
    </w:rPr>
  </w:style>
  <w:style w:type="paragraph" w:customStyle="1" w:styleId="CardCites">
    <w:name w:val="Card Cites"/>
    <w:basedOn w:val="Normal"/>
    <w:next w:val="Normal"/>
    <w:qFormat/>
    <w:rsid w:val="003467E5"/>
    <w:pPr>
      <w:spacing w:after="0" w:line="240" w:lineRule="auto"/>
    </w:pPr>
    <w:rPr>
      <w:rFonts w:eastAsia="Calibri"/>
      <w:b/>
    </w:rPr>
  </w:style>
  <w:style w:type="character" w:customStyle="1" w:styleId="blsp-spelling-corrected">
    <w:name w:val="blsp-spelling-corrected"/>
    <w:rsid w:val="003467E5"/>
  </w:style>
  <w:style w:type="character" w:customStyle="1" w:styleId="blsp-spelling-error">
    <w:name w:val="blsp-spelling-error"/>
    <w:rsid w:val="003467E5"/>
  </w:style>
  <w:style w:type="character" w:customStyle="1" w:styleId="sup">
    <w:name w:val="sup"/>
    <w:rsid w:val="003467E5"/>
  </w:style>
  <w:style w:type="character" w:customStyle="1" w:styleId="pgnum">
    <w:name w:val="pgnum"/>
    <w:rsid w:val="003467E5"/>
  </w:style>
  <w:style w:type="character" w:customStyle="1" w:styleId="SmallFontCharChar">
    <w:name w:val="Small Font Char Char"/>
    <w:rsid w:val="003467E5"/>
    <w:rPr>
      <w:rFonts w:ascii="Arial" w:hAnsi="Arial"/>
      <w:sz w:val="12"/>
      <w:szCs w:val="24"/>
      <w:lang w:val="en-US" w:eastAsia="en-US" w:bidi="ar-SA"/>
    </w:rPr>
  </w:style>
  <w:style w:type="paragraph" w:customStyle="1" w:styleId="textmargin">
    <w:name w:val="textmargin"/>
    <w:basedOn w:val="Normal"/>
    <w:uiPriority w:val="99"/>
    <w:qFormat/>
    <w:rsid w:val="003467E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467E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3467E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3467E5"/>
    <w:pPr>
      <w:spacing w:after="0" w:line="240" w:lineRule="auto"/>
    </w:pPr>
    <w:rPr>
      <w:rFonts w:ascii="Verdana" w:eastAsia="Calibri" w:hAnsi="Verdana"/>
      <w:szCs w:val="20"/>
    </w:rPr>
  </w:style>
  <w:style w:type="character" w:customStyle="1" w:styleId="BoldUnderliningChar">
    <w:name w:val="Bold Underlining Char"/>
    <w:rsid w:val="003467E5"/>
    <w:rPr>
      <w:rFonts w:ascii="Arial Narrow" w:eastAsia="Calibri" w:hAnsi="Arial Narrow" w:cs="Times New Roman"/>
      <w:b/>
      <w:sz w:val="20"/>
      <w:u w:val="single"/>
    </w:rPr>
  </w:style>
  <w:style w:type="paragraph" w:customStyle="1" w:styleId="correctindex">
    <w:name w:val="correct index"/>
    <w:basedOn w:val="Normal"/>
    <w:uiPriority w:val="99"/>
    <w:qFormat/>
    <w:rsid w:val="003467E5"/>
    <w:pPr>
      <w:spacing w:after="0" w:line="240" w:lineRule="auto"/>
    </w:pPr>
    <w:rPr>
      <w:rFonts w:ascii="Arial Narrow" w:eastAsia="Calibri" w:hAnsi="Arial Narrow"/>
      <w:color w:val="000000"/>
    </w:rPr>
  </w:style>
  <w:style w:type="paragraph" w:customStyle="1" w:styleId="bc2">
    <w:name w:val="bc_2"/>
    <w:basedOn w:val="Normal"/>
    <w:uiPriority w:val="99"/>
    <w:qFormat/>
    <w:rsid w:val="003467E5"/>
    <w:pPr>
      <w:spacing w:before="100" w:beforeAutospacing="1" w:after="100" w:afterAutospacing="1" w:line="240" w:lineRule="auto"/>
    </w:pPr>
    <w:rPr>
      <w:rFonts w:eastAsia="Calibri"/>
      <w:color w:val="000000"/>
    </w:rPr>
  </w:style>
  <w:style w:type="character" w:customStyle="1" w:styleId="bc21">
    <w:name w:val="bc_21"/>
    <w:rsid w:val="003467E5"/>
  </w:style>
  <w:style w:type="paragraph" w:customStyle="1" w:styleId="inside-copy">
    <w:name w:val="inside-copy"/>
    <w:basedOn w:val="Normal"/>
    <w:qFormat/>
    <w:rsid w:val="003467E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3467E5"/>
    <w:pPr>
      <w:spacing w:after="0" w:line="240" w:lineRule="auto"/>
    </w:pPr>
    <w:rPr>
      <w:rFonts w:ascii="Verdana" w:eastAsia="Calibri" w:hAnsi="Verdana"/>
      <w:szCs w:val="20"/>
    </w:rPr>
  </w:style>
  <w:style w:type="paragraph" w:customStyle="1" w:styleId="quote2">
    <w:name w:val="quote2"/>
    <w:basedOn w:val="Normal"/>
    <w:uiPriority w:val="99"/>
    <w:qFormat/>
    <w:rsid w:val="003467E5"/>
    <w:pPr>
      <w:spacing w:after="0" w:line="240" w:lineRule="auto"/>
    </w:pPr>
    <w:rPr>
      <w:rFonts w:ascii="Verdana" w:eastAsia="Calibri" w:hAnsi="Verdana"/>
      <w:szCs w:val="20"/>
    </w:rPr>
  </w:style>
  <w:style w:type="character" w:customStyle="1" w:styleId="copystyle">
    <w:name w:val="copystyle"/>
    <w:rsid w:val="003467E5"/>
  </w:style>
  <w:style w:type="paragraph" w:customStyle="1" w:styleId="BlockTitle1">
    <w:name w:val="Block Title #1"/>
    <w:basedOn w:val="Heading1"/>
    <w:qFormat/>
    <w:rsid w:val="003467E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3467E5"/>
    <w:rPr>
      <w:rFonts w:ascii="Arial" w:hAnsi="Arial" w:cs="Arial"/>
      <w:b/>
      <w:bCs/>
      <w:kern w:val="32"/>
      <w:sz w:val="24"/>
      <w:szCs w:val="24"/>
      <w:lang w:val="en-US" w:eastAsia="en-US" w:bidi="ar-SA"/>
    </w:rPr>
  </w:style>
  <w:style w:type="character" w:customStyle="1" w:styleId="ReadUnderline">
    <w:name w:val="Read Underline"/>
    <w:rsid w:val="003467E5"/>
    <w:rPr>
      <w:rFonts w:ascii="Arial" w:hAnsi="Arial"/>
      <w:b/>
      <w:sz w:val="18"/>
      <w:u w:val="thick"/>
    </w:rPr>
  </w:style>
  <w:style w:type="character" w:customStyle="1" w:styleId="ShrinkText">
    <w:name w:val="Shrink Text"/>
    <w:rsid w:val="003467E5"/>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467E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467E5"/>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3467E5"/>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3467E5"/>
  </w:style>
  <w:style w:type="paragraph" w:customStyle="1" w:styleId="body-paragraph">
    <w:name w:val="body-paragraph"/>
    <w:basedOn w:val="Normal"/>
    <w:qFormat/>
    <w:rsid w:val="003467E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3467E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3467E5"/>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3467E5"/>
    <w:pPr>
      <w:spacing w:after="0" w:line="240" w:lineRule="auto"/>
    </w:pPr>
    <w:rPr>
      <w:rFonts w:ascii="Arial Narrow" w:eastAsia="Times New Roman" w:hAnsi="Arial Narrow"/>
      <w:b/>
    </w:rPr>
  </w:style>
  <w:style w:type="character" w:customStyle="1" w:styleId="TagCiteChar1">
    <w:name w:val="Tag/Cite Char"/>
    <w:link w:val="TagCite2"/>
    <w:rsid w:val="003467E5"/>
    <w:rPr>
      <w:rFonts w:ascii="Arial Narrow" w:eastAsia="Times New Roman" w:hAnsi="Arial Narrow" w:cs="Calibri"/>
      <w:b/>
      <w:sz w:val="16"/>
    </w:rPr>
  </w:style>
  <w:style w:type="paragraph" w:customStyle="1" w:styleId="F4">
    <w:name w:val="F4"/>
    <w:basedOn w:val="Normal"/>
    <w:link w:val="F4Char"/>
    <w:qFormat/>
    <w:rsid w:val="003467E5"/>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3467E5"/>
    <w:rPr>
      <w:rFonts w:ascii="Arial Narrow" w:eastAsia="Times New Roman" w:hAnsi="Arial Narrow" w:cs="Calibri"/>
      <w:sz w:val="16"/>
      <w:szCs w:val="20"/>
      <w:u w:val="single"/>
    </w:rPr>
  </w:style>
  <w:style w:type="paragraph" w:customStyle="1" w:styleId="StyleCARD">
    <w:name w:val="Style CARD +"/>
    <w:basedOn w:val="Normal"/>
    <w:link w:val="StyleCARDChar"/>
    <w:qFormat/>
    <w:rsid w:val="003467E5"/>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3467E5"/>
    <w:rPr>
      <w:rFonts w:ascii="Arial Narrow" w:eastAsia="Times New Roman" w:hAnsi="Arial Narrow" w:cs="Calibri"/>
      <w:sz w:val="16"/>
      <w:szCs w:val="20"/>
    </w:rPr>
  </w:style>
  <w:style w:type="paragraph" w:customStyle="1" w:styleId="UnderlinedText">
    <w:name w:val="Underlined Text"/>
    <w:basedOn w:val="Normal"/>
    <w:autoRedefine/>
    <w:qFormat/>
    <w:rsid w:val="003467E5"/>
    <w:pPr>
      <w:spacing w:after="0" w:line="240" w:lineRule="auto"/>
    </w:pPr>
    <w:rPr>
      <w:b/>
    </w:rPr>
  </w:style>
  <w:style w:type="character" w:customStyle="1" w:styleId="noiconheadline">
    <w:name w:val="noicon_headline"/>
    <w:rsid w:val="003467E5"/>
  </w:style>
  <w:style w:type="character" w:customStyle="1" w:styleId="CommentSubjectChar1">
    <w:name w:val="Comment Subject Char1"/>
    <w:basedOn w:val="CommentTextChar"/>
    <w:uiPriority w:val="99"/>
    <w:rsid w:val="003467E5"/>
    <w:rPr>
      <w:rFonts w:ascii="Calibri" w:eastAsia="Calibri" w:hAnsi="Calibri" w:cs="Calibri"/>
      <w:b/>
      <w:bCs/>
      <w:sz w:val="16"/>
      <w:szCs w:val="20"/>
    </w:rPr>
  </w:style>
  <w:style w:type="paragraph" w:customStyle="1" w:styleId="tagCharChar">
    <w:name w:val="tag Char Char"/>
    <w:basedOn w:val="Normal"/>
    <w:link w:val="tagCharCharChar"/>
    <w:qFormat/>
    <w:rsid w:val="003467E5"/>
    <w:pPr>
      <w:spacing w:after="0" w:line="240" w:lineRule="auto"/>
    </w:pPr>
    <w:rPr>
      <w:rFonts w:eastAsia="Times New Roman"/>
      <w:b/>
      <w:szCs w:val="20"/>
    </w:rPr>
  </w:style>
  <w:style w:type="character" w:customStyle="1" w:styleId="tagCharCharChar">
    <w:name w:val="tag Char Char Char"/>
    <w:link w:val="tagCharChar"/>
    <w:rsid w:val="003467E5"/>
    <w:rPr>
      <w:rFonts w:ascii="Calibri" w:eastAsia="Times New Roman" w:hAnsi="Calibri" w:cs="Calibri"/>
      <w:b/>
      <w:sz w:val="16"/>
      <w:szCs w:val="20"/>
    </w:rPr>
  </w:style>
  <w:style w:type="character" w:customStyle="1" w:styleId="BlockTitleCharChar">
    <w:name w:val="Block Title Char Char"/>
    <w:rsid w:val="003467E5"/>
    <w:rPr>
      <w:rFonts w:ascii="Georgia" w:hAnsi="Georgia" w:cs="Arial"/>
      <w:b/>
      <w:bCs/>
      <w:kern w:val="32"/>
      <w:sz w:val="28"/>
      <w:szCs w:val="32"/>
      <w:lang w:val="en-US" w:eastAsia="en-US" w:bidi="ar-SA"/>
    </w:rPr>
  </w:style>
  <w:style w:type="paragraph" w:styleId="MacroText">
    <w:name w:val="macro"/>
    <w:link w:val="MacroTextChar"/>
    <w:rsid w:val="003467E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467E5"/>
    <w:rPr>
      <w:rFonts w:ascii="Courier New" w:eastAsia="Times New Roman" w:hAnsi="Courier New" w:cs="Courier New"/>
      <w:sz w:val="20"/>
      <w:szCs w:val="20"/>
    </w:rPr>
  </w:style>
  <w:style w:type="character" w:customStyle="1" w:styleId="pp1">
    <w:name w:val="pp1"/>
    <w:rsid w:val="003467E5"/>
    <w:rPr>
      <w:rFonts w:ascii="Times New Roman" w:hAnsi="Times New Roman" w:cs="Times New Roman" w:hint="default"/>
      <w:i w:val="0"/>
      <w:iCs w:val="0"/>
      <w:smallCaps w:val="0"/>
      <w:sz w:val="30"/>
      <w:szCs w:val="30"/>
    </w:rPr>
  </w:style>
  <w:style w:type="character" w:customStyle="1" w:styleId="prbodytext1">
    <w:name w:val="pr_bodytext1"/>
    <w:rsid w:val="003467E5"/>
    <w:rPr>
      <w:rFonts w:ascii="Arial" w:hAnsi="Arial" w:cs="Arial" w:hint="default"/>
      <w:sz w:val="20"/>
      <w:szCs w:val="20"/>
    </w:rPr>
  </w:style>
  <w:style w:type="character" w:customStyle="1" w:styleId="italic">
    <w:name w:val="italic"/>
    <w:rsid w:val="003467E5"/>
  </w:style>
  <w:style w:type="character" w:customStyle="1" w:styleId="marrontitulobig">
    <w:name w:val="marron_titulo_big"/>
    <w:rsid w:val="003467E5"/>
  </w:style>
  <w:style w:type="character" w:customStyle="1" w:styleId="articlehead">
    <w:name w:val="articlehead"/>
    <w:rsid w:val="003467E5"/>
  </w:style>
  <w:style w:type="character" w:customStyle="1" w:styleId="lead">
    <w:name w:val="lead"/>
    <w:rsid w:val="003467E5"/>
  </w:style>
  <w:style w:type="character" w:customStyle="1" w:styleId="manchettebig2">
    <w:name w:val="manchettebig2"/>
    <w:rsid w:val="003467E5"/>
  </w:style>
  <w:style w:type="character" w:customStyle="1" w:styleId="blue3">
    <w:name w:val="blue3"/>
    <w:rsid w:val="003467E5"/>
  </w:style>
  <w:style w:type="paragraph" w:customStyle="1" w:styleId="issuedetails">
    <w:name w:val="issue_details"/>
    <w:basedOn w:val="Normal"/>
    <w:uiPriority w:val="99"/>
    <w:qFormat/>
    <w:rsid w:val="003467E5"/>
    <w:pPr>
      <w:spacing w:before="100" w:beforeAutospacing="1" w:after="100" w:afterAutospacing="1" w:line="240" w:lineRule="auto"/>
    </w:pPr>
    <w:rPr>
      <w:rFonts w:eastAsia="Times New Roman"/>
    </w:rPr>
  </w:style>
  <w:style w:type="character" w:customStyle="1" w:styleId="over-title">
    <w:name w:val="over-title"/>
    <w:rsid w:val="003467E5"/>
  </w:style>
  <w:style w:type="character" w:customStyle="1" w:styleId="contentheader">
    <w:name w:val="contentheader"/>
    <w:rsid w:val="003467E5"/>
  </w:style>
  <w:style w:type="paragraph" w:customStyle="1" w:styleId="TxBrp2">
    <w:name w:val="TxBr_p2"/>
    <w:basedOn w:val="Normal"/>
    <w:qFormat/>
    <w:rsid w:val="003467E5"/>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3467E5"/>
    <w:rPr>
      <w:rFonts w:eastAsia="SimSun"/>
      <w:szCs w:val="24"/>
      <w:lang w:val="en-US" w:eastAsia="zh-CN" w:bidi="ar-SA"/>
    </w:rPr>
  </w:style>
  <w:style w:type="character" w:customStyle="1" w:styleId="tagscharchar0">
    <w:name w:val="tagscharchar"/>
    <w:rsid w:val="003467E5"/>
  </w:style>
  <w:style w:type="paragraph" w:customStyle="1" w:styleId="cite20">
    <w:name w:val="cite2"/>
    <w:basedOn w:val="Normal"/>
    <w:qFormat/>
    <w:rsid w:val="003467E5"/>
    <w:pPr>
      <w:spacing w:after="0" w:line="240" w:lineRule="auto"/>
    </w:pPr>
    <w:rPr>
      <w:rFonts w:eastAsia="Times New Roman"/>
      <w:color w:val="000000"/>
      <w:szCs w:val="20"/>
    </w:rPr>
  </w:style>
  <w:style w:type="character" w:customStyle="1" w:styleId="btx">
    <w:name w:val="btx"/>
    <w:rsid w:val="003467E5"/>
  </w:style>
  <w:style w:type="character" w:customStyle="1" w:styleId="bhl">
    <w:name w:val="bhl"/>
    <w:rsid w:val="003467E5"/>
  </w:style>
  <w:style w:type="character" w:customStyle="1" w:styleId="FontStyle13">
    <w:name w:val="Font Style13"/>
    <w:uiPriority w:val="99"/>
    <w:rsid w:val="003467E5"/>
    <w:rPr>
      <w:rFonts w:ascii="Times New Roman" w:hAnsi="Times New Roman" w:cs="Times New Roman"/>
      <w:sz w:val="18"/>
      <w:szCs w:val="18"/>
    </w:rPr>
  </w:style>
  <w:style w:type="character" w:customStyle="1" w:styleId="FontStyle11">
    <w:name w:val="Font Style11"/>
    <w:uiPriority w:val="99"/>
    <w:rsid w:val="003467E5"/>
    <w:rPr>
      <w:rFonts w:ascii="Times New Roman" w:hAnsi="Times New Roman" w:cs="Times New Roman"/>
      <w:b/>
      <w:bCs/>
      <w:sz w:val="24"/>
      <w:szCs w:val="24"/>
    </w:rPr>
  </w:style>
  <w:style w:type="character" w:customStyle="1" w:styleId="FontStyle12">
    <w:name w:val="Font Style12"/>
    <w:uiPriority w:val="99"/>
    <w:rsid w:val="003467E5"/>
    <w:rPr>
      <w:rFonts w:ascii="Times New Roman" w:hAnsi="Times New Roman" w:cs="Times New Roman"/>
      <w:sz w:val="24"/>
      <w:szCs w:val="24"/>
    </w:rPr>
  </w:style>
  <w:style w:type="character" w:customStyle="1" w:styleId="FontStyle14">
    <w:name w:val="Font Style14"/>
    <w:uiPriority w:val="99"/>
    <w:rsid w:val="003467E5"/>
    <w:rPr>
      <w:rFonts w:ascii="Times New Roman" w:hAnsi="Times New Roman" w:cs="Times New Roman"/>
      <w:i/>
      <w:iCs/>
      <w:sz w:val="18"/>
      <w:szCs w:val="18"/>
    </w:rPr>
  </w:style>
  <w:style w:type="character" w:customStyle="1" w:styleId="FontStyle15">
    <w:name w:val="Font Style15"/>
    <w:uiPriority w:val="99"/>
    <w:rsid w:val="003467E5"/>
    <w:rPr>
      <w:rFonts w:ascii="Times New Roman" w:hAnsi="Times New Roman" w:cs="Times New Roman"/>
      <w:b/>
      <w:bCs/>
      <w:sz w:val="18"/>
      <w:szCs w:val="18"/>
    </w:rPr>
  </w:style>
  <w:style w:type="character" w:customStyle="1" w:styleId="FontStyle16">
    <w:name w:val="Font Style16"/>
    <w:uiPriority w:val="99"/>
    <w:rsid w:val="003467E5"/>
    <w:rPr>
      <w:rFonts w:ascii="Times New Roman" w:hAnsi="Times New Roman" w:cs="Times New Roman"/>
      <w:b/>
      <w:bCs/>
      <w:spacing w:val="-20"/>
      <w:sz w:val="16"/>
      <w:szCs w:val="16"/>
    </w:rPr>
  </w:style>
  <w:style w:type="character" w:customStyle="1" w:styleId="FontStyle17">
    <w:name w:val="Font Style17"/>
    <w:uiPriority w:val="99"/>
    <w:rsid w:val="003467E5"/>
    <w:rPr>
      <w:rFonts w:ascii="Times New Roman" w:hAnsi="Times New Roman" w:cs="Times New Roman"/>
      <w:b/>
      <w:bCs/>
      <w:sz w:val="10"/>
      <w:szCs w:val="10"/>
    </w:rPr>
  </w:style>
  <w:style w:type="character" w:customStyle="1" w:styleId="in-widget">
    <w:name w:val="in-widget"/>
    <w:rsid w:val="003467E5"/>
  </w:style>
  <w:style w:type="paragraph" w:customStyle="1" w:styleId="bodycopyindent">
    <w:name w:val="bodycopyindent"/>
    <w:basedOn w:val="Normal"/>
    <w:uiPriority w:val="99"/>
    <w:qFormat/>
    <w:rsid w:val="003467E5"/>
    <w:pPr>
      <w:spacing w:before="100" w:beforeAutospacing="1" w:after="100" w:afterAutospacing="1" w:line="240" w:lineRule="auto"/>
    </w:pPr>
    <w:rPr>
      <w:rFonts w:eastAsia="Times New Roman"/>
    </w:rPr>
  </w:style>
  <w:style w:type="character" w:customStyle="1" w:styleId="copyright">
    <w:name w:val="copyright"/>
    <w:rsid w:val="003467E5"/>
  </w:style>
  <w:style w:type="character" w:customStyle="1" w:styleId="spanstyle">
    <w:name w:val="spanstyle"/>
    <w:rsid w:val="003467E5"/>
  </w:style>
  <w:style w:type="character" w:customStyle="1" w:styleId="ssl3">
    <w:name w:val="ss_l3"/>
    <w:rsid w:val="003467E5"/>
  </w:style>
  <w:style w:type="character" w:customStyle="1" w:styleId="bold">
    <w:name w:val="bold"/>
    <w:rsid w:val="003467E5"/>
  </w:style>
  <w:style w:type="paragraph" w:customStyle="1" w:styleId="StyleUnderlineChar11pt3">
    <w:name w:val="Style Underline Char + 11 pt3"/>
    <w:link w:val="StyleUnderlineChar11pt3Char"/>
    <w:qFormat/>
    <w:rsid w:val="003467E5"/>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467E5"/>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3467E5"/>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3467E5"/>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3467E5"/>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3467E5"/>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3467E5"/>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3467E5"/>
    <w:rPr>
      <w:rFonts w:ascii="Arial Narrow" w:eastAsia="Times New Roman" w:hAnsi="Arial Narrow"/>
      <w:b/>
      <w:bCs/>
      <w:sz w:val="22"/>
      <w:u w:val="single"/>
    </w:rPr>
  </w:style>
  <w:style w:type="paragraph" w:customStyle="1" w:styleId="tussenkop">
    <w:name w:val="tussenkop"/>
    <w:basedOn w:val="Normal"/>
    <w:uiPriority w:val="99"/>
    <w:qFormat/>
    <w:rsid w:val="003467E5"/>
    <w:pPr>
      <w:spacing w:before="100" w:beforeAutospacing="1" w:after="100" w:afterAutospacing="1" w:line="240" w:lineRule="auto"/>
    </w:pPr>
    <w:rPr>
      <w:rFonts w:eastAsia="Times New Roman"/>
    </w:rPr>
  </w:style>
  <w:style w:type="paragraph" w:customStyle="1" w:styleId="text1">
    <w:name w:val="text1"/>
    <w:basedOn w:val="Normal"/>
    <w:autoRedefine/>
    <w:qFormat/>
    <w:rsid w:val="003467E5"/>
    <w:pPr>
      <w:spacing w:after="0" w:line="240" w:lineRule="auto"/>
    </w:pPr>
    <w:rPr>
      <w:rFonts w:eastAsia="Times New Roman"/>
      <w:szCs w:val="20"/>
    </w:rPr>
  </w:style>
  <w:style w:type="character" w:customStyle="1" w:styleId="docnumbertitle">
    <w:name w:val="doc_number_title"/>
    <w:basedOn w:val="DefaultParagraphFont"/>
    <w:rsid w:val="003467E5"/>
  </w:style>
  <w:style w:type="character" w:customStyle="1" w:styleId="HotRouteChar0">
    <w:name w:val="Hot Route Char"/>
    <w:link w:val="HotRoute0"/>
    <w:rsid w:val="003467E5"/>
    <w:rPr>
      <w:rFonts w:ascii="Calibri" w:eastAsia="Calibri" w:hAnsi="Calibri" w:cs="Calibri"/>
      <w:color w:val="000000"/>
      <w:sz w:val="16"/>
    </w:rPr>
  </w:style>
  <w:style w:type="paragraph" w:customStyle="1" w:styleId="Style6">
    <w:name w:val="Style6"/>
    <w:basedOn w:val="Normal"/>
    <w:link w:val="Style6Char"/>
    <w:autoRedefine/>
    <w:qFormat/>
    <w:rsid w:val="003467E5"/>
    <w:pPr>
      <w:spacing w:after="0" w:line="240" w:lineRule="auto"/>
    </w:pPr>
    <w:rPr>
      <w:b/>
    </w:rPr>
  </w:style>
  <w:style w:type="character" w:customStyle="1" w:styleId="Style6Char">
    <w:name w:val="Style6 Char"/>
    <w:basedOn w:val="DefaultParagraphFont"/>
    <w:link w:val="Style6"/>
    <w:rsid w:val="003467E5"/>
    <w:rPr>
      <w:rFonts w:ascii="Calibri" w:hAnsi="Calibri" w:cs="Calibri"/>
      <w:b/>
      <w:sz w:val="16"/>
    </w:rPr>
  </w:style>
  <w:style w:type="paragraph" w:customStyle="1" w:styleId="Style11">
    <w:name w:val="Style11"/>
    <w:basedOn w:val="Normal"/>
    <w:link w:val="Style11Char"/>
    <w:qFormat/>
    <w:rsid w:val="003467E5"/>
    <w:pPr>
      <w:spacing w:after="0" w:line="240" w:lineRule="auto"/>
    </w:pPr>
    <w:rPr>
      <w:rFonts w:eastAsia="Times New Roman"/>
      <w:b/>
      <w:szCs w:val="20"/>
      <w:u w:val="thick"/>
    </w:rPr>
  </w:style>
  <w:style w:type="character" w:customStyle="1" w:styleId="Style11Char">
    <w:name w:val="Style11 Char"/>
    <w:basedOn w:val="DefaultParagraphFont"/>
    <w:link w:val="Style11"/>
    <w:rsid w:val="003467E5"/>
    <w:rPr>
      <w:rFonts w:ascii="Calibri" w:eastAsia="Times New Roman" w:hAnsi="Calibri" w:cs="Calibri"/>
      <w:b/>
      <w:sz w:val="16"/>
      <w:szCs w:val="20"/>
      <w:u w:val="thick"/>
    </w:rPr>
  </w:style>
  <w:style w:type="paragraph" w:customStyle="1" w:styleId="Style12">
    <w:name w:val="Style12"/>
    <w:basedOn w:val="Normal"/>
    <w:link w:val="Style12Char"/>
    <w:qFormat/>
    <w:rsid w:val="003467E5"/>
    <w:pPr>
      <w:spacing w:after="0" w:line="240" w:lineRule="auto"/>
    </w:pPr>
    <w:rPr>
      <w:rFonts w:eastAsia="Times New Roman"/>
      <w:b/>
      <w:u w:val="thick"/>
    </w:rPr>
  </w:style>
  <w:style w:type="character" w:customStyle="1" w:styleId="Style12Char">
    <w:name w:val="Style12 Char"/>
    <w:basedOn w:val="DefaultParagraphFont"/>
    <w:link w:val="Style12"/>
    <w:rsid w:val="003467E5"/>
    <w:rPr>
      <w:rFonts w:ascii="Calibri" w:eastAsia="Times New Roman" w:hAnsi="Calibri" w:cs="Calibri"/>
      <w:b/>
      <w:sz w:val="16"/>
      <w:u w:val="thick"/>
    </w:rPr>
  </w:style>
  <w:style w:type="character" w:customStyle="1" w:styleId="StyleUnderlineChar9pt">
    <w:name w:val="Style Underline Char + 9 pt"/>
    <w:basedOn w:val="DefaultParagraphFont"/>
    <w:rsid w:val="003467E5"/>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3467E5"/>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3467E5"/>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467E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467E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467E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467E5"/>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3467E5"/>
    <w:rPr>
      <w:b w:val="0"/>
      <w:bCs w:val="0"/>
      <w:sz w:val="22"/>
      <w:u w:val="single"/>
      <w:bdr w:val="none" w:sz="0" w:space="0" w:color="auto"/>
    </w:rPr>
  </w:style>
  <w:style w:type="character" w:customStyle="1" w:styleId="pmterms1">
    <w:name w:val="pmterms1"/>
    <w:rsid w:val="003467E5"/>
  </w:style>
  <w:style w:type="character" w:customStyle="1" w:styleId="title1">
    <w:name w:val="title1"/>
    <w:basedOn w:val="DefaultParagraphFont"/>
    <w:rsid w:val="003467E5"/>
  </w:style>
  <w:style w:type="paragraph" w:customStyle="1" w:styleId="Cardd">
    <w:name w:val="Cardd"/>
    <w:basedOn w:val="Normal"/>
    <w:uiPriority w:val="4"/>
    <w:qFormat/>
    <w:rsid w:val="003467E5"/>
    <w:pPr>
      <w:spacing w:after="0" w:line="240" w:lineRule="auto"/>
      <w:ind w:left="288" w:right="288"/>
    </w:pPr>
  </w:style>
  <w:style w:type="character" w:customStyle="1" w:styleId="2">
    <w:name w:val="2"/>
    <w:rsid w:val="003467E5"/>
    <w:rPr>
      <w:rFonts w:cs="Arial"/>
      <w:bCs/>
      <w:sz w:val="20"/>
      <w:u w:val="single"/>
      <w:lang w:val="en-US" w:eastAsia="en-US" w:bidi="ar-SA"/>
    </w:rPr>
  </w:style>
  <w:style w:type="paragraph" w:customStyle="1" w:styleId="MinimizedText">
    <w:name w:val="Minimized Text"/>
    <w:link w:val="MinimizedTextChar"/>
    <w:qFormat/>
    <w:rsid w:val="003467E5"/>
    <w:pPr>
      <w:spacing w:after="160" w:line="259" w:lineRule="auto"/>
    </w:pPr>
    <w:rPr>
      <w:rFonts w:eastAsiaTheme="minorHAnsi"/>
      <w:sz w:val="16"/>
      <w:szCs w:val="22"/>
    </w:rPr>
  </w:style>
  <w:style w:type="character" w:customStyle="1" w:styleId="MinimizedTextChar">
    <w:name w:val="Minimized Text Char"/>
    <w:link w:val="MinimizedText"/>
    <w:rsid w:val="003467E5"/>
    <w:rPr>
      <w:rFonts w:eastAsiaTheme="minorHAnsi"/>
      <w:sz w:val="16"/>
      <w:szCs w:val="22"/>
    </w:rPr>
  </w:style>
  <w:style w:type="paragraph" w:customStyle="1" w:styleId="StyleMinimizedText11pt">
    <w:name w:val="Style Minimized Text + 11 pt"/>
    <w:basedOn w:val="MinimizedText"/>
    <w:link w:val="StyleMinimizedText11ptChar"/>
    <w:qFormat/>
    <w:rsid w:val="003467E5"/>
    <w:rPr>
      <w:sz w:val="20"/>
    </w:rPr>
  </w:style>
  <w:style w:type="character" w:customStyle="1" w:styleId="StyleMinimizedText11ptChar">
    <w:name w:val="Style Minimized Text + 11 pt Char"/>
    <w:basedOn w:val="MinimizedTextChar"/>
    <w:link w:val="StyleMinimizedText11pt"/>
    <w:rsid w:val="003467E5"/>
    <w:rPr>
      <w:rFonts w:eastAsiaTheme="minorHAnsi"/>
      <w:sz w:val="20"/>
      <w:szCs w:val="22"/>
    </w:rPr>
  </w:style>
  <w:style w:type="character" w:customStyle="1" w:styleId="SubtitleChar1">
    <w:name w:val="Subtitle Char1"/>
    <w:aliases w:val="Underlined card text Char1"/>
    <w:basedOn w:val="DefaultParagraphFont"/>
    <w:uiPriority w:val="99"/>
    <w:rsid w:val="003467E5"/>
    <w:rPr>
      <w:rFonts w:eastAsiaTheme="minorEastAsia"/>
      <w:color w:val="5A5A5A" w:themeColor="text1" w:themeTint="A5"/>
      <w:spacing w:val="15"/>
    </w:rPr>
  </w:style>
  <w:style w:type="character" w:customStyle="1" w:styleId="Style11ptBoldUnderline">
    <w:name w:val="Style 11 pt Bold Underline"/>
    <w:rsid w:val="003467E5"/>
    <w:rPr>
      <w:b/>
      <w:bCs/>
      <w:sz w:val="20"/>
      <w:u w:val="single"/>
    </w:rPr>
  </w:style>
  <w:style w:type="character" w:customStyle="1" w:styleId="erasure">
    <w:name w:val="erasure"/>
    <w:rsid w:val="003467E5"/>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3467E5"/>
    <w:rPr>
      <w:rFonts w:ascii="Georgia" w:hAnsi="Georgia" w:cs="Verdana"/>
      <w:u w:val="single"/>
    </w:rPr>
  </w:style>
  <w:style w:type="paragraph" w:customStyle="1" w:styleId="Debate-EmphasizedText-F5">
    <w:name w:val="Debate- Emphasized Text- F5"/>
    <w:basedOn w:val="Normal"/>
    <w:link w:val="Debate-EmphasizedText-F5Char"/>
    <w:qFormat/>
    <w:rsid w:val="003467E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3467E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3467E5"/>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3467E5"/>
    <w:pPr>
      <w:spacing w:after="0" w:line="240" w:lineRule="auto"/>
      <w:jc w:val="both"/>
    </w:pPr>
    <w:rPr>
      <w:rFonts w:eastAsia="Calibri"/>
      <w:kern w:val="2"/>
      <w:sz w:val="14"/>
      <w:szCs w:val="14"/>
      <w:lang w:eastAsia="zh-TW"/>
    </w:rPr>
  </w:style>
  <w:style w:type="character" w:customStyle="1" w:styleId="CardT1Char">
    <w:name w:val="CardT1 Char"/>
    <w:link w:val="CardT1"/>
    <w:rsid w:val="003467E5"/>
    <w:rPr>
      <w:rFonts w:ascii="Calibri" w:eastAsia="Calibri" w:hAnsi="Calibri" w:cs="Calibri"/>
      <w:kern w:val="2"/>
      <w:sz w:val="14"/>
      <w:szCs w:val="14"/>
      <w:lang w:eastAsia="zh-TW"/>
    </w:rPr>
  </w:style>
  <w:style w:type="character" w:customStyle="1" w:styleId="CardCite1">
    <w:name w:val="CardCite1"/>
    <w:qFormat/>
    <w:rsid w:val="003467E5"/>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3467E5"/>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3467E5"/>
    <w:rPr>
      <w:rFonts w:ascii="Calibri" w:eastAsia="Times New Roman" w:hAnsi="Calibri" w:cs="Calibri"/>
      <w:sz w:val="16"/>
      <w:szCs w:val="20"/>
    </w:rPr>
  </w:style>
  <w:style w:type="character" w:customStyle="1" w:styleId="CardIndentedChar">
    <w:name w:val="Card (Indented) Char"/>
    <w:basedOn w:val="DefaultParagraphFont"/>
    <w:link w:val="CardIndented"/>
    <w:rsid w:val="003467E5"/>
    <w:rPr>
      <w:rFonts w:ascii="Calibri" w:hAnsi="Calibri" w:cs="Calibri"/>
      <w:sz w:val="16"/>
    </w:rPr>
  </w:style>
  <w:style w:type="character" w:customStyle="1" w:styleId="StyleUnderline3">
    <w:name w:val="Style Underline3"/>
    <w:basedOn w:val="DefaultParagraphFont"/>
    <w:rsid w:val="003467E5"/>
    <w:rPr>
      <w:u w:val="single"/>
    </w:rPr>
  </w:style>
  <w:style w:type="character" w:customStyle="1" w:styleId="addmd">
    <w:name w:val="addmd"/>
    <w:basedOn w:val="DefaultParagraphFont"/>
    <w:rsid w:val="003467E5"/>
  </w:style>
  <w:style w:type="character" w:customStyle="1" w:styleId="MinimizeChar">
    <w:name w:val="Minimize Char"/>
    <w:basedOn w:val="cardChar"/>
    <w:locked/>
    <w:rsid w:val="003467E5"/>
    <w:rPr>
      <w:rFonts w:ascii="Calibri" w:eastAsiaTheme="minorHAnsi" w:hAnsi="Calibri" w:cs="Calibri"/>
      <w:sz w:val="24"/>
      <w:lang w:eastAsia="en-US"/>
    </w:rPr>
  </w:style>
  <w:style w:type="character" w:customStyle="1" w:styleId="StyleUnderline4">
    <w:name w:val="Style Underline4"/>
    <w:basedOn w:val="DefaultParagraphFont"/>
    <w:rsid w:val="003467E5"/>
    <w:rPr>
      <w:u w:val="single"/>
    </w:rPr>
  </w:style>
  <w:style w:type="character" w:customStyle="1" w:styleId="Heading6Char1">
    <w:name w:val="Heading 6 Char1"/>
    <w:aliases w:val="Title (no index) Char1"/>
    <w:basedOn w:val="DefaultParagraphFont"/>
    <w:uiPriority w:val="9"/>
    <w:semiHidden/>
    <w:rsid w:val="003467E5"/>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3467E5"/>
    <w:rPr>
      <w:rFonts w:ascii="Times New Roman" w:hAnsi="Times New Roman" w:cs="Times New Roman"/>
      <w:sz w:val="20"/>
      <w:szCs w:val="20"/>
    </w:rPr>
  </w:style>
  <w:style w:type="character" w:customStyle="1" w:styleId="HTMLPreformattedChar1">
    <w:name w:val="HTML Preformatted Char1"/>
    <w:basedOn w:val="DefaultParagraphFont"/>
    <w:uiPriority w:val="99"/>
    <w:rsid w:val="003467E5"/>
    <w:rPr>
      <w:rFonts w:ascii="Consolas" w:hAnsi="Consolas" w:cs="Consolas" w:hint="default"/>
      <w:sz w:val="20"/>
      <w:szCs w:val="20"/>
    </w:rPr>
  </w:style>
  <w:style w:type="character" w:customStyle="1" w:styleId="MacroTextChar1">
    <w:name w:val="Macro Text Char1"/>
    <w:basedOn w:val="DefaultParagraphFont"/>
    <w:semiHidden/>
    <w:rsid w:val="003467E5"/>
    <w:rPr>
      <w:rFonts w:ascii="Consolas" w:hAnsi="Consolas" w:cs="Consolas"/>
      <w:sz w:val="20"/>
      <w:szCs w:val="20"/>
    </w:rPr>
  </w:style>
  <w:style w:type="character" w:customStyle="1" w:styleId="BodyTextIndentChar1">
    <w:name w:val="Body Text Indent Char1"/>
    <w:basedOn w:val="DefaultParagraphFont"/>
    <w:uiPriority w:val="99"/>
    <w:rsid w:val="003467E5"/>
    <w:rPr>
      <w:rFonts w:ascii="Times New Roman" w:hAnsi="Times New Roman" w:cs="Times New Roman"/>
    </w:rPr>
  </w:style>
  <w:style w:type="character" w:customStyle="1" w:styleId="BodyText2Char1">
    <w:name w:val="Body Text 2 Char1"/>
    <w:basedOn w:val="DefaultParagraphFont"/>
    <w:uiPriority w:val="99"/>
    <w:rsid w:val="003467E5"/>
    <w:rPr>
      <w:rFonts w:ascii="Times New Roman" w:hAnsi="Times New Roman" w:cs="Times New Roman"/>
    </w:rPr>
  </w:style>
  <w:style w:type="character" w:customStyle="1" w:styleId="BodyText3Char1">
    <w:name w:val="Body Text 3 Char1"/>
    <w:basedOn w:val="DefaultParagraphFont"/>
    <w:uiPriority w:val="99"/>
    <w:rsid w:val="003467E5"/>
    <w:rPr>
      <w:rFonts w:ascii="Times New Roman" w:hAnsi="Times New Roman" w:cs="Times New Roman"/>
      <w:sz w:val="16"/>
      <w:szCs w:val="16"/>
    </w:rPr>
  </w:style>
  <w:style w:type="character" w:customStyle="1" w:styleId="PlainTextChar1">
    <w:name w:val="Plain Text Char1"/>
    <w:basedOn w:val="DefaultParagraphFont"/>
    <w:uiPriority w:val="99"/>
    <w:rsid w:val="003467E5"/>
    <w:rPr>
      <w:rFonts w:ascii="Consolas" w:hAnsi="Consolas" w:cs="Consolas"/>
      <w:sz w:val="21"/>
      <w:szCs w:val="21"/>
    </w:rPr>
  </w:style>
  <w:style w:type="paragraph" w:customStyle="1" w:styleId="Tagline0">
    <w:name w:val="Tagline"/>
    <w:basedOn w:val="Normal"/>
    <w:link w:val="TaglineChar"/>
    <w:qFormat/>
    <w:rsid w:val="003467E5"/>
    <w:pPr>
      <w:spacing w:after="0" w:line="256" w:lineRule="auto"/>
    </w:pPr>
    <w:rPr>
      <w:b/>
      <w:sz w:val="26"/>
    </w:rPr>
  </w:style>
  <w:style w:type="character" w:customStyle="1" w:styleId="FontStyle39">
    <w:name w:val="Font Style39"/>
    <w:uiPriority w:val="99"/>
    <w:rsid w:val="003467E5"/>
    <w:rPr>
      <w:rFonts w:ascii="Constantia" w:hAnsi="Constantia" w:cs="Constantia"/>
      <w:b/>
      <w:bCs/>
      <w:sz w:val="18"/>
      <w:szCs w:val="18"/>
    </w:rPr>
  </w:style>
  <w:style w:type="character" w:customStyle="1" w:styleId="hidden">
    <w:name w:val="hidden"/>
    <w:basedOn w:val="DefaultParagraphFont"/>
    <w:uiPriority w:val="99"/>
    <w:rsid w:val="003467E5"/>
  </w:style>
  <w:style w:type="paragraph" w:customStyle="1" w:styleId="StyleHeading3BlockLatinBodyCalibri">
    <w:name w:val="Style Heading 3Block + (Latin) +Body (Calibri)"/>
    <w:basedOn w:val="Heading3"/>
    <w:rsid w:val="003467E5"/>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3467E5"/>
    <w:pPr>
      <w:spacing w:before="200" w:line="240" w:lineRule="auto"/>
    </w:pPr>
    <w:rPr>
      <w:bCs w:val="0"/>
    </w:rPr>
  </w:style>
  <w:style w:type="character" w:customStyle="1" w:styleId="StyleStyleBoldUnderlineIntenseEmphasisUnderlineStyleapple-s1">
    <w:name w:val="Style Style Bold UnderlineIntense EmphasisUnderlineStyleapple-s...1"/>
    <w:basedOn w:val="DefaultParagraphFont"/>
    <w:rsid w:val="003467E5"/>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467E5"/>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3467E5"/>
    <w:rPr>
      <w:rFonts w:ascii="Garamond" w:hAnsi="Garamond"/>
      <w:iCs/>
      <w:color w:val="auto"/>
      <w:spacing w:val="0"/>
      <w:sz w:val="22"/>
      <w:u w:val="single"/>
      <w:bdr w:val="none" w:sz="0" w:space="0" w:color="auto"/>
    </w:rPr>
  </w:style>
  <w:style w:type="character" w:customStyle="1" w:styleId="arial11">
    <w:name w:val="arial_11"/>
    <w:basedOn w:val="DefaultParagraphFont"/>
    <w:rsid w:val="003467E5"/>
  </w:style>
  <w:style w:type="character" w:customStyle="1" w:styleId="dropcap">
    <w:name w:val="dropcap"/>
    <w:basedOn w:val="DefaultParagraphFont"/>
    <w:rsid w:val="003467E5"/>
  </w:style>
  <w:style w:type="character" w:customStyle="1" w:styleId="articleauthor">
    <w:name w:val="articleauthor"/>
    <w:basedOn w:val="DefaultParagraphFont"/>
    <w:rsid w:val="003467E5"/>
  </w:style>
  <w:style w:type="character" w:customStyle="1" w:styleId="article-date">
    <w:name w:val="article-date"/>
    <w:basedOn w:val="DefaultParagraphFont"/>
    <w:rsid w:val="003467E5"/>
  </w:style>
  <w:style w:type="paragraph" w:customStyle="1" w:styleId="bodytext4">
    <w:name w:val="bodytext"/>
    <w:basedOn w:val="Normal"/>
    <w:qFormat/>
    <w:rsid w:val="003467E5"/>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3467E5"/>
  </w:style>
  <w:style w:type="character" w:customStyle="1" w:styleId="bodysubtoc">
    <w:name w:val="bodysubtoc"/>
    <w:basedOn w:val="DefaultParagraphFont"/>
    <w:rsid w:val="003467E5"/>
  </w:style>
  <w:style w:type="character" w:customStyle="1" w:styleId="lefttitlesmaller">
    <w:name w:val="lefttitlesmaller"/>
    <w:basedOn w:val="DefaultParagraphFont"/>
    <w:rsid w:val="003467E5"/>
  </w:style>
  <w:style w:type="character" w:customStyle="1" w:styleId="mb">
    <w:name w:val="mb"/>
    <w:basedOn w:val="DefaultParagraphFont"/>
    <w:rsid w:val="003467E5"/>
  </w:style>
  <w:style w:type="character" w:customStyle="1" w:styleId="fn">
    <w:name w:val="fn"/>
    <w:basedOn w:val="DefaultParagraphFont"/>
    <w:rsid w:val="003467E5"/>
  </w:style>
  <w:style w:type="character" w:customStyle="1" w:styleId="smallcaps">
    <w:name w:val="smallcaps"/>
    <w:basedOn w:val="DefaultParagraphFont"/>
    <w:rsid w:val="003467E5"/>
  </w:style>
  <w:style w:type="character" w:customStyle="1" w:styleId="field-content">
    <w:name w:val="field-content"/>
    <w:basedOn w:val="DefaultParagraphFont"/>
    <w:rsid w:val="003467E5"/>
  </w:style>
  <w:style w:type="character" w:customStyle="1" w:styleId="submitted">
    <w:name w:val="submitted"/>
    <w:basedOn w:val="DefaultParagraphFont"/>
    <w:rsid w:val="003467E5"/>
  </w:style>
  <w:style w:type="character" w:customStyle="1" w:styleId="submitted-date">
    <w:name w:val="submitted-date"/>
    <w:basedOn w:val="DefaultParagraphFont"/>
    <w:rsid w:val="003467E5"/>
  </w:style>
  <w:style w:type="character" w:customStyle="1" w:styleId="submitted-time">
    <w:name w:val="submitted-time"/>
    <w:basedOn w:val="DefaultParagraphFont"/>
    <w:rsid w:val="003467E5"/>
  </w:style>
  <w:style w:type="paragraph" w:customStyle="1" w:styleId="date-comments">
    <w:name w:val="date-comments"/>
    <w:basedOn w:val="Normal"/>
    <w:qFormat/>
    <w:rsid w:val="003467E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3467E5"/>
    <w:pPr>
      <w:spacing w:line="181" w:lineRule="atLeast"/>
    </w:pPr>
    <w:rPr>
      <w:rFonts w:ascii="Sabon LT Std" w:eastAsia="MS Mincho" w:hAnsi="Sabon LT Std"/>
      <w:color w:val="auto"/>
      <w:sz w:val="22"/>
    </w:rPr>
  </w:style>
  <w:style w:type="character" w:customStyle="1" w:styleId="A2">
    <w:name w:val="A2"/>
    <w:uiPriority w:val="99"/>
    <w:rsid w:val="003467E5"/>
    <w:rPr>
      <w:rFonts w:cs="Sabon LT Std"/>
      <w:color w:val="000000"/>
      <w:sz w:val="15"/>
      <w:szCs w:val="15"/>
    </w:rPr>
  </w:style>
  <w:style w:type="paragraph" w:customStyle="1" w:styleId="Pa15">
    <w:name w:val="Pa15"/>
    <w:basedOn w:val="Default"/>
    <w:next w:val="Default"/>
    <w:qFormat/>
    <w:rsid w:val="003467E5"/>
    <w:pPr>
      <w:spacing w:line="241" w:lineRule="atLeast"/>
    </w:pPr>
    <w:rPr>
      <w:rFonts w:ascii="Sabon LT Std" w:eastAsia="MS Mincho" w:hAnsi="Sabon LT Std"/>
      <w:color w:val="auto"/>
      <w:sz w:val="22"/>
    </w:rPr>
  </w:style>
  <w:style w:type="character" w:customStyle="1" w:styleId="searchword">
    <w:name w:val="searchword"/>
    <w:basedOn w:val="DefaultParagraphFont"/>
    <w:rsid w:val="003467E5"/>
  </w:style>
  <w:style w:type="character" w:customStyle="1" w:styleId="meta-prep">
    <w:name w:val="meta-prep"/>
    <w:basedOn w:val="DefaultParagraphFont"/>
    <w:rsid w:val="003467E5"/>
  </w:style>
  <w:style w:type="character" w:customStyle="1" w:styleId="entry-date">
    <w:name w:val="entry-date"/>
    <w:basedOn w:val="DefaultParagraphFont"/>
    <w:rsid w:val="003467E5"/>
  </w:style>
  <w:style w:type="paragraph" w:customStyle="1" w:styleId="Header10">
    <w:name w:val="Header1"/>
    <w:aliases w:val="Header Char Char Char Char Char Char Char Cha,Char Char Char Cha"/>
    <w:basedOn w:val="Normal"/>
    <w:qFormat/>
    <w:rsid w:val="003467E5"/>
    <w:pPr>
      <w:spacing w:before="100" w:beforeAutospacing="1" w:after="100" w:afterAutospacing="1" w:line="240" w:lineRule="auto"/>
    </w:pPr>
    <w:rPr>
      <w:rFonts w:eastAsia="Times New Roman"/>
    </w:rPr>
  </w:style>
  <w:style w:type="character" w:customStyle="1" w:styleId="Date1">
    <w:name w:val="Date1"/>
    <w:basedOn w:val="DefaultParagraphFont"/>
    <w:rsid w:val="003467E5"/>
  </w:style>
  <w:style w:type="character" w:customStyle="1" w:styleId="CiteReal">
    <w:name w:val="CiteReal"/>
    <w:uiPriority w:val="1"/>
    <w:qFormat/>
    <w:rsid w:val="003467E5"/>
    <w:rPr>
      <w:rFonts w:ascii="Arial" w:hAnsi="Arial"/>
      <w:b/>
      <w:sz w:val="24"/>
      <w:u w:val="single"/>
    </w:rPr>
  </w:style>
  <w:style w:type="character" w:customStyle="1" w:styleId="articletitle">
    <w:name w:val="articletitle"/>
    <w:rsid w:val="003467E5"/>
    <w:rPr>
      <w:rFonts w:cs="Times New Roman"/>
    </w:rPr>
  </w:style>
  <w:style w:type="character" w:customStyle="1" w:styleId="6pointChar">
    <w:name w:val="6 point Char"/>
    <w:rsid w:val="003467E5"/>
    <w:rPr>
      <w:rFonts w:cs="Times New Roman"/>
      <w:sz w:val="12"/>
      <w:lang w:val="en-US" w:eastAsia="en-US"/>
    </w:rPr>
  </w:style>
  <w:style w:type="character" w:customStyle="1" w:styleId="StyleThickunderline">
    <w:name w:val="Style Thick underline"/>
    <w:qFormat/>
    <w:rsid w:val="003467E5"/>
    <w:rPr>
      <w:u w:val="thick"/>
    </w:rPr>
  </w:style>
  <w:style w:type="character" w:customStyle="1" w:styleId="UnderlineTextChar">
    <w:name w:val="Underline Text Char"/>
    <w:link w:val="UnderlineText"/>
    <w:rsid w:val="003467E5"/>
    <w:rPr>
      <w:u w:val="single"/>
    </w:rPr>
  </w:style>
  <w:style w:type="character" w:customStyle="1" w:styleId="SmallText0">
    <w:name w:val="SmallText"/>
    <w:rsid w:val="003467E5"/>
    <w:rPr>
      <w:color w:val="000000"/>
    </w:rPr>
  </w:style>
  <w:style w:type="paragraph" w:customStyle="1" w:styleId="HeadingsBase">
    <w:name w:val="Headings Base"/>
    <w:basedOn w:val="Normal"/>
    <w:link w:val="HeadingsBaseChar"/>
    <w:qFormat/>
    <w:rsid w:val="003467E5"/>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3467E5"/>
    <w:rPr>
      <w:rFonts w:ascii="Calibri" w:eastAsia="Times New Roman" w:hAnsi="Calibri" w:cs="Calibri"/>
      <w:b/>
      <w:kern w:val="32"/>
      <w:sz w:val="32"/>
      <w:szCs w:val="20"/>
    </w:rPr>
  </w:style>
  <w:style w:type="character" w:customStyle="1" w:styleId="underline3">
    <w:name w:val="underline3"/>
    <w:basedOn w:val="underline20"/>
    <w:rsid w:val="003467E5"/>
    <w:rPr>
      <w:u w:val="single"/>
      <w:bdr w:val="none" w:sz="0" w:space="0" w:color="auto"/>
      <w:shd w:val="clear" w:color="auto" w:fill="FFFF00"/>
    </w:rPr>
  </w:style>
  <w:style w:type="paragraph" w:customStyle="1" w:styleId="HeadingFake">
    <w:name w:val="Heading Fake"/>
    <w:basedOn w:val="Heading3"/>
    <w:qFormat/>
    <w:rsid w:val="003467E5"/>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3467E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3467E5"/>
  </w:style>
  <w:style w:type="paragraph" w:customStyle="1" w:styleId="SchoolWorksCited">
    <w:name w:val="School Works Cited"/>
    <w:basedOn w:val="SchoolPaper"/>
    <w:qFormat/>
    <w:rsid w:val="003467E5"/>
  </w:style>
  <w:style w:type="paragraph" w:customStyle="1" w:styleId="BlockQuote">
    <w:name w:val="Block Quote"/>
    <w:basedOn w:val="Normal"/>
    <w:qFormat/>
    <w:rsid w:val="003467E5"/>
    <w:pPr>
      <w:spacing w:after="0" w:line="240" w:lineRule="auto"/>
      <w:ind w:left="720" w:right="720"/>
    </w:pPr>
    <w:rPr>
      <w:rFonts w:eastAsia="Times New Roman"/>
      <w:kern w:val="32"/>
      <w:szCs w:val="20"/>
    </w:rPr>
  </w:style>
  <w:style w:type="character" w:customStyle="1" w:styleId="menu">
    <w:name w:val="menu"/>
    <w:basedOn w:val="DefaultParagraphFont"/>
    <w:rsid w:val="003467E5"/>
  </w:style>
  <w:style w:type="paragraph" w:customStyle="1" w:styleId="PaperBody">
    <w:name w:val="Paper Body"/>
    <w:basedOn w:val="Normal"/>
    <w:qFormat/>
    <w:rsid w:val="003467E5"/>
    <w:pPr>
      <w:spacing w:after="0" w:line="480" w:lineRule="auto"/>
      <w:ind w:firstLine="720"/>
    </w:pPr>
    <w:rPr>
      <w:rFonts w:eastAsia="Times New Roman"/>
      <w:kern w:val="32"/>
    </w:rPr>
  </w:style>
  <w:style w:type="paragraph" w:customStyle="1" w:styleId="PaperCitation">
    <w:name w:val="Paper Citation"/>
    <w:basedOn w:val="Normal"/>
    <w:qFormat/>
    <w:rsid w:val="003467E5"/>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3467E5"/>
    <w:rPr>
      <w:rFonts w:ascii="Calibri" w:eastAsia="Calibri" w:hAnsi="Calibri" w:cs="Calibri"/>
      <w:b/>
      <w:bCs/>
      <w:color w:val="000000"/>
      <w:sz w:val="32"/>
      <w:u w:val="single"/>
    </w:rPr>
  </w:style>
  <w:style w:type="paragraph" w:customStyle="1" w:styleId="WW-Default">
    <w:name w:val="WW-Default"/>
    <w:qFormat/>
    <w:rsid w:val="003467E5"/>
    <w:pPr>
      <w:suppressAutoHyphens/>
    </w:pPr>
    <w:rPr>
      <w:rFonts w:ascii="Georgia" w:eastAsia="Calibri" w:hAnsi="Georgia" w:cs="Calibri"/>
      <w:sz w:val="22"/>
      <w:szCs w:val="22"/>
      <w:lang w:eastAsia="ar-SA"/>
    </w:rPr>
  </w:style>
  <w:style w:type="paragraph" w:customStyle="1" w:styleId="Standard">
    <w:name w:val="Standard"/>
    <w:qFormat/>
    <w:rsid w:val="003467E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3467E5"/>
  </w:style>
  <w:style w:type="character" w:customStyle="1" w:styleId="A-Underlining">
    <w:name w:val="A-Underlining"/>
    <w:basedOn w:val="DefaultParagraphFont"/>
    <w:rsid w:val="003467E5"/>
    <w:rPr>
      <w:rFonts w:ascii="Garamond" w:hAnsi="Garamond"/>
      <w:color w:val="auto"/>
      <w:sz w:val="24"/>
      <w:u w:val="single"/>
    </w:rPr>
  </w:style>
  <w:style w:type="paragraph" w:customStyle="1" w:styleId="B-TagCite">
    <w:name w:val="B-TagCite"/>
    <w:qFormat/>
    <w:rsid w:val="003467E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3467E5"/>
    <w:rPr>
      <w:rFonts w:ascii="Times New Roman" w:eastAsia="Times New Roman" w:hAnsi="Times New Roman" w:cs="Times New Roman"/>
      <w:b/>
      <w:szCs w:val="20"/>
    </w:rPr>
  </w:style>
  <w:style w:type="character" w:customStyle="1" w:styleId="StyleUnderlineBold">
    <w:name w:val="Style Underline + Bold"/>
    <w:rsid w:val="003467E5"/>
    <w:rPr>
      <w:b/>
      <w:bCs/>
      <w:u w:val="single"/>
    </w:rPr>
  </w:style>
  <w:style w:type="character" w:customStyle="1" w:styleId="smallChar0">
    <w:name w:val="small Char"/>
    <w:rsid w:val="003467E5"/>
    <w:rPr>
      <w:rFonts w:eastAsia="Calibri"/>
      <w:sz w:val="16"/>
      <w:szCs w:val="22"/>
      <w:lang w:val="en-US" w:eastAsia="en-US" w:bidi="ar-SA"/>
    </w:rPr>
  </w:style>
  <w:style w:type="character" w:customStyle="1" w:styleId="Underline-Highlighted">
    <w:name w:val="Underline-Highlighted"/>
    <w:uiPriority w:val="1"/>
    <w:qFormat/>
    <w:rsid w:val="003467E5"/>
    <w:rPr>
      <w:rFonts w:ascii="Cambria" w:hAnsi="Cambria"/>
      <w:sz w:val="24"/>
      <w:u w:val="single"/>
      <w:bdr w:val="none" w:sz="0" w:space="0" w:color="auto"/>
      <w:shd w:val="clear" w:color="auto" w:fill="99FF66"/>
    </w:rPr>
  </w:style>
  <w:style w:type="character" w:customStyle="1" w:styleId="newsmain">
    <w:name w:val="news_main"/>
    <w:basedOn w:val="DefaultParagraphFont"/>
    <w:rsid w:val="003467E5"/>
  </w:style>
  <w:style w:type="character" w:customStyle="1" w:styleId="UnderlinedTextCharChar">
    <w:name w:val="Underlined Text Char Char"/>
    <w:basedOn w:val="DefaultParagraphFont"/>
    <w:rsid w:val="003467E5"/>
    <w:rPr>
      <w:rFonts w:cs="Arial"/>
      <w:bCs/>
      <w:noProof w:val="0"/>
      <w:szCs w:val="26"/>
      <w:u w:val="single"/>
      <w:lang w:val="en-US" w:eastAsia="en-US" w:bidi="ar-SA"/>
    </w:rPr>
  </w:style>
  <w:style w:type="character" w:customStyle="1" w:styleId="il">
    <w:name w:val="il"/>
    <w:rsid w:val="003467E5"/>
  </w:style>
  <w:style w:type="character" w:customStyle="1" w:styleId="BodyText10">
    <w:name w:val="Body Text1"/>
    <w:rsid w:val="003467E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3467E5"/>
  </w:style>
  <w:style w:type="paragraph" w:customStyle="1" w:styleId="10ptfont">
    <w:name w:val="10pt font"/>
    <w:basedOn w:val="Normal"/>
    <w:link w:val="10ptfontChar"/>
    <w:autoRedefine/>
    <w:rsid w:val="003467E5"/>
    <w:pPr>
      <w:spacing w:after="0" w:line="240" w:lineRule="auto"/>
    </w:pPr>
    <w:rPr>
      <w:rFonts w:eastAsia="Times New Roman"/>
    </w:rPr>
  </w:style>
  <w:style w:type="character" w:customStyle="1" w:styleId="10ptfontChar">
    <w:name w:val="10pt font Char"/>
    <w:link w:val="10ptfont"/>
    <w:rsid w:val="003467E5"/>
    <w:rPr>
      <w:rFonts w:ascii="Calibri" w:eastAsia="Times New Roman" w:hAnsi="Calibri" w:cs="Calibri"/>
      <w:sz w:val="16"/>
    </w:rPr>
  </w:style>
  <w:style w:type="character" w:customStyle="1" w:styleId="HIGHLIGHT0">
    <w:name w:val="HIGHLIGHT"/>
    <w:uiPriority w:val="1"/>
    <w:rsid w:val="003467E5"/>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3467E5"/>
    <w:rPr>
      <w:rFonts w:ascii="Georgia" w:eastAsia="Calibri" w:hAnsi="Georgia"/>
      <w:iCs/>
      <w:sz w:val="16"/>
    </w:rPr>
  </w:style>
  <w:style w:type="paragraph" w:customStyle="1" w:styleId="Shrink8">
    <w:name w:val="Shrink8"/>
    <w:basedOn w:val="Normal"/>
    <w:qFormat/>
    <w:rsid w:val="003467E5"/>
    <w:pPr>
      <w:spacing w:after="0" w:line="240" w:lineRule="auto"/>
    </w:pPr>
    <w:rPr>
      <w:rFonts w:eastAsia="Cambria"/>
    </w:rPr>
  </w:style>
  <w:style w:type="character" w:customStyle="1" w:styleId="StyleUnderlineCharChar9pt">
    <w:name w:val="Style Underline Char Char + 9 pt"/>
    <w:rsid w:val="003467E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467E5"/>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467E5"/>
    <w:pPr>
      <w:suppressAutoHyphens/>
      <w:spacing w:before="280" w:after="280" w:line="240" w:lineRule="auto"/>
    </w:pPr>
    <w:rPr>
      <w:color w:val="000000"/>
    </w:rPr>
  </w:style>
  <w:style w:type="character" w:customStyle="1" w:styleId="StyleIntenseReferenceGaramond">
    <w:name w:val="Style Intense Reference + Garamond"/>
    <w:rsid w:val="003467E5"/>
    <w:rPr>
      <w:rFonts w:ascii="Garamond" w:hAnsi="Garamond"/>
      <w:bCs/>
      <w:color w:val="auto"/>
      <w:spacing w:val="5"/>
      <w:sz w:val="20"/>
      <w:u w:val="single"/>
    </w:rPr>
  </w:style>
  <w:style w:type="character" w:customStyle="1" w:styleId="StyleIntenseReferenceGaramondBold">
    <w:name w:val="Style Intense Reference + Garamond Bold"/>
    <w:rsid w:val="003467E5"/>
    <w:rPr>
      <w:rFonts w:ascii="Garamond" w:hAnsi="Garamond"/>
      <w:b/>
      <w:bCs/>
      <w:color w:val="auto"/>
      <w:spacing w:val="5"/>
      <w:sz w:val="20"/>
      <w:u w:val="single"/>
    </w:rPr>
  </w:style>
  <w:style w:type="character" w:customStyle="1" w:styleId="detailtitle">
    <w:name w:val="detailtitle"/>
    <w:basedOn w:val="DefaultParagraphFont"/>
    <w:rsid w:val="003467E5"/>
  </w:style>
  <w:style w:type="character" w:customStyle="1" w:styleId="a">
    <w:name w:val="a"/>
    <w:basedOn w:val="DefaultParagraphFont"/>
    <w:rsid w:val="003467E5"/>
  </w:style>
  <w:style w:type="character" w:customStyle="1" w:styleId="newstime">
    <w:name w:val="newstime"/>
    <w:basedOn w:val="DefaultParagraphFont"/>
    <w:rsid w:val="003467E5"/>
  </w:style>
  <w:style w:type="character" w:customStyle="1" w:styleId="IntenseReference1">
    <w:name w:val="Intense Reference1"/>
    <w:qFormat/>
    <w:rsid w:val="003467E5"/>
    <w:rPr>
      <w:rFonts w:ascii="Arial" w:hAnsi="Arial"/>
      <w:bCs/>
      <w:color w:val="auto"/>
      <w:spacing w:val="5"/>
      <w:sz w:val="20"/>
      <w:u w:val="thick"/>
    </w:rPr>
  </w:style>
  <w:style w:type="character" w:customStyle="1" w:styleId="TagChar3">
    <w:name w:val="Tag Char3"/>
    <w:rsid w:val="003467E5"/>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3467E5"/>
    <w:rPr>
      <w:rFonts w:ascii="Garamond" w:hAnsi="Garamond"/>
      <w:b/>
      <w:sz w:val="24"/>
      <w:szCs w:val="26"/>
      <w:bdr w:val="none" w:sz="0" w:space="0" w:color="auto"/>
      <w:shd w:val="clear" w:color="auto" w:fill="FFFF00"/>
    </w:rPr>
  </w:style>
  <w:style w:type="character" w:customStyle="1" w:styleId="texto1">
    <w:name w:val="texto1"/>
    <w:basedOn w:val="DefaultParagraphFont"/>
    <w:rsid w:val="003467E5"/>
  </w:style>
  <w:style w:type="character" w:customStyle="1" w:styleId="ilad1">
    <w:name w:val="il_ad1"/>
    <w:rsid w:val="003467E5"/>
    <w:rPr>
      <w:vanish/>
      <w:webHidden w:val="0"/>
      <w:color w:val="000000"/>
      <w:u w:val="single"/>
      <w:specVanish/>
    </w:rPr>
  </w:style>
  <w:style w:type="character" w:customStyle="1" w:styleId="ThickUnderlineCharChar">
    <w:name w:val="Thick Underline Char Char"/>
    <w:rsid w:val="003467E5"/>
    <w:rPr>
      <w:sz w:val="24"/>
      <w:szCs w:val="24"/>
      <w:u w:val="thick"/>
      <w:lang w:val="en-US" w:eastAsia="en-US" w:bidi="ar-SA"/>
    </w:rPr>
  </w:style>
  <w:style w:type="character" w:customStyle="1" w:styleId="Underline21">
    <w:name w:val="Underline 2"/>
    <w:basedOn w:val="DefaultParagraphFont"/>
    <w:uiPriority w:val="1"/>
    <w:qFormat/>
    <w:rsid w:val="003467E5"/>
    <w:rPr>
      <w:b/>
      <w:u w:val="single"/>
    </w:rPr>
  </w:style>
  <w:style w:type="paragraph" w:customStyle="1" w:styleId="first">
    <w:name w:val="first"/>
    <w:basedOn w:val="Normal"/>
    <w:qFormat/>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3467E5"/>
  </w:style>
  <w:style w:type="character" w:customStyle="1" w:styleId="oneclick-link">
    <w:name w:val="oneclick-link"/>
    <w:basedOn w:val="DefaultParagraphFont"/>
    <w:rsid w:val="003467E5"/>
  </w:style>
  <w:style w:type="paragraph" w:customStyle="1" w:styleId="StyleHeading4TagsmalltextBigcardbodyNormalTagNotBold">
    <w:name w:val="Style Heading 4Tagsmall textBig cardbodyNormal Tag + Not Bold"/>
    <w:basedOn w:val="Heading4"/>
    <w:next w:val="loose"/>
    <w:qFormat/>
    <w:rsid w:val="003467E5"/>
    <w:pPr>
      <w:spacing w:before="200" w:line="240" w:lineRule="auto"/>
    </w:pPr>
    <w:rPr>
      <w:iCs/>
    </w:rPr>
  </w:style>
  <w:style w:type="character" w:styleId="HTMLTypewriter">
    <w:name w:val="HTML Typewriter"/>
    <w:basedOn w:val="DefaultParagraphFont"/>
    <w:unhideWhenUsed/>
    <w:rsid w:val="003467E5"/>
    <w:rPr>
      <w:rFonts w:ascii="Consolas" w:hAnsi="Consolas" w:cs="Consolas"/>
      <w:sz w:val="20"/>
      <w:szCs w:val="20"/>
    </w:rPr>
  </w:style>
  <w:style w:type="character" w:customStyle="1" w:styleId="EndnoteTextChar">
    <w:name w:val="Endnote Text Char"/>
    <w:basedOn w:val="DefaultParagraphFont"/>
    <w:locked/>
    <w:rsid w:val="003467E5"/>
  </w:style>
  <w:style w:type="character" w:customStyle="1" w:styleId="BodyTextFirstIndentChar">
    <w:name w:val="Body Text First Indent Char"/>
    <w:basedOn w:val="Heading8Char"/>
    <w:locked/>
    <w:rsid w:val="003467E5"/>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3467E5"/>
  </w:style>
  <w:style w:type="character" w:customStyle="1" w:styleId="BlockHeadingsCharCharChar">
    <w:name w:val="Block Headings Char Char Char"/>
    <w:locked/>
    <w:rsid w:val="003467E5"/>
  </w:style>
  <w:style w:type="paragraph" w:customStyle="1" w:styleId="BlockHeadingsCharChar">
    <w:name w:val="Block Headings Char Char"/>
    <w:basedOn w:val="Normal"/>
    <w:qFormat/>
    <w:rsid w:val="003467E5"/>
    <w:pPr>
      <w:spacing w:after="0" w:line="240" w:lineRule="auto"/>
    </w:pPr>
  </w:style>
  <w:style w:type="character" w:customStyle="1" w:styleId="CitesCharCharCharChar">
    <w:name w:val="Cites Char Char Char Char"/>
    <w:locked/>
    <w:rsid w:val="003467E5"/>
  </w:style>
  <w:style w:type="character" w:customStyle="1" w:styleId="TagsChar1CharChar">
    <w:name w:val="Tags Char1 Char Char"/>
    <w:locked/>
    <w:rsid w:val="003467E5"/>
  </w:style>
  <w:style w:type="paragraph" w:customStyle="1" w:styleId="TagsChar1Char">
    <w:name w:val="Tags Char1 Char"/>
    <w:basedOn w:val="Normal"/>
    <w:qFormat/>
    <w:rsid w:val="003467E5"/>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467E5"/>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467E5"/>
    <w:pPr>
      <w:spacing w:after="0" w:line="240" w:lineRule="auto"/>
    </w:pPr>
  </w:style>
  <w:style w:type="character" w:customStyle="1" w:styleId="CardsFont6ptCharCharChar">
    <w:name w:val="Cards + Font: 6 pt Char Char Char"/>
    <w:locked/>
    <w:rsid w:val="003467E5"/>
  </w:style>
  <w:style w:type="character" w:customStyle="1" w:styleId="blocktitleChar">
    <w:name w:val="block title Char"/>
    <w:locked/>
    <w:rsid w:val="003467E5"/>
  </w:style>
  <w:style w:type="character" w:customStyle="1" w:styleId="Cards1Char">
    <w:name w:val="Cards1 Char"/>
    <w:locked/>
    <w:rsid w:val="003467E5"/>
  </w:style>
  <w:style w:type="paragraph" w:customStyle="1" w:styleId="Cards1">
    <w:name w:val="Cards1"/>
    <w:basedOn w:val="Normal"/>
    <w:qFormat/>
    <w:rsid w:val="003467E5"/>
    <w:pPr>
      <w:spacing w:after="0" w:line="240" w:lineRule="auto"/>
    </w:pPr>
  </w:style>
  <w:style w:type="character" w:customStyle="1" w:styleId="CardsUnderlineChar">
    <w:name w:val="Cards + Underline Char"/>
    <w:locked/>
    <w:rsid w:val="003467E5"/>
  </w:style>
  <w:style w:type="paragraph" w:customStyle="1" w:styleId="CardsUnderline">
    <w:name w:val="Cards + Underline"/>
    <w:basedOn w:val="Normal"/>
    <w:next w:val="Style3"/>
    <w:qFormat/>
    <w:rsid w:val="003467E5"/>
    <w:pPr>
      <w:spacing w:after="0" w:line="240" w:lineRule="auto"/>
    </w:pPr>
  </w:style>
  <w:style w:type="paragraph" w:customStyle="1" w:styleId="StyleNormalWebNormalWebChar1CharNormalWebCharCharC">
    <w:name w:val="Style Normal (Web)Normal (Web) Char1 CharNormal (Web) Char Char C..."/>
    <w:basedOn w:val="Title"/>
    <w:qFormat/>
    <w:rsid w:val="003467E5"/>
    <w:pPr>
      <w:pBdr>
        <w:bottom w:val="none" w:sz="0" w:space="0" w:color="auto"/>
      </w:pBdr>
      <w:spacing w:after="0"/>
      <w:contextualSpacing w:val="0"/>
    </w:pPr>
    <w:rPr>
      <w:rFonts w:ascii="Georgia" w:hAnsi="Georgia"/>
      <w:bCs w:val="0"/>
      <w:u w:val="none"/>
    </w:rPr>
  </w:style>
  <w:style w:type="paragraph" w:customStyle="1" w:styleId="Reference">
    <w:name w:val="Reference"/>
    <w:qFormat/>
    <w:rsid w:val="003467E5"/>
    <w:pPr>
      <w:spacing w:after="200" w:line="276" w:lineRule="auto"/>
    </w:pPr>
    <w:rPr>
      <w:rFonts w:eastAsiaTheme="minorHAnsi"/>
      <w:sz w:val="22"/>
      <w:szCs w:val="22"/>
    </w:rPr>
  </w:style>
  <w:style w:type="character" w:customStyle="1" w:styleId="Debate-CardSmalltextF2Char">
    <w:name w:val="Debate- Card Small text F2 Char"/>
    <w:locked/>
    <w:rsid w:val="003467E5"/>
  </w:style>
  <w:style w:type="paragraph" w:customStyle="1" w:styleId="Debate-CardSmalltextF2">
    <w:name w:val="Debate- Card Small text F2"/>
    <w:basedOn w:val="Normal"/>
    <w:next w:val="Normal"/>
    <w:qFormat/>
    <w:rsid w:val="003467E5"/>
    <w:pPr>
      <w:spacing w:after="0" w:line="240" w:lineRule="auto"/>
    </w:pPr>
  </w:style>
  <w:style w:type="paragraph" w:customStyle="1" w:styleId="StyleHeading2Heading2Char2CharHeading2Char1CharCharHead">
    <w:name w:val="Style Heading 2Heading 2 Char2 CharHeading 2 Char1 Char CharHead..."/>
    <w:basedOn w:val="Heading2"/>
    <w:qFormat/>
    <w:rsid w:val="003467E5"/>
    <w:pPr>
      <w:spacing w:before="480" w:line="240" w:lineRule="auto"/>
    </w:pPr>
  </w:style>
  <w:style w:type="paragraph" w:customStyle="1" w:styleId="Blocktitle0">
    <w:name w:val="Block title"/>
    <w:basedOn w:val="Heading1"/>
    <w:next w:val="Debate-EmphasizedText-F5"/>
    <w:autoRedefine/>
    <w:qFormat/>
    <w:rsid w:val="003467E5"/>
    <w:pPr>
      <w:spacing w:before="480" w:line="240" w:lineRule="auto"/>
    </w:pPr>
  </w:style>
  <w:style w:type="paragraph" w:customStyle="1" w:styleId="BlockHeading1">
    <w:name w:val="Block Heading 1"/>
    <w:basedOn w:val="Normal"/>
    <w:qFormat/>
    <w:rsid w:val="003467E5"/>
    <w:pPr>
      <w:spacing w:after="0" w:line="240" w:lineRule="auto"/>
    </w:pPr>
  </w:style>
  <w:style w:type="paragraph" w:customStyle="1" w:styleId="RepeatBlockHeading">
    <w:name w:val="Repeat Block Heading"/>
    <w:basedOn w:val="Normal"/>
    <w:next w:val="Underlining"/>
    <w:qFormat/>
    <w:rsid w:val="003467E5"/>
    <w:pPr>
      <w:spacing w:after="0" w:line="240" w:lineRule="auto"/>
    </w:pPr>
  </w:style>
  <w:style w:type="character" w:customStyle="1" w:styleId="CardTagChar">
    <w:name w:val="Card Tag Char"/>
    <w:locked/>
    <w:rsid w:val="003467E5"/>
  </w:style>
  <w:style w:type="paragraph" w:customStyle="1" w:styleId="CardTag">
    <w:name w:val="Card Tag"/>
    <w:next w:val="CardNotUnderlined"/>
    <w:qFormat/>
    <w:rsid w:val="003467E5"/>
    <w:pPr>
      <w:spacing w:after="200" w:line="276" w:lineRule="auto"/>
    </w:pPr>
    <w:rPr>
      <w:rFonts w:eastAsiaTheme="minorHAnsi"/>
      <w:sz w:val="22"/>
      <w:szCs w:val="22"/>
    </w:rPr>
  </w:style>
  <w:style w:type="paragraph" w:customStyle="1" w:styleId="textsmall">
    <w:name w:val="textsmall"/>
    <w:basedOn w:val="Normal"/>
    <w:next w:val="MicroText0"/>
    <w:qFormat/>
    <w:rsid w:val="003467E5"/>
    <w:pPr>
      <w:spacing w:after="0" w:line="240" w:lineRule="auto"/>
    </w:pPr>
  </w:style>
  <w:style w:type="paragraph" w:customStyle="1" w:styleId="SmallCite">
    <w:name w:val="Small Cite"/>
    <w:basedOn w:val="Normal"/>
    <w:next w:val="BlockHeading1"/>
    <w:qFormat/>
    <w:rsid w:val="003467E5"/>
    <w:pPr>
      <w:spacing w:after="0" w:line="240" w:lineRule="auto"/>
    </w:pPr>
  </w:style>
  <w:style w:type="paragraph" w:customStyle="1" w:styleId="links1">
    <w:name w:val="links1"/>
    <w:basedOn w:val="Normal"/>
    <w:qFormat/>
    <w:rsid w:val="003467E5"/>
    <w:pPr>
      <w:spacing w:after="0" w:line="240" w:lineRule="auto"/>
    </w:pPr>
  </w:style>
  <w:style w:type="paragraph" w:customStyle="1" w:styleId="endtext">
    <w:name w:val="endtext"/>
    <w:basedOn w:val="Normal"/>
    <w:next w:val="CardTag"/>
    <w:qFormat/>
    <w:rsid w:val="003467E5"/>
    <w:pPr>
      <w:spacing w:after="0" w:line="240" w:lineRule="auto"/>
    </w:pPr>
  </w:style>
  <w:style w:type="paragraph" w:customStyle="1" w:styleId="g">
    <w:name w:val="g"/>
    <w:basedOn w:val="Normal"/>
    <w:next w:val="Paste"/>
    <w:qFormat/>
    <w:rsid w:val="003467E5"/>
    <w:pPr>
      <w:spacing w:after="0" w:line="240" w:lineRule="auto"/>
    </w:pPr>
  </w:style>
  <w:style w:type="paragraph" w:customStyle="1" w:styleId="Repeatheader">
    <w:name w:val="Repeat header"/>
    <w:basedOn w:val="Normal"/>
    <w:next w:val="noindent"/>
    <w:autoRedefine/>
    <w:qFormat/>
    <w:rsid w:val="003467E5"/>
    <w:pPr>
      <w:spacing w:after="0" w:line="240" w:lineRule="auto"/>
    </w:pPr>
  </w:style>
  <w:style w:type="paragraph" w:customStyle="1" w:styleId="StyleCardNotUnderlined8pt">
    <w:name w:val="Style Card Not Underlined + 8 pt"/>
    <w:basedOn w:val="Debate-CardTextUnderlined-F3"/>
    <w:next w:val="endtext"/>
    <w:qFormat/>
    <w:rsid w:val="003467E5"/>
    <w:pPr>
      <w:spacing w:after="0"/>
      <w:contextualSpacing w:val="0"/>
    </w:pPr>
    <w:rPr>
      <w:rFonts w:cstheme="minorBidi"/>
      <w:u w:val="none"/>
    </w:rPr>
  </w:style>
  <w:style w:type="paragraph" w:customStyle="1" w:styleId="CardNotUnderlined3">
    <w:name w:val="Card Not Underlined 3"/>
    <w:basedOn w:val="Debate-CardTextUnderlined-F3"/>
    <w:qFormat/>
    <w:rsid w:val="003467E5"/>
    <w:pPr>
      <w:spacing w:after="0"/>
      <w:contextualSpacing w:val="0"/>
    </w:pPr>
    <w:rPr>
      <w:rFonts w:cstheme="minorBidi"/>
      <w:u w:val="none"/>
    </w:rPr>
  </w:style>
  <w:style w:type="paragraph" w:customStyle="1" w:styleId="CardNotUnderlinedFinal">
    <w:name w:val="Card Not Underlined Final"/>
    <w:next w:val="g"/>
    <w:qFormat/>
    <w:rsid w:val="003467E5"/>
    <w:pPr>
      <w:spacing w:after="160" w:line="259" w:lineRule="auto"/>
    </w:pPr>
    <w:rPr>
      <w:rFonts w:eastAsiaTheme="minorHAnsi"/>
      <w:sz w:val="22"/>
      <w:szCs w:val="22"/>
    </w:rPr>
  </w:style>
  <w:style w:type="paragraph" w:customStyle="1" w:styleId="Numbering">
    <w:name w:val="Numbering"/>
    <w:basedOn w:val="Normal"/>
    <w:next w:val="Normal"/>
    <w:qFormat/>
    <w:rsid w:val="003467E5"/>
    <w:pPr>
      <w:spacing w:after="0" w:line="240" w:lineRule="auto"/>
    </w:pPr>
  </w:style>
  <w:style w:type="paragraph" w:customStyle="1" w:styleId="Un-IndexedHeading">
    <w:name w:val="Un-Indexed Heading"/>
    <w:basedOn w:val="Heading1"/>
    <w:next w:val="Normal"/>
    <w:qFormat/>
    <w:rsid w:val="003467E5"/>
    <w:pPr>
      <w:spacing w:before="480" w:line="240" w:lineRule="auto"/>
    </w:pPr>
  </w:style>
  <w:style w:type="paragraph" w:customStyle="1" w:styleId="Circle">
    <w:name w:val="Circle"/>
    <w:basedOn w:val="Normal"/>
    <w:next w:val="Normal"/>
    <w:qFormat/>
    <w:rsid w:val="003467E5"/>
    <w:pPr>
      <w:spacing w:after="0" w:line="240" w:lineRule="auto"/>
    </w:pPr>
  </w:style>
  <w:style w:type="paragraph" w:customStyle="1" w:styleId="PageHeader">
    <w:name w:val="Page Header"/>
    <w:basedOn w:val="Normal"/>
    <w:next w:val="CardNotUnderlined3"/>
    <w:link w:val="PageHeaderChar"/>
    <w:qFormat/>
    <w:rsid w:val="003467E5"/>
    <w:pPr>
      <w:spacing w:after="0" w:line="240" w:lineRule="auto"/>
    </w:pPr>
  </w:style>
  <w:style w:type="paragraph" w:customStyle="1" w:styleId="IndentedLettering">
    <w:name w:val="Indented Lettering"/>
    <w:next w:val="Normal"/>
    <w:qFormat/>
    <w:rsid w:val="003467E5"/>
    <w:pPr>
      <w:spacing w:after="160" w:line="259" w:lineRule="auto"/>
    </w:pPr>
    <w:rPr>
      <w:rFonts w:eastAsiaTheme="minorHAnsi"/>
      <w:sz w:val="22"/>
      <w:szCs w:val="22"/>
    </w:rPr>
  </w:style>
  <w:style w:type="paragraph" w:customStyle="1" w:styleId="Lettering">
    <w:name w:val="Lettering"/>
    <w:next w:val="Normal"/>
    <w:qFormat/>
    <w:rsid w:val="003467E5"/>
    <w:pPr>
      <w:spacing w:after="160" w:line="259" w:lineRule="auto"/>
    </w:pPr>
    <w:rPr>
      <w:rFonts w:eastAsiaTheme="minorHAnsi"/>
      <w:sz w:val="22"/>
      <w:szCs w:val="22"/>
    </w:rPr>
  </w:style>
  <w:style w:type="paragraph" w:customStyle="1" w:styleId="FileName">
    <w:name w:val="File Name"/>
    <w:basedOn w:val="Normal"/>
    <w:next w:val="Normal"/>
    <w:qFormat/>
    <w:rsid w:val="003467E5"/>
    <w:pPr>
      <w:spacing w:after="0" w:line="240" w:lineRule="auto"/>
    </w:pPr>
  </w:style>
  <w:style w:type="paragraph" w:customStyle="1" w:styleId="Pagination">
    <w:name w:val="Pagination"/>
    <w:basedOn w:val="Normal"/>
    <w:next w:val="Normal"/>
    <w:qFormat/>
    <w:rsid w:val="003467E5"/>
    <w:pPr>
      <w:spacing w:after="0" w:line="240" w:lineRule="auto"/>
    </w:pPr>
  </w:style>
  <w:style w:type="paragraph" w:customStyle="1" w:styleId="IndentedNumbering">
    <w:name w:val="Indented Numbering"/>
    <w:basedOn w:val="CardNotUnderlinedFinal"/>
    <w:next w:val="Normal"/>
    <w:qFormat/>
    <w:rsid w:val="003467E5"/>
  </w:style>
  <w:style w:type="paragraph" w:customStyle="1" w:styleId="CardContinued1">
    <w:name w:val="Card Continued 1"/>
    <w:basedOn w:val="Normal"/>
    <w:next w:val="Normal"/>
    <w:qFormat/>
    <w:rsid w:val="003467E5"/>
    <w:pPr>
      <w:spacing w:after="0" w:line="240" w:lineRule="auto"/>
    </w:pPr>
  </w:style>
  <w:style w:type="paragraph" w:customStyle="1" w:styleId="CardContinued2">
    <w:name w:val="Card Continued 2"/>
    <w:basedOn w:val="Circle"/>
    <w:next w:val="Normal"/>
    <w:qFormat/>
    <w:rsid w:val="003467E5"/>
  </w:style>
  <w:style w:type="paragraph" w:customStyle="1" w:styleId="Clearformatting">
    <w:name w:val="Clear formatting"/>
    <w:basedOn w:val="Normal"/>
    <w:next w:val="IndentedLettering"/>
    <w:qFormat/>
    <w:rsid w:val="003467E5"/>
    <w:pPr>
      <w:spacing w:after="0" w:line="240" w:lineRule="auto"/>
    </w:pPr>
  </w:style>
  <w:style w:type="paragraph" w:customStyle="1" w:styleId="SmallCardText">
    <w:name w:val="Small Card Text"/>
    <w:basedOn w:val="Lettering"/>
    <w:next w:val="FileName"/>
    <w:qFormat/>
    <w:rsid w:val="003467E5"/>
  </w:style>
  <w:style w:type="paragraph" w:customStyle="1" w:styleId="TAGFONT">
    <w:name w:val="TAG FONT"/>
    <w:basedOn w:val="Normal"/>
    <w:next w:val="Pagination"/>
    <w:autoRedefine/>
    <w:qFormat/>
    <w:rsid w:val="003467E5"/>
    <w:pPr>
      <w:spacing w:after="0" w:line="240" w:lineRule="auto"/>
    </w:pPr>
  </w:style>
  <w:style w:type="character" w:customStyle="1" w:styleId="LanguageStrikeChar">
    <w:name w:val="Language Strike Char"/>
    <w:locked/>
    <w:rsid w:val="003467E5"/>
  </w:style>
  <w:style w:type="paragraph" w:customStyle="1" w:styleId="LanguageStrike">
    <w:name w:val="Language Strike"/>
    <w:basedOn w:val="Normal"/>
    <w:next w:val="Normal"/>
    <w:qFormat/>
    <w:rsid w:val="003467E5"/>
    <w:pPr>
      <w:spacing w:after="0" w:line="240" w:lineRule="auto"/>
    </w:pPr>
  </w:style>
  <w:style w:type="character" w:customStyle="1" w:styleId="8pointChar">
    <w:name w:val="8 point Char"/>
    <w:locked/>
    <w:rsid w:val="003467E5"/>
  </w:style>
  <w:style w:type="paragraph" w:customStyle="1" w:styleId="8point">
    <w:name w:val="8 point"/>
    <w:basedOn w:val="Normal"/>
    <w:next w:val="fullstory"/>
    <w:qFormat/>
    <w:rsid w:val="003467E5"/>
    <w:pPr>
      <w:spacing w:after="0" w:line="240" w:lineRule="auto"/>
    </w:pPr>
  </w:style>
  <w:style w:type="character" w:customStyle="1" w:styleId="citationunderlineChar">
    <w:name w:val="citation/underline Char"/>
    <w:locked/>
    <w:rsid w:val="003467E5"/>
  </w:style>
  <w:style w:type="paragraph" w:customStyle="1" w:styleId="citationunderline">
    <w:name w:val="citation/underline"/>
    <w:autoRedefine/>
    <w:qFormat/>
    <w:rsid w:val="003467E5"/>
    <w:pPr>
      <w:spacing w:after="200" w:line="276" w:lineRule="auto"/>
    </w:pPr>
    <w:rPr>
      <w:rFonts w:eastAsiaTheme="minorHAnsi"/>
      <w:sz w:val="22"/>
      <w:szCs w:val="22"/>
    </w:rPr>
  </w:style>
  <w:style w:type="paragraph" w:customStyle="1" w:styleId="Style60">
    <w:name w:val="Style 6"/>
    <w:next w:val="8point"/>
    <w:qFormat/>
    <w:rsid w:val="003467E5"/>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3467E5"/>
    <w:pPr>
      <w:spacing w:after="0" w:line="240" w:lineRule="auto"/>
    </w:pPr>
  </w:style>
  <w:style w:type="paragraph" w:customStyle="1" w:styleId="Citation-FirstLine">
    <w:name w:val="Citation - First Line"/>
    <w:basedOn w:val="Normal"/>
    <w:next w:val="Style4"/>
    <w:autoRedefine/>
    <w:qFormat/>
    <w:rsid w:val="003467E5"/>
    <w:pPr>
      <w:spacing w:after="0" w:line="240" w:lineRule="auto"/>
    </w:pPr>
  </w:style>
  <w:style w:type="character" w:customStyle="1" w:styleId="DateCitesAuthorCharChar">
    <w:name w:val="DateCitesAuthor Char Char"/>
    <w:locked/>
    <w:rsid w:val="003467E5"/>
  </w:style>
  <w:style w:type="paragraph" w:customStyle="1" w:styleId="DateCitesAuthorChar">
    <w:name w:val="DateCitesAuthor Char"/>
    <w:basedOn w:val="Normal"/>
    <w:qFormat/>
    <w:rsid w:val="003467E5"/>
    <w:pPr>
      <w:spacing w:after="0" w:line="240" w:lineRule="auto"/>
    </w:pPr>
  </w:style>
  <w:style w:type="paragraph" w:customStyle="1" w:styleId="articlebodynormaltext">
    <w:name w:val="articlebody_normaltext"/>
    <w:basedOn w:val="Normal"/>
    <w:next w:val="Citation-Complete"/>
    <w:qFormat/>
    <w:rsid w:val="003467E5"/>
    <w:pPr>
      <w:spacing w:after="0" w:line="240" w:lineRule="auto"/>
    </w:pPr>
  </w:style>
  <w:style w:type="paragraph" w:customStyle="1" w:styleId="2909F619802848F09E01365C32F34654">
    <w:name w:val="2909F619802848F09E01365C32F34654"/>
    <w:next w:val="Citation-FirstLine"/>
    <w:qFormat/>
    <w:rsid w:val="003467E5"/>
    <w:pPr>
      <w:spacing w:after="200" w:line="276" w:lineRule="auto"/>
    </w:pPr>
    <w:rPr>
      <w:rFonts w:eastAsiaTheme="minorHAnsi"/>
      <w:sz w:val="22"/>
      <w:szCs w:val="22"/>
    </w:rPr>
  </w:style>
  <w:style w:type="paragraph" w:customStyle="1" w:styleId="D345FF3D873148C5AE3FBF3267827368">
    <w:name w:val="D345FF3D873148C5AE3FBF3267827368"/>
    <w:qFormat/>
    <w:rsid w:val="003467E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3467E5"/>
    <w:pPr>
      <w:spacing w:after="0" w:line="240" w:lineRule="auto"/>
    </w:pPr>
  </w:style>
  <w:style w:type="paragraph" w:customStyle="1" w:styleId="Tag12">
    <w:name w:val="Tag12"/>
    <w:basedOn w:val="Normal"/>
    <w:next w:val="Smalltext"/>
    <w:qFormat/>
    <w:rsid w:val="003467E5"/>
    <w:pPr>
      <w:spacing w:after="0" w:line="240" w:lineRule="auto"/>
    </w:pPr>
  </w:style>
  <w:style w:type="character" w:customStyle="1" w:styleId="StyleStyle411pt1Char">
    <w:name w:val="Style Style4 + 11 pt1 Char"/>
    <w:locked/>
    <w:rsid w:val="003467E5"/>
  </w:style>
  <w:style w:type="paragraph" w:customStyle="1" w:styleId="StyleStyle411pt1">
    <w:name w:val="Style Style4 + 11 pt1"/>
    <w:basedOn w:val="Normal"/>
    <w:next w:val="cards0"/>
    <w:qFormat/>
    <w:rsid w:val="003467E5"/>
    <w:pPr>
      <w:spacing w:after="0" w:line="240" w:lineRule="auto"/>
    </w:pPr>
  </w:style>
  <w:style w:type="paragraph" w:customStyle="1" w:styleId="CM5">
    <w:name w:val="CM5"/>
    <w:basedOn w:val="Normal"/>
    <w:uiPriority w:val="99"/>
    <w:qFormat/>
    <w:rsid w:val="003467E5"/>
    <w:pPr>
      <w:spacing w:after="0" w:line="240" w:lineRule="auto"/>
    </w:pPr>
  </w:style>
  <w:style w:type="paragraph" w:customStyle="1" w:styleId="CM9">
    <w:name w:val="CM9"/>
    <w:basedOn w:val="Normal"/>
    <w:uiPriority w:val="99"/>
    <w:qFormat/>
    <w:rsid w:val="003467E5"/>
    <w:pPr>
      <w:spacing w:after="0" w:line="240" w:lineRule="auto"/>
    </w:pPr>
  </w:style>
  <w:style w:type="paragraph" w:customStyle="1" w:styleId="CM6">
    <w:name w:val="CM6"/>
    <w:basedOn w:val="Normal"/>
    <w:uiPriority w:val="99"/>
    <w:qFormat/>
    <w:rsid w:val="003467E5"/>
    <w:pPr>
      <w:spacing w:after="0" w:line="240" w:lineRule="auto"/>
    </w:pPr>
  </w:style>
  <w:style w:type="paragraph" w:customStyle="1" w:styleId="boldness">
    <w:name w:val="boldness"/>
    <w:basedOn w:val="Normal"/>
    <w:next w:val="TagCite"/>
    <w:qFormat/>
    <w:rsid w:val="003467E5"/>
    <w:pPr>
      <w:spacing w:after="0" w:line="240" w:lineRule="auto"/>
    </w:pPr>
  </w:style>
  <w:style w:type="character" w:customStyle="1" w:styleId="UnderlineCardChar0">
    <w:name w:val="UnderlineCard Char"/>
    <w:locked/>
    <w:rsid w:val="003467E5"/>
  </w:style>
  <w:style w:type="paragraph" w:customStyle="1" w:styleId="UnderlineCard0">
    <w:name w:val="UnderlineCard"/>
    <w:basedOn w:val="Heading4"/>
    <w:next w:val="CM6"/>
    <w:qFormat/>
    <w:rsid w:val="003467E5"/>
    <w:pPr>
      <w:spacing w:before="200" w:line="240" w:lineRule="auto"/>
    </w:pPr>
    <w:rPr>
      <w:iCs/>
    </w:rPr>
  </w:style>
  <w:style w:type="paragraph" w:customStyle="1" w:styleId="CM21">
    <w:name w:val="CM21"/>
    <w:basedOn w:val="Normal"/>
    <w:uiPriority w:val="99"/>
    <w:qFormat/>
    <w:rsid w:val="003467E5"/>
    <w:pPr>
      <w:spacing w:after="0" w:line="240" w:lineRule="auto"/>
    </w:pPr>
  </w:style>
  <w:style w:type="paragraph" w:customStyle="1" w:styleId="CM22">
    <w:name w:val="CM22"/>
    <w:basedOn w:val="Normal"/>
    <w:uiPriority w:val="99"/>
    <w:qFormat/>
    <w:rsid w:val="003467E5"/>
    <w:pPr>
      <w:spacing w:after="0" w:line="240" w:lineRule="auto"/>
    </w:pPr>
  </w:style>
  <w:style w:type="paragraph" w:customStyle="1" w:styleId="CM4">
    <w:name w:val="CM4"/>
    <w:basedOn w:val="Normal"/>
    <w:uiPriority w:val="99"/>
    <w:qFormat/>
    <w:rsid w:val="003467E5"/>
    <w:pPr>
      <w:spacing w:after="0" w:line="240" w:lineRule="auto"/>
    </w:pPr>
  </w:style>
  <w:style w:type="paragraph" w:customStyle="1" w:styleId="Pa10">
    <w:name w:val="Pa10"/>
    <w:basedOn w:val="Normal"/>
    <w:uiPriority w:val="99"/>
    <w:qFormat/>
    <w:rsid w:val="003467E5"/>
    <w:pPr>
      <w:spacing w:after="0" w:line="240" w:lineRule="auto"/>
    </w:pPr>
  </w:style>
  <w:style w:type="paragraph" w:customStyle="1" w:styleId="Pa31">
    <w:name w:val="Pa3+1"/>
    <w:basedOn w:val="Normal"/>
    <w:uiPriority w:val="99"/>
    <w:qFormat/>
    <w:rsid w:val="003467E5"/>
    <w:pPr>
      <w:spacing w:after="0" w:line="240" w:lineRule="auto"/>
    </w:pPr>
  </w:style>
  <w:style w:type="paragraph" w:customStyle="1" w:styleId="Pa1">
    <w:name w:val="Pa1"/>
    <w:basedOn w:val="Normal"/>
    <w:qFormat/>
    <w:rsid w:val="003467E5"/>
    <w:pPr>
      <w:spacing w:after="0" w:line="240" w:lineRule="auto"/>
    </w:pPr>
  </w:style>
  <w:style w:type="paragraph" w:customStyle="1" w:styleId="Pa2">
    <w:name w:val="Pa2"/>
    <w:basedOn w:val="Normal"/>
    <w:qFormat/>
    <w:rsid w:val="003467E5"/>
    <w:pPr>
      <w:spacing w:after="0" w:line="240" w:lineRule="auto"/>
    </w:pPr>
  </w:style>
  <w:style w:type="paragraph" w:customStyle="1" w:styleId="FreeFormA">
    <w:name w:val="Free Form A"/>
    <w:next w:val="Pa10"/>
    <w:qFormat/>
    <w:rsid w:val="003467E5"/>
    <w:pPr>
      <w:spacing w:after="200" w:line="276" w:lineRule="auto"/>
    </w:pPr>
    <w:rPr>
      <w:rFonts w:eastAsiaTheme="minorHAnsi"/>
      <w:sz w:val="22"/>
      <w:szCs w:val="22"/>
    </w:rPr>
  </w:style>
  <w:style w:type="paragraph" w:customStyle="1" w:styleId="H4Tag">
    <w:name w:val="H4 (Tag)"/>
    <w:basedOn w:val="Normal"/>
    <w:next w:val="Pa31"/>
    <w:qFormat/>
    <w:rsid w:val="003467E5"/>
    <w:pPr>
      <w:spacing w:after="0" w:line="240" w:lineRule="auto"/>
    </w:pPr>
  </w:style>
  <w:style w:type="character" w:customStyle="1" w:styleId="CardUpSize-LightChar">
    <w:name w:val="CardUpSize - Light Char"/>
    <w:basedOn w:val="DefaultParagraphFont"/>
    <w:locked/>
    <w:rsid w:val="003467E5"/>
  </w:style>
  <w:style w:type="paragraph" w:customStyle="1" w:styleId="CardUpSize-Light">
    <w:name w:val="CardUpSize - Light"/>
    <w:basedOn w:val="Normal"/>
    <w:next w:val="Pa2"/>
    <w:qFormat/>
    <w:rsid w:val="003467E5"/>
    <w:pPr>
      <w:spacing w:after="0" w:line="240" w:lineRule="auto"/>
    </w:pPr>
  </w:style>
  <w:style w:type="character" w:customStyle="1" w:styleId="CiteCardUpSize-HeavyChar">
    <w:name w:val="Cite // CardUpSize - Heavy Char"/>
    <w:basedOn w:val="DefaultParagraphFont"/>
    <w:locked/>
    <w:rsid w:val="003467E5"/>
  </w:style>
  <w:style w:type="paragraph" w:customStyle="1" w:styleId="CiteCardUpSize-Heavy">
    <w:name w:val="Cite // CardUpSize - Heavy"/>
    <w:basedOn w:val="Normal"/>
    <w:next w:val="H4Tag"/>
    <w:qFormat/>
    <w:rsid w:val="003467E5"/>
    <w:pPr>
      <w:spacing w:after="0" w:line="240" w:lineRule="auto"/>
    </w:pPr>
  </w:style>
  <w:style w:type="character" w:customStyle="1" w:styleId="HotRouteCharCharCharCharCharChar">
    <w:name w:val="Hot Route! Char Char Char Char Char Char"/>
    <w:locked/>
    <w:rsid w:val="003467E5"/>
  </w:style>
  <w:style w:type="paragraph" w:customStyle="1" w:styleId="HotRouteCharCharCharCharChar">
    <w:name w:val="Hot Route! Char Char Char Char Char"/>
    <w:basedOn w:val="Normal"/>
    <w:next w:val="CardUpSize-Light"/>
    <w:qFormat/>
    <w:rsid w:val="003467E5"/>
    <w:pPr>
      <w:spacing w:after="0" w:line="240" w:lineRule="auto"/>
    </w:pPr>
  </w:style>
  <w:style w:type="character" w:customStyle="1" w:styleId="SmallTextCharCharCharChar">
    <w:name w:val="Small Text Char Char Char Char"/>
    <w:locked/>
    <w:rsid w:val="003467E5"/>
  </w:style>
  <w:style w:type="paragraph" w:customStyle="1" w:styleId="SmallTextCharCharChar">
    <w:name w:val="Small Text Char Char Char"/>
    <w:basedOn w:val="Normal"/>
    <w:next w:val="CiteCardUpSize-Heavy"/>
    <w:qFormat/>
    <w:rsid w:val="003467E5"/>
    <w:pPr>
      <w:spacing w:after="0" w:line="240" w:lineRule="auto"/>
    </w:pPr>
  </w:style>
  <w:style w:type="character" w:customStyle="1" w:styleId="UnderlineCharCharCharCharCharCharCharChar">
    <w:name w:val="Underline Char Char Char Char Char Char Char Char"/>
    <w:basedOn w:val="DefaultParagraphFont"/>
    <w:locked/>
    <w:rsid w:val="003467E5"/>
  </w:style>
  <w:style w:type="paragraph" w:customStyle="1" w:styleId="UnderlineCharCharCharCharCharCharChar">
    <w:name w:val="Underline Char Char Char Char Char Char Char"/>
    <w:basedOn w:val="Normal"/>
    <w:qFormat/>
    <w:rsid w:val="003467E5"/>
    <w:pPr>
      <w:spacing w:after="0" w:line="240" w:lineRule="auto"/>
    </w:pPr>
  </w:style>
  <w:style w:type="character" w:customStyle="1" w:styleId="SmalltextCharCharCharChar0">
    <w:name w:val="Small text Char Char Char Char"/>
    <w:basedOn w:val="DefaultParagraphFont"/>
    <w:locked/>
    <w:rsid w:val="003467E5"/>
  </w:style>
  <w:style w:type="paragraph" w:customStyle="1" w:styleId="SmalltextCharCharChar0">
    <w:name w:val="Small text Char Char Char"/>
    <w:basedOn w:val="Normal"/>
    <w:next w:val="Analytics"/>
    <w:qFormat/>
    <w:rsid w:val="003467E5"/>
    <w:pPr>
      <w:spacing w:after="0" w:line="240" w:lineRule="auto"/>
    </w:pPr>
  </w:style>
  <w:style w:type="paragraph" w:customStyle="1" w:styleId="Tagandcite">
    <w:name w:val="Tag and cite"/>
    <w:basedOn w:val="Normal"/>
    <w:qFormat/>
    <w:rsid w:val="003467E5"/>
    <w:pPr>
      <w:spacing w:after="0" w:line="240" w:lineRule="auto"/>
    </w:pPr>
  </w:style>
  <w:style w:type="paragraph" w:customStyle="1" w:styleId="Textbody">
    <w:name w:val="Text body"/>
    <w:basedOn w:val="SmalltextCharCharChar0"/>
    <w:next w:val="WW-Default"/>
    <w:qFormat/>
    <w:rsid w:val="003467E5"/>
  </w:style>
  <w:style w:type="paragraph" w:customStyle="1" w:styleId="comments">
    <w:name w:val="comments"/>
    <w:basedOn w:val="Normal"/>
    <w:next w:val="Standard"/>
    <w:qFormat/>
    <w:rsid w:val="003467E5"/>
    <w:pPr>
      <w:spacing w:after="0" w:line="240" w:lineRule="auto"/>
    </w:pPr>
  </w:style>
  <w:style w:type="paragraph" w:customStyle="1" w:styleId="Default1">
    <w:name w:val="Default1"/>
    <w:basedOn w:val="Normal"/>
    <w:uiPriority w:val="99"/>
    <w:qFormat/>
    <w:rsid w:val="003467E5"/>
    <w:pPr>
      <w:spacing w:after="0" w:line="240" w:lineRule="auto"/>
    </w:pPr>
  </w:style>
  <w:style w:type="paragraph" w:customStyle="1" w:styleId="NFAPWPheader">
    <w:name w:val="NFAP WP header"/>
    <w:basedOn w:val="Normal"/>
    <w:uiPriority w:val="99"/>
    <w:qFormat/>
    <w:rsid w:val="003467E5"/>
    <w:pPr>
      <w:spacing w:after="0" w:line="240" w:lineRule="auto"/>
    </w:pPr>
  </w:style>
  <w:style w:type="character" w:customStyle="1" w:styleId="UnderlinedCardTextChar">
    <w:name w:val="Underlined Card Text Char"/>
    <w:locked/>
    <w:rsid w:val="003467E5"/>
  </w:style>
  <w:style w:type="paragraph" w:customStyle="1" w:styleId="UnderlinedCardText">
    <w:name w:val="Underlined Card Text"/>
    <w:basedOn w:val="Normal"/>
    <w:next w:val="Circled"/>
    <w:qFormat/>
    <w:rsid w:val="003467E5"/>
    <w:pPr>
      <w:spacing w:after="0" w:line="240" w:lineRule="auto"/>
    </w:pPr>
  </w:style>
  <w:style w:type="character" w:customStyle="1" w:styleId="cardtextemphasisChar">
    <w:name w:val="card text emphasis Char"/>
    <w:locked/>
    <w:rsid w:val="003467E5"/>
  </w:style>
  <w:style w:type="paragraph" w:customStyle="1" w:styleId="cardtextemphasis">
    <w:name w:val="card text emphasis"/>
    <w:basedOn w:val="Circled"/>
    <w:next w:val="MinimizedText"/>
    <w:qFormat/>
    <w:rsid w:val="003467E5"/>
    <w:pPr>
      <w:spacing w:line="240" w:lineRule="auto"/>
    </w:pPr>
    <w:rPr>
      <w:rFonts w:eastAsiaTheme="minorHAnsi"/>
      <w:b w:val="0"/>
      <w:szCs w:val="22"/>
      <w:u w:val="none"/>
    </w:rPr>
  </w:style>
  <w:style w:type="character" w:customStyle="1" w:styleId="CiteCharCharChar">
    <w:name w:val="Cite Char Char Char"/>
    <w:locked/>
    <w:rsid w:val="003467E5"/>
  </w:style>
  <w:style w:type="paragraph" w:customStyle="1" w:styleId="CiteCharChar">
    <w:name w:val="Cite Char Char"/>
    <w:basedOn w:val="Normal"/>
    <w:next w:val="Normal"/>
    <w:qFormat/>
    <w:rsid w:val="003467E5"/>
    <w:pPr>
      <w:spacing w:after="0" w:line="240" w:lineRule="auto"/>
    </w:pPr>
  </w:style>
  <w:style w:type="character" w:customStyle="1" w:styleId="CiteCardChar">
    <w:name w:val="Cite_Card Char"/>
    <w:locked/>
    <w:rsid w:val="003467E5"/>
  </w:style>
  <w:style w:type="paragraph" w:customStyle="1" w:styleId="CiteCard">
    <w:name w:val="Cite_Card"/>
    <w:next w:val="CiteCharChar"/>
    <w:qFormat/>
    <w:rsid w:val="003467E5"/>
    <w:pPr>
      <w:spacing w:after="200" w:line="276" w:lineRule="auto"/>
    </w:pPr>
    <w:rPr>
      <w:rFonts w:eastAsiaTheme="minorHAnsi"/>
      <w:sz w:val="22"/>
      <w:szCs w:val="22"/>
    </w:rPr>
  </w:style>
  <w:style w:type="character" w:customStyle="1" w:styleId="BoldandUnderlineCharChar2">
    <w:name w:val="Bold and Underline Char Char2"/>
    <w:locked/>
    <w:rsid w:val="003467E5"/>
  </w:style>
  <w:style w:type="paragraph" w:customStyle="1" w:styleId="BoldandUnderlineChar">
    <w:name w:val="Bold and Underline Char"/>
    <w:basedOn w:val="Normal"/>
    <w:next w:val="UnreadText"/>
    <w:qFormat/>
    <w:rsid w:val="003467E5"/>
    <w:pPr>
      <w:spacing w:after="0" w:line="240" w:lineRule="auto"/>
    </w:pPr>
  </w:style>
  <w:style w:type="paragraph" w:customStyle="1" w:styleId="CiteCardCharChar">
    <w:name w:val="Cite_Card Char Char"/>
    <w:autoRedefine/>
    <w:qFormat/>
    <w:rsid w:val="003467E5"/>
    <w:pPr>
      <w:spacing w:after="200" w:line="276" w:lineRule="auto"/>
    </w:pPr>
    <w:rPr>
      <w:rFonts w:eastAsiaTheme="minorHAnsi"/>
      <w:sz w:val="22"/>
      <w:szCs w:val="22"/>
    </w:rPr>
  </w:style>
  <w:style w:type="character" w:customStyle="1" w:styleId="CiteCardCharCharCharChar">
    <w:name w:val="Cite_Card Char Char Char Char"/>
    <w:locked/>
    <w:rsid w:val="003467E5"/>
  </w:style>
  <w:style w:type="paragraph" w:customStyle="1" w:styleId="CiteCardCharCharChar">
    <w:name w:val="Cite_Card Char Char Char"/>
    <w:qFormat/>
    <w:rsid w:val="003467E5"/>
    <w:pPr>
      <w:spacing w:after="200" w:line="276" w:lineRule="auto"/>
    </w:pPr>
    <w:rPr>
      <w:rFonts w:eastAsiaTheme="minorHAnsi"/>
      <w:sz w:val="22"/>
      <w:szCs w:val="22"/>
    </w:rPr>
  </w:style>
  <w:style w:type="paragraph" w:customStyle="1" w:styleId="heading0">
    <w:name w:val="heading"/>
    <w:basedOn w:val="Normal"/>
    <w:next w:val="BoldandUnderlineChar"/>
    <w:qFormat/>
    <w:rsid w:val="003467E5"/>
    <w:pPr>
      <w:spacing w:after="0" w:line="240" w:lineRule="auto"/>
    </w:pPr>
  </w:style>
  <w:style w:type="character" w:customStyle="1" w:styleId="LittleChar">
    <w:name w:val="Little Char"/>
    <w:locked/>
    <w:rsid w:val="003467E5"/>
  </w:style>
  <w:style w:type="paragraph" w:customStyle="1" w:styleId="Little">
    <w:name w:val="Little"/>
    <w:basedOn w:val="Normal"/>
    <w:qFormat/>
    <w:rsid w:val="003467E5"/>
    <w:pPr>
      <w:spacing w:after="0" w:line="240" w:lineRule="auto"/>
    </w:pPr>
  </w:style>
  <w:style w:type="character" w:customStyle="1" w:styleId="DebateHeaderChar">
    <w:name w:val="Debate Header Char"/>
    <w:locked/>
    <w:rsid w:val="003467E5"/>
  </w:style>
  <w:style w:type="paragraph" w:customStyle="1" w:styleId="DebateHeader">
    <w:name w:val="Debate Header"/>
    <w:basedOn w:val="Normal"/>
    <w:next w:val="Normal"/>
    <w:autoRedefine/>
    <w:qFormat/>
    <w:rsid w:val="003467E5"/>
    <w:pPr>
      <w:spacing w:after="0" w:line="240" w:lineRule="auto"/>
    </w:pPr>
  </w:style>
  <w:style w:type="paragraph" w:customStyle="1" w:styleId="articletitle0">
    <w:name w:val="article_title"/>
    <w:basedOn w:val="Normal"/>
    <w:qFormat/>
    <w:rsid w:val="003467E5"/>
    <w:pPr>
      <w:spacing w:after="0" w:line="240" w:lineRule="auto"/>
    </w:pPr>
  </w:style>
  <w:style w:type="character" w:customStyle="1" w:styleId="UnhighlightedChar">
    <w:name w:val="Unhighlighted Char"/>
    <w:locked/>
    <w:rsid w:val="003467E5"/>
  </w:style>
  <w:style w:type="paragraph" w:customStyle="1" w:styleId="Unhighlighted">
    <w:name w:val="Unhighlighted"/>
    <w:basedOn w:val="Normal"/>
    <w:next w:val="TagCite1"/>
    <w:autoRedefine/>
    <w:qFormat/>
    <w:rsid w:val="003467E5"/>
    <w:pPr>
      <w:spacing w:after="0" w:line="240" w:lineRule="auto"/>
    </w:pPr>
  </w:style>
  <w:style w:type="paragraph" w:customStyle="1" w:styleId="Caption1">
    <w:name w:val="Caption1"/>
    <w:basedOn w:val="Normal"/>
    <w:qFormat/>
    <w:rsid w:val="003467E5"/>
    <w:pPr>
      <w:spacing w:after="0" w:line="240" w:lineRule="auto"/>
    </w:pPr>
  </w:style>
  <w:style w:type="character" w:customStyle="1" w:styleId="StylecardUnderlineChar">
    <w:name w:val="Style card + Underline Char"/>
    <w:locked/>
    <w:rsid w:val="003467E5"/>
  </w:style>
  <w:style w:type="paragraph" w:customStyle="1" w:styleId="StylecardUnderline">
    <w:name w:val="Style card + Underline"/>
    <w:basedOn w:val="CiteSpacing"/>
    <w:next w:val="Unhighlighted"/>
    <w:qFormat/>
    <w:rsid w:val="003467E5"/>
    <w:pPr>
      <w:spacing w:line="240" w:lineRule="auto"/>
    </w:pPr>
  </w:style>
  <w:style w:type="paragraph" w:customStyle="1" w:styleId="TagF3">
    <w:name w:val="Tag (F3)"/>
    <w:next w:val="Caption1"/>
    <w:qFormat/>
    <w:rsid w:val="003467E5"/>
    <w:pPr>
      <w:spacing w:after="200" w:line="276" w:lineRule="auto"/>
    </w:pPr>
    <w:rPr>
      <w:rFonts w:eastAsiaTheme="minorHAnsi"/>
      <w:sz w:val="22"/>
      <w:szCs w:val="22"/>
    </w:rPr>
  </w:style>
  <w:style w:type="paragraph" w:customStyle="1" w:styleId="i1">
    <w:name w:val="i1"/>
    <w:basedOn w:val="Normal"/>
    <w:qFormat/>
    <w:rsid w:val="003467E5"/>
    <w:pPr>
      <w:spacing w:after="0" w:line="240" w:lineRule="auto"/>
    </w:pPr>
  </w:style>
  <w:style w:type="paragraph" w:customStyle="1" w:styleId="style14">
    <w:name w:val="style14"/>
    <w:basedOn w:val="Normal"/>
    <w:next w:val="Heading1"/>
    <w:qFormat/>
    <w:rsid w:val="003467E5"/>
    <w:pPr>
      <w:spacing w:after="0" w:line="240" w:lineRule="auto"/>
    </w:pPr>
  </w:style>
  <w:style w:type="paragraph" w:customStyle="1" w:styleId="CardTagCite1Char">
    <w:name w:val="Card Tag + Cite #1 Char"/>
    <w:basedOn w:val="Normal"/>
    <w:qFormat/>
    <w:rsid w:val="003467E5"/>
    <w:pPr>
      <w:spacing w:after="0" w:line="240" w:lineRule="auto"/>
    </w:pPr>
  </w:style>
  <w:style w:type="paragraph" w:customStyle="1" w:styleId="articlebody">
    <w:name w:val="articlebody"/>
    <w:basedOn w:val="Normal"/>
    <w:next w:val="i1"/>
    <w:qFormat/>
    <w:rsid w:val="003467E5"/>
    <w:pPr>
      <w:spacing w:after="0" w:line="240" w:lineRule="auto"/>
    </w:pPr>
  </w:style>
  <w:style w:type="character" w:customStyle="1" w:styleId="CiteCardCharCharCharCharCharCharCharChar">
    <w:name w:val="Cite_Card Char Char Char Char Char Char Char Char"/>
    <w:locked/>
    <w:rsid w:val="003467E5"/>
  </w:style>
  <w:style w:type="paragraph" w:customStyle="1" w:styleId="CiteCardCharCharCharCharCharCharChar">
    <w:name w:val="Cite_Card Char Char Char Char Char Char Char"/>
    <w:next w:val="CardTagCite1Char"/>
    <w:autoRedefine/>
    <w:qFormat/>
    <w:rsid w:val="003467E5"/>
    <w:pPr>
      <w:spacing w:after="200" w:line="276" w:lineRule="auto"/>
    </w:pPr>
    <w:rPr>
      <w:rFonts w:eastAsiaTheme="minorHAnsi"/>
      <w:sz w:val="22"/>
      <w:szCs w:val="22"/>
    </w:rPr>
  </w:style>
  <w:style w:type="paragraph" w:customStyle="1" w:styleId="foldie">
    <w:name w:val="foldie"/>
    <w:basedOn w:val="BoldandUnderlineChar"/>
    <w:next w:val="HotRoute0"/>
    <w:qFormat/>
    <w:rsid w:val="003467E5"/>
  </w:style>
  <w:style w:type="paragraph" w:customStyle="1" w:styleId="billtextsection">
    <w:name w:val="bill_text_section"/>
    <w:basedOn w:val="Normal"/>
    <w:next w:val="articlebody"/>
    <w:qFormat/>
    <w:rsid w:val="003467E5"/>
    <w:pPr>
      <w:spacing w:after="0" w:line="240" w:lineRule="auto"/>
    </w:pPr>
  </w:style>
  <w:style w:type="character" w:customStyle="1" w:styleId="CiteNormalChar">
    <w:name w:val="Cite Normal Char"/>
    <w:locked/>
    <w:rsid w:val="003467E5"/>
  </w:style>
  <w:style w:type="paragraph" w:customStyle="1" w:styleId="Pa3">
    <w:name w:val="Pa3"/>
    <w:basedOn w:val="Normal"/>
    <w:qFormat/>
    <w:rsid w:val="003467E5"/>
    <w:pPr>
      <w:spacing w:after="0" w:line="240" w:lineRule="auto"/>
    </w:pPr>
  </w:style>
  <w:style w:type="character" w:customStyle="1" w:styleId="NormaltextCharChar">
    <w:name w:val="Normal text Char Char"/>
    <w:locked/>
    <w:rsid w:val="003467E5"/>
  </w:style>
  <w:style w:type="paragraph" w:customStyle="1" w:styleId="Normaltext0">
    <w:name w:val="Normal text"/>
    <w:basedOn w:val="Normal"/>
    <w:autoRedefine/>
    <w:qFormat/>
    <w:rsid w:val="003467E5"/>
    <w:pPr>
      <w:spacing w:after="0" w:line="240" w:lineRule="auto"/>
    </w:pPr>
  </w:style>
  <w:style w:type="character" w:customStyle="1" w:styleId="underlinedcardChar1">
    <w:name w:val="underlined card Char"/>
    <w:locked/>
    <w:rsid w:val="003467E5"/>
  </w:style>
  <w:style w:type="paragraph" w:customStyle="1" w:styleId="underlinedcard1">
    <w:name w:val="underlined card"/>
    <w:basedOn w:val="Normal"/>
    <w:next w:val="Pa3"/>
    <w:autoRedefine/>
    <w:qFormat/>
    <w:rsid w:val="003467E5"/>
    <w:pPr>
      <w:spacing w:after="0" w:line="240" w:lineRule="auto"/>
    </w:pPr>
  </w:style>
  <w:style w:type="character" w:customStyle="1" w:styleId="Debate-CardTagandCite-F6Char">
    <w:name w:val="Debate- Card Tag and Cite- F6 Char"/>
    <w:locked/>
    <w:rsid w:val="003467E5"/>
  </w:style>
  <w:style w:type="paragraph" w:customStyle="1" w:styleId="Debate-CardTagandCite-F6">
    <w:name w:val="Debate- Card Tag and Cite- F6"/>
    <w:basedOn w:val="Normal"/>
    <w:next w:val="Normaltext0"/>
    <w:qFormat/>
    <w:rsid w:val="003467E5"/>
    <w:pPr>
      <w:spacing w:after="0" w:line="240" w:lineRule="auto"/>
    </w:pPr>
  </w:style>
  <w:style w:type="paragraph" w:customStyle="1" w:styleId="BLOCKTITLE3">
    <w:name w:val="BLOCK TITLE"/>
    <w:basedOn w:val="Normal"/>
    <w:qFormat/>
    <w:rsid w:val="003467E5"/>
    <w:pPr>
      <w:spacing w:after="0" w:line="240" w:lineRule="auto"/>
    </w:pPr>
  </w:style>
  <w:style w:type="paragraph" w:customStyle="1" w:styleId="StyleNormalWeb10pt">
    <w:name w:val="Style Normal (Web) + 10 pt"/>
    <w:basedOn w:val="Title"/>
    <w:next w:val="Boldunderline1"/>
    <w:qFormat/>
    <w:rsid w:val="003467E5"/>
    <w:pPr>
      <w:pBdr>
        <w:bottom w:val="none" w:sz="0" w:space="0" w:color="auto"/>
      </w:pBdr>
      <w:spacing w:after="0"/>
      <w:contextualSpacing w:val="0"/>
    </w:pPr>
    <w:rPr>
      <w:rFonts w:ascii="Georgia" w:hAnsi="Georgia"/>
      <w:bCs w:val="0"/>
      <w:u w:val="none"/>
    </w:rPr>
  </w:style>
  <w:style w:type="character" w:customStyle="1" w:styleId="cardChar0">
    <w:name w:val="%card Char"/>
    <w:locked/>
    <w:rsid w:val="003467E5"/>
  </w:style>
  <w:style w:type="paragraph" w:customStyle="1" w:styleId="card">
    <w:name w:val="%card"/>
    <w:basedOn w:val="Normal"/>
    <w:next w:val="BLOCKTITLE3"/>
    <w:qFormat/>
    <w:rsid w:val="003467E5"/>
    <w:pPr>
      <w:spacing w:after="0" w:line="240" w:lineRule="auto"/>
    </w:pPr>
  </w:style>
  <w:style w:type="character" w:customStyle="1" w:styleId="UnunderlinedTextChar">
    <w:name w:val="Ununderlined Text Char"/>
    <w:locked/>
    <w:rsid w:val="003467E5"/>
  </w:style>
  <w:style w:type="paragraph" w:customStyle="1" w:styleId="UnunderlinedText">
    <w:name w:val="Ununderlined Text"/>
    <w:basedOn w:val="Normal"/>
    <w:next w:val="card"/>
    <w:autoRedefine/>
    <w:qFormat/>
    <w:rsid w:val="003467E5"/>
    <w:pPr>
      <w:spacing w:after="0" w:line="240" w:lineRule="auto"/>
    </w:pPr>
  </w:style>
  <w:style w:type="character" w:customStyle="1" w:styleId="ReallyfuckingsmallCharCharCharChar">
    <w:name w:val="Really fucking small Char Char Char Char"/>
    <w:locked/>
    <w:rsid w:val="003467E5"/>
  </w:style>
  <w:style w:type="paragraph" w:customStyle="1" w:styleId="ReallyfuckingsmallCharCharChar">
    <w:name w:val="Really fucking small Char Char Char"/>
    <w:basedOn w:val="Normal"/>
    <w:next w:val="NoSpacing"/>
    <w:qFormat/>
    <w:rsid w:val="003467E5"/>
    <w:pPr>
      <w:spacing w:after="0" w:line="240" w:lineRule="auto"/>
    </w:pPr>
  </w:style>
  <w:style w:type="character" w:customStyle="1" w:styleId="CardDownx1Char">
    <w:name w:val="CardDown x1 Char"/>
    <w:locked/>
    <w:rsid w:val="003467E5"/>
  </w:style>
  <w:style w:type="paragraph" w:customStyle="1" w:styleId="CardDownx1">
    <w:name w:val="CardDown x1"/>
    <w:basedOn w:val="Normal"/>
    <w:next w:val="Regular"/>
    <w:qFormat/>
    <w:rsid w:val="003467E5"/>
    <w:pPr>
      <w:spacing w:after="0" w:line="240" w:lineRule="auto"/>
    </w:pPr>
  </w:style>
  <w:style w:type="paragraph" w:customStyle="1" w:styleId="CardDownx15">
    <w:name w:val="CardDown x1.5"/>
    <w:basedOn w:val="Normal"/>
    <w:qFormat/>
    <w:rsid w:val="003467E5"/>
    <w:pPr>
      <w:spacing w:after="0" w:line="240" w:lineRule="auto"/>
    </w:pPr>
  </w:style>
  <w:style w:type="paragraph" w:customStyle="1" w:styleId="Reallyfuckingsmall">
    <w:name w:val="Really fucking small"/>
    <w:basedOn w:val="Normal"/>
    <w:qFormat/>
    <w:rsid w:val="003467E5"/>
    <w:pPr>
      <w:spacing w:after="0" w:line="240" w:lineRule="auto"/>
    </w:pPr>
  </w:style>
  <w:style w:type="character" w:customStyle="1" w:styleId="FullCiteChar">
    <w:name w:val="Full Cite Char"/>
    <w:locked/>
    <w:rsid w:val="003467E5"/>
  </w:style>
  <w:style w:type="paragraph" w:customStyle="1" w:styleId="FullCite">
    <w:name w:val="Full Cite"/>
    <w:basedOn w:val="Normal"/>
    <w:next w:val="Normal"/>
    <w:qFormat/>
    <w:rsid w:val="003467E5"/>
    <w:pPr>
      <w:spacing w:after="0" w:line="240" w:lineRule="auto"/>
    </w:pPr>
  </w:style>
  <w:style w:type="paragraph" w:customStyle="1" w:styleId="CiteTag">
    <w:name w:val="Cite/Tag"/>
    <w:basedOn w:val="Normal"/>
    <w:qFormat/>
    <w:rsid w:val="003467E5"/>
    <w:pPr>
      <w:spacing w:after="0" w:line="240" w:lineRule="auto"/>
    </w:pPr>
  </w:style>
  <w:style w:type="paragraph" w:customStyle="1" w:styleId="cardtext4">
    <w:name w:val="cardtext"/>
    <w:basedOn w:val="Normal"/>
    <w:next w:val="Reallyfuckingsmall"/>
    <w:qFormat/>
    <w:rsid w:val="003467E5"/>
    <w:pPr>
      <w:spacing w:after="0" w:line="240" w:lineRule="auto"/>
    </w:pPr>
  </w:style>
  <w:style w:type="paragraph" w:customStyle="1" w:styleId="Heading5SizeDown">
    <w:name w:val="Heading 5 Size Down"/>
    <w:basedOn w:val="Normal"/>
    <w:autoRedefine/>
    <w:qFormat/>
    <w:rsid w:val="003467E5"/>
    <w:pPr>
      <w:spacing w:after="0" w:line="240" w:lineRule="auto"/>
    </w:pPr>
  </w:style>
  <w:style w:type="character" w:customStyle="1" w:styleId="evidencetextChar">
    <w:name w:val="evidence text Char"/>
    <w:locked/>
    <w:rsid w:val="003467E5"/>
  </w:style>
  <w:style w:type="character" w:customStyle="1" w:styleId="StyleStyleArialNarrow9ptLeft-075ArialNarrowChar">
    <w:name w:val="Style Style Arial Narrow 9 pt Left:  -0.75&quot; + Arial Narrow Char"/>
    <w:locked/>
    <w:rsid w:val="003467E5"/>
  </w:style>
  <w:style w:type="paragraph" w:customStyle="1" w:styleId="StyleStyleArialNarrow9ptLeft-075ArialNarrow">
    <w:name w:val="Style Style Arial Narrow 9 pt Left:  -0.75&quot; + Arial Narrow"/>
    <w:basedOn w:val="Normal"/>
    <w:next w:val="Heading5SizeDown"/>
    <w:qFormat/>
    <w:rsid w:val="003467E5"/>
    <w:pPr>
      <w:spacing w:after="0" w:line="240" w:lineRule="auto"/>
    </w:pPr>
  </w:style>
  <w:style w:type="character" w:customStyle="1" w:styleId="StyleStyleCardTextLeft-075Right0Char">
    <w:name w:val="Style Style Card Text + Left:  -0.75&quot; + Right:  0&quot; Char"/>
    <w:locked/>
    <w:rsid w:val="003467E5"/>
  </w:style>
  <w:style w:type="paragraph" w:customStyle="1" w:styleId="StyleStyleCardTextLeft-075Right0">
    <w:name w:val="Style Style Card Text + Left:  -0.75&quot; + Right:  0&quot;"/>
    <w:basedOn w:val="Normal"/>
    <w:next w:val="evidencetext"/>
    <w:autoRedefine/>
    <w:qFormat/>
    <w:rsid w:val="003467E5"/>
    <w:pPr>
      <w:spacing w:after="0" w:line="240" w:lineRule="auto"/>
    </w:pPr>
  </w:style>
  <w:style w:type="paragraph" w:customStyle="1" w:styleId="ecxmsonormal">
    <w:name w:val="ecxmsonormal"/>
    <w:basedOn w:val="Normal"/>
    <w:qFormat/>
    <w:rsid w:val="003467E5"/>
    <w:pPr>
      <w:spacing w:after="0" w:line="240" w:lineRule="auto"/>
    </w:pPr>
  </w:style>
  <w:style w:type="character" w:customStyle="1" w:styleId="DebateUnderlineBoldChar">
    <w:name w:val="Debate Underline Bold Char"/>
    <w:locked/>
    <w:rsid w:val="003467E5"/>
  </w:style>
  <w:style w:type="paragraph" w:customStyle="1" w:styleId="DebateUnderlineBold">
    <w:name w:val="Debate Underline Bold"/>
    <w:basedOn w:val="Cardtext0"/>
    <w:qFormat/>
    <w:rsid w:val="003467E5"/>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3467E5"/>
  </w:style>
  <w:style w:type="paragraph" w:customStyle="1" w:styleId="StyleArialNarrow12ptBoldLeft-075">
    <w:name w:val="Style Arial Narrow 12 pt Bold Left:  -0.75&quot;"/>
    <w:basedOn w:val="Normal"/>
    <w:next w:val="ecxmsonormal"/>
    <w:qFormat/>
    <w:rsid w:val="003467E5"/>
    <w:pPr>
      <w:spacing w:after="0" w:line="240" w:lineRule="auto"/>
    </w:pPr>
  </w:style>
  <w:style w:type="character" w:customStyle="1" w:styleId="StyleStyleevidencetextBorderSinglesolidlineAuto05Char">
    <w:name w:val="Style Style evidence text + Border: : (Single solid line Auto  0.5 ... Char"/>
    <w:locked/>
    <w:rsid w:val="003467E5"/>
  </w:style>
  <w:style w:type="paragraph" w:customStyle="1" w:styleId="StyleStyleevidencetextBorderSinglesolidlineAuto05">
    <w:name w:val="Style Style evidence text + Border: : (Single solid line Auto  0.5 ..."/>
    <w:basedOn w:val="Normal"/>
    <w:next w:val="DebateUnderlineBold"/>
    <w:qFormat/>
    <w:rsid w:val="003467E5"/>
    <w:pPr>
      <w:spacing w:after="0" w:line="240" w:lineRule="auto"/>
    </w:pPr>
  </w:style>
  <w:style w:type="character" w:customStyle="1" w:styleId="StyleevidencetextBorderSinglesolidlineAuto05ptLChar">
    <w:name w:val="Style evidence text + Border: : (Single solid line Auto  0.5 pt L... Char"/>
    <w:locked/>
    <w:rsid w:val="003467E5"/>
  </w:style>
  <w:style w:type="paragraph" w:customStyle="1" w:styleId="StyleevidencetextBorderSinglesolidlineAuto05ptL">
    <w:name w:val="Style evidence text + Border: : (Single solid line Auto  0.5 pt L..."/>
    <w:basedOn w:val="CiteTag"/>
    <w:next w:val="StyleArialNarrow12ptBoldLeft-075"/>
    <w:qFormat/>
    <w:rsid w:val="003467E5"/>
  </w:style>
  <w:style w:type="character" w:customStyle="1" w:styleId="HighlightingChar">
    <w:name w:val="Highlighting Char"/>
    <w:locked/>
    <w:rsid w:val="003467E5"/>
  </w:style>
  <w:style w:type="paragraph" w:customStyle="1" w:styleId="Highlighting">
    <w:name w:val="Highlighting"/>
    <w:basedOn w:val="Normal"/>
    <w:next w:val="StyleStyleevidencetextBorderSinglesolidlineAuto05"/>
    <w:autoRedefine/>
    <w:qFormat/>
    <w:rsid w:val="003467E5"/>
    <w:pPr>
      <w:spacing w:after="0" w:line="240" w:lineRule="auto"/>
    </w:pPr>
  </w:style>
  <w:style w:type="paragraph" w:customStyle="1" w:styleId="CiteCharCharCharChar">
    <w:name w:val="Cite Char Char Char Char"/>
    <w:basedOn w:val="Normal"/>
    <w:next w:val="Normal"/>
    <w:qFormat/>
    <w:rsid w:val="003467E5"/>
    <w:pPr>
      <w:spacing w:after="0" w:line="240" w:lineRule="auto"/>
    </w:pPr>
  </w:style>
  <w:style w:type="character" w:customStyle="1" w:styleId="UnderliningCharChar1CharCharChar">
    <w:name w:val="Underlining Char Char1 Char Char Char"/>
    <w:locked/>
    <w:rsid w:val="003467E5"/>
  </w:style>
  <w:style w:type="paragraph" w:customStyle="1" w:styleId="UnderliningCharChar1CharChar">
    <w:name w:val="Underlining Char Char1 Char Char"/>
    <w:basedOn w:val="Normal"/>
    <w:next w:val="Normal"/>
    <w:qFormat/>
    <w:rsid w:val="003467E5"/>
    <w:pPr>
      <w:spacing w:after="0" w:line="240" w:lineRule="auto"/>
    </w:pPr>
  </w:style>
  <w:style w:type="character" w:customStyle="1" w:styleId="CiteCharCharCharCharCharChar">
    <w:name w:val="Cite Char Char Char Char Char Char"/>
    <w:locked/>
    <w:rsid w:val="003467E5"/>
  </w:style>
  <w:style w:type="paragraph" w:customStyle="1" w:styleId="CiteCharCharCharCharChar">
    <w:name w:val="Cite Char Char Char Char Char"/>
    <w:basedOn w:val="Normal"/>
    <w:next w:val="Normal"/>
    <w:qFormat/>
    <w:rsid w:val="003467E5"/>
    <w:pPr>
      <w:spacing w:after="0" w:line="240" w:lineRule="auto"/>
    </w:pPr>
  </w:style>
  <w:style w:type="character" w:customStyle="1" w:styleId="UnderliningCharCharChar">
    <w:name w:val="Underlining Char Char Char"/>
    <w:locked/>
    <w:rsid w:val="003467E5"/>
  </w:style>
  <w:style w:type="paragraph" w:customStyle="1" w:styleId="UnderliningCharChar">
    <w:name w:val="Underlining Char Char"/>
    <w:basedOn w:val="Normal"/>
    <w:next w:val="Normal"/>
    <w:qFormat/>
    <w:rsid w:val="003467E5"/>
    <w:pPr>
      <w:spacing w:after="0" w:line="240" w:lineRule="auto"/>
    </w:pPr>
  </w:style>
  <w:style w:type="paragraph" w:customStyle="1" w:styleId="Style120">
    <w:name w:val="Style 12"/>
    <w:qFormat/>
    <w:rsid w:val="003467E5"/>
    <w:pPr>
      <w:spacing w:after="200" w:line="276" w:lineRule="auto"/>
    </w:pPr>
    <w:rPr>
      <w:rFonts w:eastAsiaTheme="minorHAnsi"/>
      <w:sz w:val="22"/>
      <w:szCs w:val="22"/>
    </w:rPr>
  </w:style>
  <w:style w:type="paragraph" w:customStyle="1" w:styleId="Style7">
    <w:name w:val="Style 7"/>
    <w:next w:val="CiteCharCharCharCharChar"/>
    <w:qFormat/>
    <w:rsid w:val="003467E5"/>
    <w:pPr>
      <w:spacing w:after="200" w:line="276" w:lineRule="auto"/>
    </w:pPr>
    <w:rPr>
      <w:rFonts w:eastAsiaTheme="minorHAnsi"/>
      <w:sz w:val="22"/>
      <w:szCs w:val="22"/>
    </w:rPr>
  </w:style>
  <w:style w:type="paragraph" w:customStyle="1" w:styleId="Style9">
    <w:name w:val="Style 9"/>
    <w:qFormat/>
    <w:rsid w:val="003467E5"/>
    <w:pPr>
      <w:spacing w:after="200" w:line="276" w:lineRule="auto"/>
    </w:pPr>
    <w:rPr>
      <w:rFonts w:eastAsiaTheme="minorHAnsi"/>
      <w:sz w:val="22"/>
      <w:szCs w:val="22"/>
    </w:rPr>
  </w:style>
  <w:style w:type="paragraph" w:customStyle="1" w:styleId="Emphasis3">
    <w:name w:val="Emphasis3"/>
    <w:next w:val="UnderliningCharChar"/>
    <w:qFormat/>
    <w:rsid w:val="003467E5"/>
    <w:pPr>
      <w:spacing w:after="200" w:line="276" w:lineRule="auto"/>
    </w:pPr>
    <w:rPr>
      <w:rFonts w:eastAsiaTheme="minorHAnsi"/>
      <w:sz w:val="22"/>
      <w:szCs w:val="22"/>
    </w:rPr>
  </w:style>
  <w:style w:type="paragraph" w:customStyle="1" w:styleId="SmallCard">
    <w:name w:val="Small Card"/>
    <w:basedOn w:val="Normal"/>
    <w:next w:val="Style7"/>
    <w:qFormat/>
    <w:rsid w:val="003467E5"/>
    <w:pPr>
      <w:spacing w:after="0" w:line="240" w:lineRule="auto"/>
    </w:pPr>
  </w:style>
  <w:style w:type="paragraph" w:customStyle="1" w:styleId="BreifTitle">
    <w:name w:val="Breif Title"/>
    <w:basedOn w:val="Normal"/>
    <w:next w:val="Style9"/>
    <w:autoRedefine/>
    <w:qFormat/>
    <w:rsid w:val="003467E5"/>
    <w:pPr>
      <w:spacing w:after="0" w:line="240" w:lineRule="auto"/>
    </w:pPr>
  </w:style>
  <w:style w:type="paragraph" w:customStyle="1" w:styleId="Normal10pt">
    <w:name w:val="Normal + 10 pt"/>
    <w:basedOn w:val="Normal"/>
    <w:next w:val="Emphasis3"/>
    <w:qFormat/>
    <w:rsid w:val="003467E5"/>
    <w:pPr>
      <w:spacing w:after="0" w:line="240" w:lineRule="auto"/>
    </w:pPr>
  </w:style>
  <w:style w:type="paragraph" w:customStyle="1" w:styleId="formfldssel">
    <w:name w:val="formfldssel"/>
    <w:basedOn w:val="Normal"/>
    <w:qFormat/>
    <w:rsid w:val="003467E5"/>
    <w:pPr>
      <w:spacing w:after="0" w:line="240" w:lineRule="auto"/>
    </w:pPr>
  </w:style>
  <w:style w:type="paragraph" w:customStyle="1" w:styleId="hpleftlk">
    <w:name w:val="hpleftlk"/>
    <w:basedOn w:val="Normal"/>
    <w:next w:val="SmallCard"/>
    <w:qFormat/>
    <w:rsid w:val="003467E5"/>
    <w:pPr>
      <w:spacing w:after="0" w:line="240" w:lineRule="auto"/>
    </w:pPr>
  </w:style>
  <w:style w:type="paragraph" w:customStyle="1" w:styleId="lblu">
    <w:name w:val="lblu"/>
    <w:basedOn w:val="Normal"/>
    <w:next w:val="BreifTitle"/>
    <w:qFormat/>
    <w:rsid w:val="003467E5"/>
    <w:pPr>
      <w:spacing w:after="0" w:line="240" w:lineRule="auto"/>
    </w:pPr>
  </w:style>
  <w:style w:type="paragraph" w:customStyle="1" w:styleId="Underlinestyle">
    <w:name w:val="Underlinestyle"/>
    <w:basedOn w:val="Normal"/>
    <w:next w:val="Normal10pt"/>
    <w:qFormat/>
    <w:rsid w:val="003467E5"/>
    <w:pPr>
      <w:spacing w:after="0" w:line="240" w:lineRule="auto"/>
    </w:pPr>
  </w:style>
  <w:style w:type="paragraph" w:customStyle="1" w:styleId="DebateCiteCharChar">
    <w:name w:val="Debate Cite Char Char"/>
    <w:basedOn w:val="Normal"/>
    <w:next w:val="formfldssel"/>
    <w:autoRedefine/>
    <w:qFormat/>
    <w:rsid w:val="003467E5"/>
    <w:pPr>
      <w:spacing w:after="0" w:line="240" w:lineRule="auto"/>
    </w:pPr>
  </w:style>
  <w:style w:type="paragraph" w:customStyle="1" w:styleId="StyleTagandCiteFranklinGothicDemi">
    <w:name w:val="Style Tag and Cite + Franklin Gothic Demi"/>
    <w:basedOn w:val="HotRoute"/>
    <w:next w:val="lblu"/>
    <w:autoRedefine/>
    <w:qFormat/>
    <w:rsid w:val="003467E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3467E5"/>
  </w:style>
  <w:style w:type="paragraph" w:customStyle="1" w:styleId="CiteCard0">
    <w:name w:val="Cite/Card"/>
    <w:basedOn w:val="Normal"/>
    <w:next w:val="StyleTagandCiteFranklinGothicDemi"/>
    <w:qFormat/>
    <w:rsid w:val="003467E5"/>
    <w:pPr>
      <w:spacing w:after="0" w:line="240" w:lineRule="auto"/>
    </w:pPr>
  </w:style>
  <w:style w:type="paragraph" w:customStyle="1" w:styleId="tagCharCharCharCharCharCharChar">
    <w:name w:val="tag Char Char Char Char Char Char Char"/>
    <w:basedOn w:val="Normal"/>
    <w:next w:val="StyleStyleTagandCiteFranklinGothicDemi11pt"/>
    <w:qFormat/>
    <w:rsid w:val="003467E5"/>
    <w:pPr>
      <w:spacing w:after="0" w:line="240" w:lineRule="auto"/>
    </w:pPr>
  </w:style>
  <w:style w:type="paragraph" w:customStyle="1" w:styleId="title-bold-medium">
    <w:name w:val="title-bold-medium"/>
    <w:basedOn w:val="Normal"/>
    <w:next w:val="TagCite2"/>
    <w:qFormat/>
    <w:rsid w:val="003467E5"/>
    <w:pPr>
      <w:spacing w:after="0" w:line="240" w:lineRule="auto"/>
    </w:pPr>
  </w:style>
  <w:style w:type="paragraph" w:customStyle="1" w:styleId="lact">
    <w:name w:val="lact"/>
    <w:basedOn w:val="Normal"/>
    <w:next w:val="CiteCard0"/>
    <w:qFormat/>
    <w:rsid w:val="003467E5"/>
    <w:pPr>
      <w:spacing w:after="0" w:line="240" w:lineRule="auto"/>
    </w:pPr>
  </w:style>
  <w:style w:type="paragraph" w:customStyle="1" w:styleId="shellscontentions">
    <w:name w:val="shells/contentions"/>
    <w:basedOn w:val="DebateCiteCharChar"/>
    <w:next w:val="tagCharCharCharCharCharCharChar"/>
    <w:qFormat/>
    <w:rsid w:val="003467E5"/>
  </w:style>
  <w:style w:type="paragraph" w:customStyle="1" w:styleId="BriefTitle1">
    <w:name w:val="Brief Title 1"/>
    <w:basedOn w:val="Normal"/>
    <w:next w:val="title-bold-medium"/>
    <w:qFormat/>
    <w:rsid w:val="003467E5"/>
    <w:pPr>
      <w:spacing w:after="0" w:line="240" w:lineRule="auto"/>
    </w:pPr>
  </w:style>
  <w:style w:type="paragraph" w:customStyle="1" w:styleId="ShellTitles">
    <w:name w:val="ShellTitles"/>
    <w:basedOn w:val="Normal"/>
    <w:next w:val="shellscontentions"/>
    <w:qFormat/>
    <w:rsid w:val="003467E5"/>
    <w:pPr>
      <w:spacing w:after="0" w:line="240" w:lineRule="auto"/>
    </w:pPr>
  </w:style>
  <w:style w:type="paragraph" w:customStyle="1" w:styleId="ToRead">
    <w:name w:val="To Read"/>
    <w:basedOn w:val="Normal"/>
    <w:qFormat/>
    <w:rsid w:val="003467E5"/>
    <w:pPr>
      <w:spacing w:after="0" w:line="240" w:lineRule="auto"/>
    </w:pPr>
  </w:style>
  <w:style w:type="paragraph" w:customStyle="1" w:styleId="Style21">
    <w:name w:val="Style 2"/>
    <w:basedOn w:val="Normal"/>
    <w:next w:val="ShellTitles"/>
    <w:qFormat/>
    <w:rsid w:val="003467E5"/>
    <w:pPr>
      <w:spacing w:after="0" w:line="240" w:lineRule="auto"/>
    </w:pPr>
  </w:style>
  <w:style w:type="paragraph" w:customStyle="1" w:styleId="Style40">
    <w:name w:val="Style 4"/>
    <w:basedOn w:val="Normal"/>
    <w:qFormat/>
    <w:rsid w:val="003467E5"/>
    <w:pPr>
      <w:spacing w:after="0" w:line="240" w:lineRule="auto"/>
    </w:pPr>
  </w:style>
  <w:style w:type="paragraph" w:customStyle="1" w:styleId="CM10">
    <w:name w:val="CM10"/>
    <w:basedOn w:val="Normal"/>
    <w:qFormat/>
    <w:rsid w:val="003467E5"/>
    <w:pPr>
      <w:spacing w:after="0" w:line="240" w:lineRule="auto"/>
    </w:pPr>
  </w:style>
  <w:style w:type="paragraph" w:customStyle="1" w:styleId="OffensiveLanguage">
    <w:name w:val="Offensive Language"/>
    <w:basedOn w:val="Normal"/>
    <w:next w:val="Normal"/>
    <w:qFormat/>
    <w:rsid w:val="003467E5"/>
    <w:pPr>
      <w:spacing w:after="0" w:line="240" w:lineRule="auto"/>
    </w:pPr>
  </w:style>
  <w:style w:type="paragraph" w:customStyle="1" w:styleId="clearformatting0">
    <w:name w:val="clear formatting"/>
    <w:basedOn w:val="Normal"/>
    <w:next w:val="Style40"/>
    <w:qFormat/>
    <w:rsid w:val="003467E5"/>
    <w:pPr>
      <w:spacing w:after="0" w:line="240" w:lineRule="auto"/>
    </w:pPr>
  </w:style>
  <w:style w:type="paragraph" w:customStyle="1" w:styleId="Style18">
    <w:name w:val="Style 18"/>
    <w:next w:val="CM10"/>
    <w:uiPriority w:val="99"/>
    <w:qFormat/>
    <w:rsid w:val="003467E5"/>
    <w:pPr>
      <w:spacing w:after="200" w:line="276" w:lineRule="auto"/>
    </w:pPr>
    <w:rPr>
      <w:rFonts w:eastAsiaTheme="minorHAnsi"/>
      <w:sz w:val="22"/>
      <w:szCs w:val="22"/>
    </w:rPr>
  </w:style>
  <w:style w:type="paragraph" w:customStyle="1" w:styleId="formfld">
    <w:name w:val="formfld"/>
    <w:basedOn w:val="Normal"/>
    <w:next w:val="OffensiveLanguage"/>
    <w:qFormat/>
    <w:rsid w:val="003467E5"/>
    <w:pPr>
      <w:spacing w:after="0" w:line="240" w:lineRule="auto"/>
    </w:pPr>
  </w:style>
  <w:style w:type="paragraph" w:customStyle="1" w:styleId="Caption3">
    <w:name w:val="Caption3"/>
    <w:basedOn w:val="Normal"/>
    <w:next w:val="clearformatting0"/>
    <w:qFormat/>
    <w:rsid w:val="003467E5"/>
    <w:pPr>
      <w:spacing w:after="0" w:line="240" w:lineRule="auto"/>
    </w:pPr>
  </w:style>
  <w:style w:type="paragraph" w:customStyle="1" w:styleId="teaserpermalink">
    <w:name w:val="teaser_permalink"/>
    <w:basedOn w:val="Normal"/>
    <w:next w:val="Style18"/>
    <w:qFormat/>
    <w:rsid w:val="003467E5"/>
    <w:pPr>
      <w:spacing w:after="0" w:line="240" w:lineRule="auto"/>
    </w:pPr>
  </w:style>
  <w:style w:type="character" w:styleId="BookTitle">
    <w:name w:val="Book Title"/>
    <w:basedOn w:val="DefaultParagraphFont"/>
    <w:qFormat/>
    <w:rsid w:val="003467E5"/>
    <w:rPr>
      <w:b/>
      <w:bCs/>
      <w:i/>
      <w:iCs/>
      <w:spacing w:val="5"/>
    </w:rPr>
  </w:style>
  <w:style w:type="character" w:customStyle="1" w:styleId="Heading7Char1">
    <w:name w:val="Heading 7 Char1"/>
    <w:basedOn w:val="DefaultParagraphFont"/>
    <w:semiHidden/>
    <w:rsid w:val="003467E5"/>
  </w:style>
  <w:style w:type="character" w:customStyle="1" w:styleId="Heading8Char1">
    <w:name w:val="Heading 8 Char1"/>
    <w:basedOn w:val="DefaultParagraphFont"/>
    <w:semiHidden/>
    <w:rsid w:val="003467E5"/>
  </w:style>
  <w:style w:type="character" w:customStyle="1" w:styleId="Heading9Char1">
    <w:name w:val="Heading 9 Char1"/>
    <w:basedOn w:val="DefaultParagraphFont"/>
    <w:semiHidden/>
    <w:rsid w:val="003467E5"/>
  </w:style>
  <w:style w:type="character" w:customStyle="1" w:styleId="sup1">
    <w:name w:val="sup1"/>
    <w:rsid w:val="003467E5"/>
  </w:style>
  <w:style w:type="character" w:customStyle="1" w:styleId="pgnum1">
    <w:name w:val="pgnum1"/>
    <w:rsid w:val="003467E5"/>
  </w:style>
  <w:style w:type="character" w:customStyle="1" w:styleId="nw">
    <w:name w:val="nw"/>
    <w:rsid w:val="003467E5"/>
  </w:style>
  <w:style w:type="character" w:customStyle="1" w:styleId="CardsHighlight">
    <w:name w:val="Cards Highlight"/>
    <w:uiPriority w:val="1"/>
    <w:rsid w:val="003467E5"/>
  </w:style>
  <w:style w:type="character" w:customStyle="1" w:styleId="apple">
    <w:name w:val="apple"/>
    <w:rsid w:val="003467E5"/>
  </w:style>
  <w:style w:type="character" w:customStyle="1" w:styleId="inhoud">
    <w:name w:val="inhoud"/>
    <w:rsid w:val="003467E5"/>
  </w:style>
  <w:style w:type="character" w:customStyle="1" w:styleId="CardsUnderlined">
    <w:name w:val="Cards Underlined"/>
    <w:qFormat/>
    <w:rsid w:val="003467E5"/>
  </w:style>
  <w:style w:type="character" w:customStyle="1" w:styleId="Cites-AuthorDate">
    <w:name w:val="Cites-Author/Date"/>
    <w:qFormat/>
    <w:rsid w:val="003467E5"/>
  </w:style>
  <w:style w:type="character" w:customStyle="1" w:styleId="StyleCardtextChar10pt">
    <w:name w:val="Style Card text Char + 10 pt"/>
    <w:rsid w:val="003467E5"/>
  </w:style>
  <w:style w:type="character" w:customStyle="1" w:styleId="UnderliningChar2">
    <w:name w:val="Underlining Char2"/>
    <w:rsid w:val="003467E5"/>
  </w:style>
  <w:style w:type="character" w:customStyle="1" w:styleId="UnderliningChar1">
    <w:name w:val="Underlining Char1"/>
    <w:rsid w:val="003467E5"/>
  </w:style>
  <w:style w:type="character" w:customStyle="1" w:styleId="smcaps">
    <w:name w:val="smcaps"/>
    <w:rsid w:val="003467E5"/>
  </w:style>
  <w:style w:type="character" w:customStyle="1" w:styleId="Style1Char2">
    <w:name w:val="Style1 Char2"/>
    <w:rsid w:val="003467E5"/>
  </w:style>
  <w:style w:type="character" w:customStyle="1" w:styleId="inside-head1">
    <w:name w:val="inside-head1"/>
    <w:rsid w:val="003467E5"/>
  </w:style>
  <w:style w:type="character" w:customStyle="1" w:styleId="datestamp1">
    <w:name w:val="datestamp1"/>
    <w:rsid w:val="003467E5"/>
  </w:style>
  <w:style w:type="character" w:customStyle="1" w:styleId="pagetools1">
    <w:name w:val="pagetools1"/>
    <w:rsid w:val="003467E5"/>
  </w:style>
  <w:style w:type="character" w:customStyle="1" w:styleId="smallredtext">
    <w:name w:val="smallredtext"/>
    <w:rsid w:val="003467E5"/>
  </w:style>
  <w:style w:type="character" w:customStyle="1" w:styleId="storyheading31">
    <w:name w:val="storyheading31"/>
    <w:rsid w:val="003467E5"/>
  </w:style>
  <w:style w:type="character" w:customStyle="1" w:styleId="storydeck31">
    <w:name w:val="storydeck31"/>
    <w:rsid w:val="003467E5"/>
  </w:style>
  <w:style w:type="character" w:customStyle="1" w:styleId="subtitle1">
    <w:name w:val="subtitle1"/>
    <w:rsid w:val="003467E5"/>
  </w:style>
  <w:style w:type="character" w:customStyle="1" w:styleId="Title10">
    <w:name w:val="Title1"/>
    <w:rsid w:val="003467E5"/>
  </w:style>
  <w:style w:type="character" w:customStyle="1" w:styleId="clsbiolink">
    <w:name w:val="clsbiolink"/>
    <w:rsid w:val="003467E5"/>
  </w:style>
  <w:style w:type="character" w:customStyle="1" w:styleId="clssmaller">
    <w:name w:val="clssmaller"/>
    <w:rsid w:val="003467E5"/>
  </w:style>
  <w:style w:type="character" w:customStyle="1" w:styleId="sm1">
    <w:name w:val="sm1"/>
    <w:rsid w:val="003467E5"/>
  </w:style>
  <w:style w:type="character" w:customStyle="1" w:styleId="noindentChar">
    <w:name w:val="noindent Char"/>
    <w:rsid w:val="003467E5"/>
  </w:style>
  <w:style w:type="character" w:customStyle="1" w:styleId="SmallChar1">
    <w:name w:val="Small Char1"/>
    <w:rsid w:val="003467E5"/>
  </w:style>
  <w:style w:type="character" w:customStyle="1" w:styleId="fullcite0">
    <w:name w:val="fullcite"/>
    <w:rsid w:val="003467E5"/>
  </w:style>
  <w:style w:type="character" w:customStyle="1" w:styleId="Style9ptThickunderline">
    <w:name w:val="Style 9 pt Thick underline"/>
    <w:rsid w:val="003467E5"/>
  </w:style>
  <w:style w:type="character" w:customStyle="1" w:styleId="CardNotUnderlinedChar">
    <w:name w:val="Card Not Underlined Char"/>
    <w:rsid w:val="003467E5"/>
  </w:style>
  <w:style w:type="character" w:customStyle="1" w:styleId="IndexHeadersCharChar">
    <w:name w:val="Index Headers Char Char"/>
    <w:rsid w:val="003467E5"/>
  </w:style>
  <w:style w:type="character" w:customStyle="1" w:styleId="CircleChar1">
    <w:name w:val="Circle Char1"/>
    <w:rsid w:val="003467E5"/>
  </w:style>
  <w:style w:type="character" w:customStyle="1" w:styleId="textmedium">
    <w:name w:val="textmedium"/>
    <w:rsid w:val="003467E5"/>
  </w:style>
  <w:style w:type="character" w:customStyle="1" w:styleId="justify">
    <w:name w:val="justify"/>
    <w:rsid w:val="003467E5"/>
  </w:style>
  <w:style w:type="character" w:customStyle="1" w:styleId="SmallCardTextChar">
    <w:name w:val="Small Card Text Char"/>
    <w:rsid w:val="003467E5"/>
  </w:style>
  <w:style w:type="character" w:customStyle="1" w:styleId="tagChar30">
    <w:name w:val="tag Char3"/>
    <w:rsid w:val="003467E5"/>
  </w:style>
  <w:style w:type="character" w:customStyle="1" w:styleId="medium-normal1">
    <w:name w:val="medium-normal1"/>
    <w:rsid w:val="003467E5"/>
  </w:style>
  <w:style w:type="character" w:customStyle="1" w:styleId="inside-head">
    <w:name w:val="inside-head"/>
    <w:rsid w:val="003467E5"/>
  </w:style>
  <w:style w:type="character" w:customStyle="1" w:styleId="awtw">
    <w:name w:val="awtw"/>
    <w:rsid w:val="003467E5"/>
  </w:style>
  <w:style w:type="character" w:customStyle="1" w:styleId="CardText-Underlined">
    <w:name w:val="Card Text - Underlined"/>
    <w:rsid w:val="003467E5"/>
  </w:style>
  <w:style w:type="character" w:customStyle="1" w:styleId="Citation-AuthorDate">
    <w:name w:val="Citation - Author/Date"/>
    <w:rsid w:val="003467E5"/>
  </w:style>
  <w:style w:type="character" w:customStyle="1" w:styleId="ld3">
    <w:name w:val="ld3"/>
    <w:rsid w:val="003467E5"/>
  </w:style>
  <w:style w:type="character" w:customStyle="1" w:styleId="5Notunderlined">
    <w:name w:val="5 Not underlined"/>
    <w:rsid w:val="003467E5"/>
  </w:style>
  <w:style w:type="character" w:customStyle="1" w:styleId="postbody">
    <w:name w:val="postbody"/>
    <w:rsid w:val="003467E5"/>
  </w:style>
  <w:style w:type="paragraph" w:styleId="EndnoteText">
    <w:name w:val="endnote text"/>
    <w:basedOn w:val="Normal"/>
    <w:link w:val="EndnoteTextChar1"/>
    <w:unhideWhenUsed/>
    <w:rsid w:val="003467E5"/>
    <w:pPr>
      <w:spacing w:after="0" w:line="240" w:lineRule="auto"/>
    </w:pPr>
    <w:rPr>
      <w:szCs w:val="20"/>
    </w:rPr>
  </w:style>
  <w:style w:type="character" w:customStyle="1" w:styleId="EndnoteTextChar1">
    <w:name w:val="Endnote Text Char1"/>
    <w:basedOn w:val="DefaultParagraphFont"/>
    <w:link w:val="EndnoteText"/>
    <w:rsid w:val="003467E5"/>
    <w:rPr>
      <w:rFonts w:ascii="Calibri" w:hAnsi="Calibri" w:cs="Calibri"/>
      <w:sz w:val="16"/>
      <w:szCs w:val="20"/>
    </w:rPr>
  </w:style>
  <w:style w:type="character" w:customStyle="1" w:styleId="ssl4">
    <w:name w:val="ss_l4"/>
    <w:rsid w:val="003467E5"/>
  </w:style>
  <w:style w:type="character" w:customStyle="1" w:styleId="stylestylebold12pt">
    <w:name w:val="stylestylebold12pt"/>
    <w:rsid w:val="003467E5"/>
  </w:style>
  <w:style w:type="character" w:customStyle="1" w:styleId="externaledithide">
    <w:name w:val="external_edit_hide"/>
    <w:rsid w:val="003467E5"/>
  </w:style>
  <w:style w:type="character" w:customStyle="1" w:styleId="grey10">
    <w:name w:val="grey10"/>
    <w:rsid w:val="003467E5"/>
  </w:style>
  <w:style w:type="character" w:customStyle="1" w:styleId="CharacterStyle20">
    <w:name w:val="Character Style 20"/>
    <w:rsid w:val="003467E5"/>
  </w:style>
  <w:style w:type="character" w:customStyle="1" w:styleId="Style11ptUnderlineBorderSinglesolidlineAuto05pt">
    <w:name w:val="Style 11 pt Underline Border: : (Single solid line Auto  0.5 pt..."/>
    <w:rsid w:val="003467E5"/>
  </w:style>
  <w:style w:type="character" w:customStyle="1" w:styleId="A9">
    <w:name w:val="A9"/>
    <w:uiPriority w:val="99"/>
    <w:rsid w:val="003467E5"/>
  </w:style>
  <w:style w:type="character" w:customStyle="1" w:styleId="A5">
    <w:name w:val="A5"/>
    <w:uiPriority w:val="99"/>
    <w:rsid w:val="003467E5"/>
  </w:style>
  <w:style w:type="character" w:customStyle="1" w:styleId="underline1">
    <w:name w:val="underline1"/>
    <w:rsid w:val="003467E5"/>
  </w:style>
  <w:style w:type="character" w:customStyle="1" w:styleId="see">
    <w:name w:val="see"/>
    <w:rsid w:val="003467E5"/>
  </w:style>
  <w:style w:type="character" w:customStyle="1" w:styleId="CharacterStyle2">
    <w:name w:val="Character Style 2"/>
    <w:rsid w:val="003467E5"/>
  </w:style>
  <w:style w:type="character" w:customStyle="1" w:styleId="lightblue">
    <w:name w:val="lightblue"/>
    <w:rsid w:val="003467E5"/>
  </w:style>
  <w:style w:type="character" w:customStyle="1" w:styleId="centerheadlines">
    <w:name w:val="centerheadlines"/>
    <w:rsid w:val="003467E5"/>
  </w:style>
  <w:style w:type="character" w:customStyle="1" w:styleId="datetime">
    <w:name w:val="datetime"/>
    <w:rsid w:val="003467E5"/>
  </w:style>
  <w:style w:type="character" w:customStyle="1" w:styleId="info">
    <w:name w:val="info"/>
    <w:rsid w:val="003467E5"/>
  </w:style>
  <w:style w:type="character" w:customStyle="1" w:styleId="datestory">
    <w:name w:val="datestory"/>
    <w:rsid w:val="003467E5"/>
  </w:style>
  <w:style w:type="character" w:customStyle="1" w:styleId="A1">
    <w:name w:val="A1"/>
    <w:uiPriority w:val="99"/>
    <w:rsid w:val="003467E5"/>
  </w:style>
  <w:style w:type="character" w:customStyle="1" w:styleId="-SmallText-">
    <w:name w:val="-Small Text-"/>
    <w:rsid w:val="003467E5"/>
  </w:style>
  <w:style w:type="character" w:customStyle="1" w:styleId="goohl1">
    <w:name w:val="goohl1"/>
    <w:rsid w:val="003467E5"/>
  </w:style>
  <w:style w:type="character" w:customStyle="1" w:styleId="goohl2">
    <w:name w:val="goohl2"/>
    <w:rsid w:val="003467E5"/>
  </w:style>
  <w:style w:type="character" w:customStyle="1" w:styleId="goohl0">
    <w:name w:val="goohl0"/>
    <w:rsid w:val="003467E5"/>
  </w:style>
  <w:style w:type="character" w:customStyle="1" w:styleId="StyleUnderlineBorderSinglesolidlineAuto05ptLinew">
    <w:name w:val="Style Underline Border: : (Single solid line Auto  0.5 pt Line w..."/>
    <w:basedOn w:val="DefaultParagraphFont"/>
    <w:rsid w:val="003467E5"/>
  </w:style>
  <w:style w:type="character" w:customStyle="1" w:styleId="citeschar10">
    <w:name w:val="citeschar1"/>
    <w:basedOn w:val="DefaultParagraphFont"/>
    <w:rsid w:val="003467E5"/>
  </w:style>
  <w:style w:type="character" w:customStyle="1" w:styleId="cardunderlinedchar0">
    <w:name w:val="cardunderlinedchar"/>
    <w:basedOn w:val="DefaultParagraphFont"/>
    <w:rsid w:val="003467E5"/>
  </w:style>
  <w:style w:type="paragraph" w:customStyle="1" w:styleId="Style1CharChar">
    <w:name w:val="Style1 Char Char"/>
    <w:basedOn w:val="Normal"/>
    <w:qFormat/>
    <w:rsid w:val="003467E5"/>
    <w:pPr>
      <w:spacing w:after="0" w:line="240" w:lineRule="auto"/>
    </w:pPr>
  </w:style>
  <w:style w:type="character" w:customStyle="1" w:styleId="Style1CharCharChar">
    <w:name w:val="Style1 Char Char Char"/>
    <w:locked/>
    <w:rsid w:val="003467E5"/>
  </w:style>
  <w:style w:type="character" w:customStyle="1" w:styleId="FootnoteTextChar1">
    <w:name w:val="Footnote Text Char1"/>
    <w:basedOn w:val="DefaultParagraphFont"/>
    <w:uiPriority w:val="99"/>
    <w:rsid w:val="003467E5"/>
    <w:rPr>
      <w:rFonts w:ascii="Georgia" w:hAnsi="Georgia"/>
      <w:sz w:val="20"/>
      <w:szCs w:val="20"/>
    </w:rPr>
  </w:style>
  <w:style w:type="character" w:customStyle="1" w:styleId="headline">
    <w:name w:val="headline"/>
    <w:rsid w:val="003467E5"/>
  </w:style>
  <w:style w:type="character" w:customStyle="1" w:styleId="provider">
    <w:name w:val="provider"/>
    <w:basedOn w:val="DefaultParagraphFont"/>
    <w:rsid w:val="003467E5"/>
  </w:style>
  <w:style w:type="character" w:customStyle="1" w:styleId="ilad">
    <w:name w:val="il_ad"/>
    <w:rsid w:val="003467E5"/>
  </w:style>
  <w:style w:type="character" w:customStyle="1" w:styleId="grame">
    <w:name w:val="grame"/>
    <w:rsid w:val="003467E5"/>
  </w:style>
  <w:style w:type="character" w:customStyle="1" w:styleId="spelle">
    <w:name w:val="spelle"/>
    <w:rsid w:val="003467E5"/>
  </w:style>
  <w:style w:type="character" w:customStyle="1" w:styleId="vitstorybyline">
    <w:name w:val="vitstorybyline"/>
    <w:rsid w:val="003467E5"/>
  </w:style>
  <w:style w:type="character" w:customStyle="1" w:styleId="yahoobuzzbadge-form">
    <w:name w:val="yahoobuzzbadge-form"/>
    <w:rsid w:val="003467E5"/>
  </w:style>
  <w:style w:type="character" w:customStyle="1" w:styleId="tickerlinx">
    <w:name w:val="tickerlinx"/>
    <w:rsid w:val="003467E5"/>
  </w:style>
  <w:style w:type="character" w:customStyle="1" w:styleId="post-author">
    <w:name w:val="post-author"/>
    <w:rsid w:val="003467E5"/>
  </w:style>
  <w:style w:type="character" w:customStyle="1" w:styleId="post-timestamp">
    <w:name w:val="post-timestamp"/>
    <w:rsid w:val="003467E5"/>
  </w:style>
  <w:style w:type="character" w:customStyle="1" w:styleId="mw-headline">
    <w:name w:val="mw-headline"/>
    <w:rsid w:val="003467E5"/>
  </w:style>
  <w:style w:type="character" w:customStyle="1" w:styleId="month">
    <w:name w:val="month"/>
    <w:rsid w:val="003467E5"/>
  </w:style>
  <w:style w:type="character" w:customStyle="1" w:styleId="2xBoldUnderline">
    <w:name w:val="2x_Bold_Underline"/>
    <w:rsid w:val="003467E5"/>
  </w:style>
  <w:style w:type="character" w:customStyle="1" w:styleId="texttitlebigred">
    <w:name w:val="texttitlebigred"/>
    <w:rsid w:val="003467E5"/>
  </w:style>
  <w:style w:type="character" w:customStyle="1" w:styleId="subtitles">
    <w:name w:val="subtitles"/>
    <w:rsid w:val="003467E5"/>
  </w:style>
  <w:style w:type="character" w:customStyle="1" w:styleId="UnderlineCharChar1">
    <w:name w:val="Underline Char Char1"/>
    <w:rsid w:val="003467E5"/>
  </w:style>
  <w:style w:type="character" w:customStyle="1" w:styleId="CiteCardChar1">
    <w:name w:val="Cite_Card Char1"/>
    <w:rsid w:val="003467E5"/>
  </w:style>
  <w:style w:type="character" w:customStyle="1" w:styleId="ptitleinside">
    <w:name w:val="p_title_inside"/>
    <w:rsid w:val="003467E5"/>
  </w:style>
  <w:style w:type="character" w:customStyle="1" w:styleId="paramv">
    <w:name w:val="paramv"/>
    <w:rsid w:val="003467E5"/>
  </w:style>
  <w:style w:type="character" w:customStyle="1" w:styleId="quotepeekbase">
    <w:name w:val="quotepeekbase"/>
    <w:rsid w:val="003467E5"/>
  </w:style>
  <w:style w:type="character" w:customStyle="1" w:styleId="symbol">
    <w:name w:val="symbol"/>
    <w:rsid w:val="003467E5"/>
  </w:style>
  <w:style w:type="character" w:customStyle="1" w:styleId="data">
    <w:name w:val="data"/>
    <w:rsid w:val="003467E5"/>
  </w:style>
  <w:style w:type="character" w:customStyle="1" w:styleId="cross-head">
    <w:name w:val="cross-head"/>
    <w:rsid w:val="003467E5"/>
  </w:style>
  <w:style w:type="character" w:customStyle="1" w:styleId="scaps">
    <w:name w:val="scaps"/>
    <w:rsid w:val="003467E5"/>
  </w:style>
  <w:style w:type="character" w:customStyle="1" w:styleId="pub-date">
    <w:name w:val="pub-date"/>
    <w:rsid w:val="003467E5"/>
  </w:style>
  <w:style w:type="character" w:customStyle="1" w:styleId="StyleTimesNewRoman12ptBold">
    <w:name w:val="Style Times New Roman 12 pt Bold"/>
    <w:rsid w:val="003467E5"/>
  </w:style>
  <w:style w:type="character" w:customStyle="1" w:styleId="AuthorDateF4">
    <w:name w:val="Author Date (F4)"/>
    <w:rsid w:val="003467E5"/>
  </w:style>
  <w:style w:type="character" w:customStyle="1" w:styleId="BoldUnderlineF6">
    <w:name w:val="Bold Underline (F6)"/>
    <w:rsid w:val="003467E5"/>
  </w:style>
  <w:style w:type="character" w:customStyle="1" w:styleId="grouptext">
    <w:name w:val="group_text"/>
    <w:rsid w:val="003467E5"/>
  </w:style>
  <w:style w:type="character" w:customStyle="1" w:styleId="authors">
    <w:name w:val="authors"/>
    <w:rsid w:val="003467E5"/>
  </w:style>
  <w:style w:type="character" w:customStyle="1" w:styleId="StyleArial12ptBoldItalic">
    <w:name w:val="Style Arial 12 pt Bold Italic"/>
    <w:rsid w:val="003467E5"/>
  </w:style>
  <w:style w:type="character" w:customStyle="1" w:styleId="verdana12grey1">
    <w:name w:val="verdana12grey1"/>
    <w:rsid w:val="003467E5"/>
  </w:style>
  <w:style w:type="character" w:customStyle="1" w:styleId="verdana9grey1a">
    <w:name w:val="verdana9grey1a"/>
    <w:rsid w:val="003467E5"/>
  </w:style>
  <w:style w:type="character" w:customStyle="1" w:styleId="nn-twttr-share-btn">
    <w:name w:val="nn-twttr-share-btn"/>
    <w:rsid w:val="003467E5"/>
  </w:style>
  <w:style w:type="character" w:customStyle="1" w:styleId="count">
    <w:name w:val="count"/>
    <w:rsid w:val="003467E5"/>
  </w:style>
  <w:style w:type="character" w:customStyle="1" w:styleId="fbbuttontext">
    <w:name w:val="fb_button_text"/>
    <w:rsid w:val="003467E5"/>
  </w:style>
  <w:style w:type="character" w:customStyle="1" w:styleId="comment-count">
    <w:name w:val="comment-count"/>
    <w:rsid w:val="003467E5"/>
  </w:style>
  <w:style w:type="character" w:customStyle="1" w:styleId="comment-count-text">
    <w:name w:val="comment-count-text"/>
    <w:rsid w:val="003467E5"/>
  </w:style>
  <w:style w:type="character" w:customStyle="1" w:styleId="author-name">
    <w:name w:val="author-name"/>
    <w:rsid w:val="003467E5"/>
  </w:style>
  <w:style w:type="character" w:customStyle="1" w:styleId="lightheader">
    <w:name w:val="lightheader"/>
    <w:rsid w:val="003467E5"/>
  </w:style>
  <w:style w:type="character" w:customStyle="1" w:styleId="CiteCardCharCharCharCharChar">
    <w:name w:val="Cite_Card Char Char Char Char Char"/>
    <w:rsid w:val="003467E5"/>
  </w:style>
  <w:style w:type="character" w:customStyle="1" w:styleId="CiteCardCharCharCharCharCharChar">
    <w:name w:val="Cite_Card Char Char Char Char Char Char"/>
    <w:rsid w:val="003467E5"/>
  </w:style>
  <w:style w:type="character" w:customStyle="1" w:styleId="yahoobuzzbadge">
    <w:name w:val="yahoobuzzbadge"/>
    <w:rsid w:val="003467E5"/>
  </w:style>
  <w:style w:type="character" w:customStyle="1" w:styleId="fbsharecountinner">
    <w:name w:val="fb_share_count_inner"/>
    <w:rsid w:val="003467E5"/>
  </w:style>
  <w:style w:type="character" w:customStyle="1" w:styleId="fbconnectbuttontext">
    <w:name w:val="fbconnectbutton_text"/>
    <w:rsid w:val="003467E5"/>
  </w:style>
  <w:style w:type="paragraph" w:customStyle="1" w:styleId="Sourcename">
    <w:name w:val="Source name"/>
    <w:basedOn w:val="Normal"/>
    <w:qFormat/>
    <w:rsid w:val="003467E5"/>
    <w:pPr>
      <w:spacing w:after="0" w:line="240" w:lineRule="auto"/>
    </w:pPr>
  </w:style>
  <w:style w:type="character" w:customStyle="1" w:styleId="SourcenameChar">
    <w:name w:val="Source name Char"/>
    <w:locked/>
    <w:rsid w:val="003467E5"/>
  </w:style>
  <w:style w:type="character" w:customStyle="1" w:styleId="StrongEmphasis">
    <w:name w:val="Strong Emphasis"/>
    <w:rsid w:val="003467E5"/>
  </w:style>
  <w:style w:type="character" w:customStyle="1" w:styleId="Caption2">
    <w:name w:val="Caption2"/>
    <w:rsid w:val="003467E5"/>
  </w:style>
  <w:style w:type="character" w:customStyle="1" w:styleId="Style11ptItalicUnderline">
    <w:name w:val="Style 11 pt Italic Underline"/>
    <w:rsid w:val="003467E5"/>
  </w:style>
  <w:style w:type="character" w:customStyle="1" w:styleId="Style11ptItalic">
    <w:name w:val="Style 11 pt Italic"/>
    <w:rsid w:val="003467E5"/>
  </w:style>
  <w:style w:type="character" w:customStyle="1" w:styleId="Style6pt">
    <w:name w:val="Style 6 pt"/>
    <w:qFormat/>
    <w:rsid w:val="003467E5"/>
  </w:style>
  <w:style w:type="character" w:customStyle="1" w:styleId="article-articlebody">
    <w:name w:val="article-articlebody"/>
    <w:basedOn w:val="DefaultParagraphFont"/>
    <w:rsid w:val="003467E5"/>
  </w:style>
  <w:style w:type="character" w:customStyle="1" w:styleId="pageheader0">
    <w:name w:val="pageheader"/>
    <w:basedOn w:val="DefaultParagraphFont"/>
    <w:rsid w:val="003467E5"/>
  </w:style>
  <w:style w:type="character" w:customStyle="1" w:styleId="AuthorCharChar">
    <w:name w:val="Author Char Char"/>
    <w:rsid w:val="003467E5"/>
  </w:style>
  <w:style w:type="character" w:customStyle="1" w:styleId="smallchar2">
    <w:name w:val="smallchar"/>
    <w:basedOn w:val="DefaultParagraphFont"/>
    <w:rsid w:val="003467E5"/>
  </w:style>
  <w:style w:type="character" w:customStyle="1" w:styleId="Shortcite">
    <w:name w:val="Shortcite"/>
    <w:rsid w:val="003467E5"/>
  </w:style>
  <w:style w:type="character" w:customStyle="1" w:styleId="Longcite">
    <w:name w:val="Longcite"/>
    <w:rsid w:val="003467E5"/>
  </w:style>
  <w:style w:type="character" w:customStyle="1" w:styleId="StyleStyle7pt8pt">
    <w:name w:val="Style Style 7 pt + 8 pt"/>
    <w:rsid w:val="003467E5"/>
  </w:style>
  <w:style w:type="character" w:customStyle="1" w:styleId="StyleStyleThickunderlineBold1">
    <w:name w:val="Style Style Thick underline + Bold1"/>
    <w:rsid w:val="003467E5"/>
  </w:style>
  <w:style w:type="character" w:customStyle="1" w:styleId="StyleUnderline2">
    <w:name w:val="Style Underline2"/>
    <w:rsid w:val="003467E5"/>
  </w:style>
  <w:style w:type="character" w:customStyle="1" w:styleId="tagchar">
    <w:name w:val="tagchar"/>
    <w:basedOn w:val="DefaultParagraphFont"/>
    <w:rsid w:val="003467E5"/>
  </w:style>
  <w:style w:type="character" w:customStyle="1" w:styleId="address">
    <w:name w:val="address"/>
    <w:rsid w:val="003467E5"/>
  </w:style>
  <w:style w:type="character" w:customStyle="1" w:styleId="NormalizationChar">
    <w:name w:val="Normalization Char"/>
    <w:rsid w:val="003467E5"/>
  </w:style>
  <w:style w:type="character" w:customStyle="1" w:styleId="maintextbldleft">
    <w:name w:val="maintextbldleft"/>
    <w:basedOn w:val="DefaultParagraphFont"/>
    <w:rsid w:val="003467E5"/>
  </w:style>
  <w:style w:type="character" w:customStyle="1" w:styleId="maintextleft">
    <w:name w:val="maintextleft"/>
    <w:basedOn w:val="DefaultParagraphFont"/>
    <w:rsid w:val="003467E5"/>
  </w:style>
  <w:style w:type="character" w:customStyle="1" w:styleId="highlight1">
    <w:name w:val="highlight"/>
    <w:rsid w:val="003467E5"/>
  </w:style>
  <w:style w:type="character" w:customStyle="1" w:styleId="Shrinker">
    <w:name w:val="Shrinker"/>
    <w:rsid w:val="003467E5"/>
  </w:style>
  <w:style w:type="character" w:customStyle="1" w:styleId="heading2char1">
    <w:name w:val="heading2char"/>
    <w:basedOn w:val="DefaultParagraphFont"/>
    <w:rsid w:val="003467E5"/>
  </w:style>
  <w:style w:type="character" w:customStyle="1" w:styleId="heading3char1">
    <w:name w:val="heading3char1"/>
    <w:basedOn w:val="DefaultParagraphFont"/>
    <w:rsid w:val="003467E5"/>
  </w:style>
  <w:style w:type="character" w:customStyle="1" w:styleId="underlinea">
    <w:name w:val="underlinea"/>
    <w:basedOn w:val="DefaultParagraphFont"/>
    <w:rsid w:val="003467E5"/>
  </w:style>
  <w:style w:type="character" w:customStyle="1" w:styleId="StyleUnderlineChar9pt2">
    <w:name w:val="Style Underline Char + 9 pt2"/>
    <w:rsid w:val="003467E5"/>
  </w:style>
  <w:style w:type="character" w:customStyle="1" w:styleId="StyleUnderlineChar9ptBold1">
    <w:name w:val="Style Underline Char + 9 pt Bold1"/>
    <w:rsid w:val="003467E5"/>
  </w:style>
  <w:style w:type="character" w:customStyle="1" w:styleId="FontStyle329">
    <w:name w:val="Font Style329"/>
    <w:uiPriority w:val="99"/>
    <w:rsid w:val="003467E5"/>
  </w:style>
  <w:style w:type="character" w:customStyle="1" w:styleId="styleboldunderline">
    <w:name w:val="styleboldunderline"/>
    <w:rsid w:val="003467E5"/>
  </w:style>
  <w:style w:type="character" w:customStyle="1" w:styleId="FontStyle291">
    <w:name w:val="Font Style291"/>
    <w:uiPriority w:val="99"/>
    <w:rsid w:val="003467E5"/>
  </w:style>
  <w:style w:type="character" w:customStyle="1" w:styleId="FontStyle232">
    <w:name w:val="Font Style232"/>
    <w:uiPriority w:val="99"/>
    <w:rsid w:val="003467E5"/>
  </w:style>
  <w:style w:type="character" w:customStyle="1" w:styleId="MicroTextCharChar">
    <w:name w:val="MicroText Char Char"/>
    <w:rsid w:val="003467E5"/>
  </w:style>
  <w:style w:type="character" w:customStyle="1" w:styleId="Hyperlink6">
    <w:name w:val="Hyperlink6"/>
    <w:rsid w:val="003467E5"/>
  </w:style>
  <w:style w:type="character" w:customStyle="1" w:styleId="pmterms11">
    <w:name w:val="pmterms11"/>
    <w:rsid w:val="003467E5"/>
  </w:style>
  <w:style w:type="character" w:customStyle="1" w:styleId="style61">
    <w:name w:val="style6"/>
    <w:rsid w:val="003467E5"/>
  </w:style>
  <w:style w:type="character" w:customStyle="1" w:styleId="Title2">
    <w:name w:val="Title2"/>
    <w:basedOn w:val="DefaultParagraphFont"/>
    <w:rsid w:val="003467E5"/>
  </w:style>
  <w:style w:type="character" w:customStyle="1" w:styleId="pmterms12">
    <w:name w:val="pmterms12"/>
    <w:basedOn w:val="DefaultParagraphFont"/>
    <w:rsid w:val="003467E5"/>
  </w:style>
  <w:style w:type="character" w:customStyle="1" w:styleId="BoldandUnderlineChar1Char2Char">
    <w:name w:val="Bold and Underline Char1 Char2 Char"/>
    <w:basedOn w:val="DefaultParagraphFont"/>
    <w:rsid w:val="003467E5"/>
  </w:style>
  <w:style w:type="character" w:customStyle="1" w:styleId="cardtextsmallCharCharCharCharCharCharCharCharCharCharCharChar">
    <w:name w:val="card text small Char Char Char Char Char Char Char Char Char Char Char Char"/>
    <w:basedOn w:val="DefaultParagraphFont"/>
    <w:rsid w:val="003467E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467E5"/>
  </w:style>
  <w:style w:type="character" w:customStyle="1" w:styleId="pmterms2">
    <w:name w:val="pmterms2"/>
    <w:basedOn w:val="DefaultParagraphFont"/>
    <w:rsid w:val="003467E5"/>
  </w:style>
  <w:style w:type="character" w:customStyle="1" w:styleId="BoldandUnderlineChar1Char2CharChar">
    <w:name w:val="Bold and Underline Char1 Char2 Char Char"/>
    <w:basedOn w:val="DefaultParagraphFont"/>
    <w:rsid w:val="003467E5"/>
  </w:style>
  <w:style w:type="character" w:customStyle="1" w:styleId="UnderlineChar1Char1">
    <w:name w:val="Underline Char1 Char1"/>
    <w:basedOn w:val="DefaultParagraphFont"/>
    <w:rsid w:val="003467E5"/>
  </w:style>
  <w:style w:type="character" w:customStyle="1" w:styleId="UnderlineChar6CharCharCharCharCharCharCharChar">
    <w:name w:val="Underline Char6 Char Char Char Char Char Char Char Char"/>
    <w:basedOn w:val="DefaultParagraphFont"/>
    <w:rsid w:val="003467E5"/>
  </w:style>
  <w:style w:type="character" w:customStyle="1" w:styleId="BoldText12pt">
    <w:name w:val="Bold Text 12 pt"/>
    <w:autoRedefine/>
    <w:rsid w:val="003467E5"/>
  </w:style>
  <w:style w:type="paragraph" w:styleId="BodyTextIndent2">
    <w:name w:val="Body Text Indent 2"/>
    <w:basedOn w:val="Normal"/>
    <w:link w:val="BodyTextIndent2Char1"/>
    <w:unhideWhenUsed/>
    <w:rsid w:val="003467E5"/>
    <w:pPr>
      <w:spacing w:after="120" w:line="480" w:lineRule="auto"/>
      <w:ind w:left="360"/>
    </w:pPr>
  </w:style>
  <w:style w:type="character" w:customStyle="1" w:styleId="BodyTextIndent2Char1">
    <w:name w:val="Body Text Indent 2 Char1"/>
    <w:basedOn w:val="DefaultParagraphFont"/>
    <w:link w:val="BodyTextIndent2"/>
    <w:rsid w:val="003467E5"/>
    <w:rPr>
      <w:rFonts w:ascii="Calibri" w:hAnsi="Calibri" w:cs="Calibri"/>
      <w:sz w:val="16"/>
    </w:rPr>
  </w:style>
  <w:style w:type="character" w:customStyle="1" w:styleId="Style2CharChar">
    <w:name w:val="Style2 Char Char"/>
    <w:basedOn w:val="DefaultParagraphFont"/>
    <w:rsid w:val="003467E5"/>
  </w:style>
  <w:style w:type="character" w:customStyle="1" w:styleId="DebateCiteCharCharChar">
    <w:name w:val="Debate Cite Char Char Char"/>
    <w:basedOn w:val="DefaultParagraphFont"/>
    <w:rsid w:val="003467E5"/>
  </w:style>
  <w:style w:type="paragraph" w:styleId="BodyTextFirstIndent">
    <w:name w:val="Body Text First Indent"/>
    <w:basedOn w:val="BodyText"/>
    <w:link w:val="BodyTextFirstIndentChar1"/>
    <w:rsid w:val="003467E5"/>
    <w:pPr>
      <w:spacing w:after="0" w:line="240" w:lineRule="auto"/>
      <w:ind w:firstLine="360"/>
    </w:pPr>
    <w:rPr>
      <w:rFonts w:ascii="Georgia" w:hAnsi="Georgia" w:cstheme="minorBidi"/>
    </w:rPr>
  </w:style>
  <w:style w:type="character" w:customStyle="1" w:styleId="BodyTextFirstIndentChar1">
    <w:name w:val="Body Text First Indent Char1"/>
    <w:basedOn w:val="BodyTextChar"/>
    <w:link w:val="BodyTextFirstIndent"/>
    <w:rsid w:val="003467E5"/>
    <w:rPr>
      <w:rFonts w:ascii="Georgia" w:hAnsi="Georgia" w:cs="Calibri"/>
      <w:sz w:val="16"/>
    </w:rPr>
  </w:style>
  <w:style w:type="character" w:customStyle="1" w:styleId="Style10ptBold">
    <w:name w:val="Style 10 pt Bold"/>
    <w:basedOn w:val="DefaultParagraphFont"/>
    <w:rsid w:val="003467E5"/>
  </w:style>
  <w:style w:type="character" w:customStyle="1" w:styleId="text9">
    <w:name w:val="text9"/>
    <w:basedOn w:val="DefaultParagraphFont"/>
    <w:rsid w:val="003467E5"/>
  </w:style>
  <w:style w:type="character" w:customStyle="1" w:styleId="text21">
    <w:name w:val="text21"/>
    <w:basedOn w:val="DefaultParagraphFont"/>
    <w:rsid w:val="003467E5"/>
  </w:style>
  <w:style w:type="character" w:customStyle="1" w:styleId="text19">
    <w:name w:val="text19"/>
    <w:basedOn w:val="DefaultParagraphFont"/>
    <w:rsid w:val="003467E5"/>
  </w:style>
  <w:style w:type="character" w:customStyle="1" w:styleId="term2">
    <w:name w:val="term2"/>
    <w:basedOn w:val="DefaultParagraphFont"/>
    <w:rsid w:val="003467E5"/>
  </w:style>
  <w:style w:type="character" w:customStyle="1" w:styleId="ToReadChar">
    <w:name w:val="To Read Char"/>
    <w:basedOn w:val="DefaultParagraphFont"/>
    <w:rsid w:val="003467E5"/>
  </w:style>
  <w:style w:type="character" w:customStyle="1" w:styleId="ToReadCharChar">
    <w:name w:val="To Read Char Char"/>
    <w:basedOn w:val="DefaultParagraphFont"/>
    <w:rsid w:val="003467E5"/>
  </w:style>
  <w:style w:type="character" w:customStyle="1" w:styleId="storytextstyle">
    <w:name w:val="storytextstyle"/>
    <w:basedOn w:val="DefaultParagraphFont"/>
    <w:rsid w:val="003467E5"/>
  </w:style>
  <w:style w:type="character" w:customStyle="1" w:styleId="cardunderlinedCharChar">
    <w:name w:val="card underlined Char Char"/>
    <w:basedOn w:val="DefaultParagraphFont"/>
    <w:rsid w:val="003467E5"/>
  </w:style>
  <w:style w:type="character" w:customStyle="1" w:styleId="articlehead21">
    <w:name w:val="articlehead21"/>
    <w:basedOn w:val="DefaultParagraphFont"/>
    <w:rsid w:val="003467E5"/>
  </w:style>
  <w:style w:type="character" w:customStyle="1" w:styleId="BoldandUnderlineChar2Char1">
    <w:name w:val="Bold and Underline Char2 Char1"/>
    <w:basedOn w:val="DefaultParagraphFont"/>
    <w:rsid w:val="003467E5"/>
  </w:style>
  <w:style w:type="character" w:customStyle="1" w:styleId="TagCiteChar10">
    <w:name w:val="Tag/Cite Char1"/>
    <w:basedOn w:val="DefaultParagraphFont"/>
    <w:rsid w:val="003467E5"/>
  </w:style>
  <w:style w:type="character" w:customStyle="1" w:styleId="CardCharChar0">
    <w:name w:val="Card Char Char"/>
    <w:basedOn w:val="DefaultParagraphFont"/>
    <w:rsid w:val="003467E5"/>
  </w:style>
  <w:style w:type="character" w:customStyle="1" w:styleId="BriefTitle1Char">
    <w:name w:val="Brief Title 1 Char"/>
    <w:basedOn w:val="DefaultParagraphFont"/>
    <w:rsid w:val="003467E5"/>
  </w:style>
  <w:style w:type="character" w:customStyle="1" w:styleId="TagCiteCharChar">
    <w:name w:val="Tag/Cite Char Char"/>
    <w:basedOn w:val="DefaultParagraphFont"/>
    <w:rsid w:val="003467E5"/>
  </w:style>
  <w:style w:type="character" w:customStyle="1" w:styleId="prodgeneral1">
    <w:name w:val="prodgeneral1"/>
    <w:basedOn w:val="DefaultParagraphFont"/>
    <w:rsid w:val="003467E5"/>
  </w:style>
  <w:style w:type="character" w:customStyle="1" w:styleId="texto11">
    <w:name w:val="texto11"/>
    <w:basedOn w:val="DefaultParagraphFont"/>
    <w:rsid w:val="003467E5"/>
  </w:style>
  <w:style w:type="character" w:customStyle="1" w:styleId="date10">
    <w:name w:val="date1"/>
    <w:basedOn w:val="DefaultParagraphFont"/>
    <w:rsid w:val="003467E5"/>
  </w:style>
  <w:style w:type="character" w:customStyle="1" w:styleId="summary1">
    <w:name w:val="summary1"/>
    <w:basedOn w:val="DefaultParagraphFont"/>
    <w:rsid w:val="003467E5"/>
  </w:style>
  <w:style w:type="character" w:customStyle="1" w:styleId="text3">
    <w:name w:val="text3"/>
    <w:basedOn w:val="DefaultParagraphFont"/>
    <w:rsid w:val="003467E5"/>
  </w:style>
  <w:style w:type="character" w:customStyle="1" w:styleId="featurecontentgray1">
    <w:name w:val="featurecontentgray1"/>
    <w:basedOn w:val="DefaultParagraphFont"/>
    <w:rsid w:val="003467E5"/>
  </w:style>
  <w:style w:type="character" w:customStyle="1" w:styleId="CardCharCharChar0">
    <w:name w:val="Card Char Char Char"/>
    <w:basedOn w:val="DefaultParagraphFont"/>
    <w:rsid w:val="003467E5"/>
  </w:style>
  <w:style w:type="character" w:customStyle="1" w:styleId="big1">
    <w:name w:val="big1"/>
    <w:basedOn w:val="DefaultParagraphFont"/>
    <w:rsid w:val="003467E5"/>
  </w:style>
  <w:style w:type="character" w:customStyle="1" w:styleId="articletitle1">
    <w:name w:val="articletitle1"/>
    <w:basedOn w:val="DefaultParagraphFont"/>
    <w:rsid w:val="003467E5"/>
  </w:style>
  <w:style w:type="character" w:customStyle="1" w:styleId="prodgeneral">
    <w:name w:val="prodgeneral"/>
    <w:basedOn w:val="DefaultParagraphFont"/>
    <w:rsid w:val="003467E5"/>
  </w:style>
  <w:style w:type="character" w:customStyle="1" w:styleId="Style10pt">
    <w:name w:val="Style 10 pt"/>
    <w:basedOn w:val="DefaultParagraphFont"/>
    <w:rsid w:val="003467E5"/>
  </w:style>
  <w:style w:type="character" w:customStyle="1" w:styleId="StyleUnderlineChar0">
    <w:name w:val="Style Underline + Char"/>
    <w:basedOn w:val="DefaultParagraphFont"/>
    <w:rsid w:val="003467E5"/>
  </w:style>
  <w:style w:type="character" w:customStyle="1" w:styleId="highlightChar">
    <w:name w:val="highlight Char"/>
    <w:basedOn w:val="DefaultParagraphFont"/>
    <w:rsid w:val="003467E5"/>
  </w:style>
  <w:style w:type="character" w:customStyle="1" w:styleId="citeChar">
    <w:name w:val="cite Char"/>
    <w:basedOn w:val="DefaultParagraphFont"/>
    <w:rsid w:val="003467E5"/>
  </w:style>
  <w:style w:type="character" w:customStyle="1" w:styleId="OffensiveLanguageChar">
    <w:name w:val="Offensive Language Char"/>
    <w:rsid w:val="003467E5"/>
  </w:style>
  <w:style w:type="character" w:customStyle="1" w:styleId="yellowfadeinnerspan">
    <w:name w:val="yellowfadeinnerspan"/>
    <w:rsid w:val="003467E5"/>
  </w:style>
  <w:style w:type="character" w:customStyle="1" w:styleId="ipa">
    <w:name w:val="ipa"/>
    <w:basedOn w:val="DefaultParagraphFont"/>
    <w:rsid w:val="003467E5"/>
  </w:style>
  <w:style w:type="table" w:customStyle="1" w:styleId="TableGrid1">
    <w:name w:val="Table Grid1"/>
    <w:basedOn w:val="TableNormal"/>
    <w:rsid w:val="003467E5"/>
    <w:pPr>
      <w:spacing w:after="200" w:line="276" w:lineRule="auto"/>
    </w:pPr>
    <w:rPr>
      <w:rFonts w:eastAsiaTheme="minorHAnsi"/>
      <w:sz w:val="22"/>
      <w:szCs w:val="22"/>
    </w:rPr>
    <w:tblPr/>
  </w:style>
  <w:style w:type="character" w:customStyle="1" w:styleId="StyleciteChar">
    <w:name w:val="Style cite + Char"/>
    <w:basedOn w:val="DefaultParagraphFont"/>
    <w:rsid w:val="003467E5"/>
  </w:style>
  <w:style w:type="character" w:customStyle="1" w:styleId="H4TagChar1">
    <w:name w:val="H4 (Tag) Char1"/>
    <w:locked/>
    <w:rsid w:val="003467E5"/>
  </w:style>
  <w:style w:type="paragraph" w:customStyle="1" w:styleId="description">
    <w:name w:val="description"/>
    <w:basedOn w:val="Normal"/>
    <w:qFormat/>
    <w:rsid w:val="003467E5"/>
    <w:pPr>
      <w:spacing w:after="0" w:line="240" w:lineRule="auto"/>
    </w:pPr>
  </w:style>
  <w:style w:type="paragraph" w:customStyle="1" w:styleId="credit">
    <w:name w:val="credit"/>
    <w:basedOn w:val="Normal"/>
    <w:next w:val="BodyText5"/>
    <w:qFormat/>
    <w:rsid w:val="003467E5"/>
    <w:pPr>
      <w:spacing w:after="0" w:line="240" w:lineRule="auto"/>
    </w:pPr>
  </w:style>
  <w:style w:type="character" w:customStyle="1" w:styleId="DebateUnderlinedChar">
    <w:name w:val="Debate Underlined Char"/>
    <w:locked/>
    <w:rsid w:val="003467E5"/>
  </w:style>
  <w:style w:type="paragraph" w:customStyle="1" w:styleId="DebateUnderlined">
    <w:name w:val="Debate Underlined"/>
    <w:basedOn w:val="Normal"/>
    <w:next w:val="about"/>
    <w:qFormat/>
    <w:rsid w:val="003467E5"/>
    <w:pPr>
      <w:spacing w:after="0" w:line="240" w:lineRule="auto"/>
    </w:pPr>
  </w:style>
  <w:style w:type="character" w:customStyle="1" w:styleId="Card10f2Char">
    <w:name w:val="Card.10.f2 Char"/>
    <w:locked/>
    <w:rsid w:val="003467E5"/>
  </w:style>
  <w:style w:type="paragraph" w:customStyle="1" w:styleId="Card10f2">
    <w:name w:val="Card.10.f2"/>
    <w:basedOn w:val="Normal"/>
    <w:next w:val="thumbnail"/>
    <w:autoRedefine/>
    <w:qFormat/>
    <w:rsid w:val="003467E5"/>
    <w:pPr>
      <w:spacing w:after="0" w:line="240" w:lineRule="auto"/>
    </w:pPr>
  </w:style>
  <w:style w:type="character" w:customStyle="1" w:styleId="Bodytext6">
    <w:name w:val="Body text_"/>
    <w:basedOn w:val="DefaultParagraphFont"/>
    <w:link w:val="BodyText20"/>
    <w:locked/>
    <w:rsid w:val="003467E5"/>
    <w:rPr>
      <w:shd w:val="clear" w:color="auto" w:fill="FFFFFF"/>
    </w:rPr>
  </w:style>
  <w:style w:type="paragraph" w:customStyle="1" w:styleId="BodyText5">
    <w:name w:val="Body Text5"/>
    <w:basedOn w:val="Normal"/>
    <w:next w:val="wallacepara"/>
    <w:qFormat/>
    <w:rsid w:val="003467E5"/>
    <w:pPr>
      <w:spacing w:after="0" w:line="240" w:lineRule="auto"/>
    </w:pPr>
  </w:style>
  <w:style w:type="paragraph" w:customStyle="1" w:styleId="user">
    <w:name w:val="user"/>
    <w:basedOn w:val="Normal"/>
    <w:next w:val="morelink"/>
    <w:qFormat/>
    <w:rsid w:val="003467E5"/>
    <w:pPr>
      <w:spacing w:after="0" w:line="240" w:lineRule="auto"/>
    </w:pPr>
  </w:style>
  <w:style w:type="paragraph" w:customStyle="1" w:styleId="about">
    <w:name w:val="about"/>
    <w:basedOn w:val="Normal"/>
    <w:next w:val="audiolink"/>
    <w:qFormat/>
    <w:rsid w:val="003467E5"/>
    <w:pPr>
      <w:spacing w:after="0" w:line="240" w:lineRule="auto"/>
    </w:pPr>
  </w:style>
  <w:style w:type="paragraph" w:customStyle="1" w:styleId="t6">
    <w:name w:val="t6"/>
    <w:basedOn w:val="Normal"/>
    <w:next w:val="nav1"/>
    <w:qFormat/>
    <w:rsid w:val="003467E5"/>
    <w:pPr>
      <w:spacing w:after="0" w:line="240" w:lineRule="auto"/>
    </w:pPr>
  </w:style>
  <w:style w:type="paragraph" w:customStyle="1" w:styleId="thumbnail">
    <w:name w:val="thumbnail"/>
    <w:basedOn w:val="Normal"/>
    <w:next w:val="nav2"/>
    <w:qFormat/>
    <w:rsid w:val="003467E5"/>
    <w:pPr>
      <w:spacing w:after="0" w:line="240" w:lineRule="auto"/>
    </w:pPr>
  </w:style>
  <w:style w:type="paragraph" w:customStyle="1" w:styleId="stand-first-alone">
    <w:name w:val="stand-first-alone"/>
    <w:basedOn w:val="Normal"/>
    <w:next w:val="Pa0"/>
    <w:qFormat/>
    <w:rsid w:val="003467E5"/>
    <w:pPr>
      <w:spacing w:after="0" w:line="240" w:lineRule="auto"/>
    </w:pPr>
  </w:style>
  <w:style w:type="paragraph" w:customStyle="1" w:styleId="wallacepara">
    <w:name w:val="wallacepara"/>
    <w:basedOn w:val="Normal"/>
    <w:next w:val="CM45"/>
    <w:qFormat/>
    <w:rsid w:val="003467E5"/>
    <w:pPr>
      <w:spacing w:after="0" w:line="240" w:lineRule="auto"/>
    </w:pPr>
  </w:style>
  <w:style w:type="paragraph" w:customStyle="1" w:styleId="morelink">
    <w:name w:val="morelink"/>
    <w:basedOn w:val="Normal"/>
    <w:next w:val="CM46"/>
    <w:qFormat/>
    <w:rsid w:val="003467E5"/>
    <w:pPr>
      <w:spacing w:after="0" w:line="240" w:lineRule="auto"/>
    </w:pPr>
  </w:style>
  <w:style w:type="paragraph" w:customStyle="1" w:styleId="audiolink">
    <w:name w:val="audiolink"/>
    <w:basedOn w:val="Normal"/>
    <w:next w:val="F4-NormalText"/>
    <w:qFormat/>
    <w:rsid w:val="003467E5"/>
    <w:pPr>
      <w:spacing w:after="0" w:line="240" w:lineRule="auto"/>
    </w:pPr>
  </w:style>
  <w:style w:type="paragraph" w:customStyle="1" w:styleId="titlestyle1">
    <w:name w:val="titlestyle1"/>
    <w:basedOn w:val="Normal"/>
    <w:next w:val="FullText"/>
    <w:qFormat/>
    <w:rsid w:val="003467E5"/>
    <w:pPr>
      <w:spacing w:after="0" w:line="240" w:lineRule="auto"/>
    </w:pPr>
  </w:style>
  <w:style w:type="paragraph" w:customStyle="1" w:styleId="nav1">
    <w:name w:val="nav1"/>
    <w:basedOn w:val="Normal"/>
    <w:next w:val="TagLine"/>
    <w:qFormat/>
    <w:rsid w:val="003467E5"/>
    <w:pPr>
      <w:spacing w:after="0" w:line="240" w:lineRule="auto"/>
    </w:pPr>
  </w:style>
  <w:style w:type="paragraph" w:customStyle="1" w:styleId="nav2">
    <w:name w:val="nav2"/>
    <w:basedOn w:val="Normal"/>
    <w:qFormat/>
    <w:rsid w:val="003467E5"/>
    <w:pPr>
      <w:spacing w:after="0" w:line="240" w:lineRule="auto"/>
    </w:pPr>
  </w:style>
  <w:style w:type="paragraph" w:customStyle="1" w:styleId="Pa0">
    <w:name w:val="Pa0"/>
    <w:basedOn w:val="Normal"/>
    <w:qFormat/>
    <w:rsid w:val="003467E5"/>
    <w:pPr>
      <w:spacing w:after="0" w:line="240" w:lineRule="auto"/>
    </w:pPr>
  </w:style>
  <w:style w:type="paragraph" w:customStyle="1" w:styleId="CM45">
    <w:name w:val="CM45"/>
    <w:basedOn w:val="Normal"/>
    <w:uiPriority w:val="99"/>
    <w:qFormat/>
    <w:rsid w:val="003467E5"/>
    <w:pPr>
      <w:spacing w:after="0" w:line="240" w:lineRule="auto"/>
    </w:pPr>
  </w:style>
  <w:style w:type="paragraph" w:customStyle="1" w:styleId="CM46">
    <w:name w:val="CM46"/>
    <w:basedOn w:val="Normal"/>
    <w:uiPriority w:val="99"/>
    <w:qFormat/>
    <w:rsid w:val="003467E5"/>
    <w:pPr>
      <w:spacing w:after="0" w:line="240" w:lineRule="auto"/>
    </w:pPr>
  </w:style>
  <w:style w:type="paragraph" w:customStyle="1" w:styleId="F4-NormalText">
    <w:name w:val="F4 - Normal Text"/>
    <w:basedOn w:val="Normal"/>
    <w:qFormat/>
    <w:rsid w:val="003467E5"/>
    <w:pPr>
      <w:spacing w:after="0" w:line="240" w:lineRule="auto"/>
    </w:pPr>
  </w:style>
  <w:style w:type="character" w:customStyle="1" w:styleId="Heading18">
    <w:name w:val="Heading #18_"/>
    <w:basedOn w:val="DefaultParagraphFont"/>
    <w:locked/>
    <w:rsid w:val="003467E5"/>
  </w:style>
  <w:style w:type="paragraph" w:customStyle="1" w:styleId="Heading180">
    <w:name w:val="Heading #18"/>
    <w:basedOn w:val="Normal"/>
    <w:qFormat/>
    <w:rsid w:val="003467E5"/>
    <w:pPr>
      <w:spacing w:after="0" w:line="240" w:lineRule="auto"/>
    </w:pPr>
  </w:style>
  <w:style w:type="character" w:customStyle="1" w:styleId="Picturecaption2">
    <w:name w:val="Picture caption (2)_"/>
    <w:basedOn w:val="DefaultParagraphFont"/>
    <w:locked/>
    <w:rsid w:val="003467E5"/>
  </w:style>
  <w:style w:type="paragraph" w:customStyle="1" w:styleId="Picturecaption20">
    <w:name w:val="Picture caption (2)"/>
    <w:basedOn w:val="Normal"/>
    <w:qFormat/>
    <w:rsid w:val="003467E5"/>
    <w:pPr>
      <w:spacing w:after="0" w:line="240" w:lineRule="auto"/>
    </w:pPr>
  </w:style>
  <w:style w:type="character" w:customStyle="1" w:styleId="Picturecaption">
    <w:name w:val="Picture caption_"/>
    <w:basedOn w:val="DefaultParagraphFont"/>
    <w:locked/>
    <w:rsid w:val="003467E5"/>
  </w:style>
  <w:style w:type="paragraph" w:customStyle="1" w:styleId="Picturecaption0">
    <w:name w:val="Picture caption"/>
    <w:basedOn w:val="Normal"/>
    <w:qFormat/>
    <w:rsid w:val="003467E5"/>
    <w:pPr>
      <w:spacing w:after="0" w:line="240" w:lineRule="auto"/>
    </w:pPr>
  </w:style>
  <w:style w:type="character" w:customStyle="1" w:styleId="Bodytext31">
    <w:name w:val="Body text (31)_"/>
    <w:basedOn w:val="DefaultParagraphFont"/>
    <w:locked/>
    <w:rsid w:val="003467E5"/>
  </w:style>
  <w:style w:type="paragraph" w:customStyle="1" w:styleId="Bodytext310">
    <w:name w:val="Body text (31)"/>
    <w:basedOn w:val="Normal"/>
    <w:qFormat/>
    <w:rsid w:val="003467E5"/>
    <w:pPr>
      <w:spacing w:after="0" w:line="240" w:lineRule="auto"/>
    </w:pPr>
  </w:style>
  <w:style w:type="character" w:customStyle="1" w:styleId="Heading22">
    <w:name w:val="Heading #22_"/>
    <w:basedOn w:val="DefaultParagraphFont"/>
    <w:locked/>
    <w:rsid w:val="003467E5"/>
  </w:style>
  <w:style w:type="paragraph" w:customStyle="1" w:styleId="Heading220">
    <w:name w:val="Heading #22"/>
    <w:basedOn w:val="Normal"/>
    <w:qFormat/>
    <w:rsid w:val="003467E5"/>
    <w:pPr>
      <w:spacing w:after="0" w:line="240" w:lineRule="auto"/>
    </w:pPr>
  </w:style>
  <w:style w:type="character" w:customStyle="1" w:styleId="Bodytext131">
    <w:name w:val="Body text (131)_"/>
    <w:basedOn w:val="DefaultParagraphFont"/>
    <w:locked/>
    <w:rsid w:val="003467E5"/>
  </w:style>
  <w:style w:type="paragraph" w:customStyle="1" w:styleId="Bodytext1310">
    <w:name w:val="Body text (131)"/>
    <w:basedOn w:val="Normal"/>
    <w:qFormat/>
    <w:rsid w:val="003467E5"/>
    <w:pPr>
      <w:spacing w:after="0" w:line="240" w:lineRule="auto"/>
    </w:pPr>
  </w:style>
  <w:style w:type="character" w:customStyle="1" w:styleId="Bodytext140">
    <w:name w:val="Body text (140)_"/>
    <w:basedOn w:val="DefaultParagraphFont"/>
    <w:locked/>
    <w:rsid w:val="003467E5"/>
  </w:style>
  <w:style w:type="paragraph" w:customStyle="1" w:styleId="Bodytext1400">
    <w:name w:val="Body text (140)"/>
    <w:basedOn w:val="Normal"/>
    <w:qFormat/>
    <w:rsid w:val="003467E5"/>
    <w:pPr>
      <w:spacing w:after="0" w:line="240" w:lineRule="auto"/>
    </w:pPr>
  </w:style>
  <w:style w:type="character" w:customStyle="1" w:styleId="Bodytext141">
    <w:name w:val="Body text (141)_"/>
    <w:basedOn w:val="DefaultParagraphFont"/>
    <w:locked/>
    <w:rsid w:val="003467E5"/>
  </w:style>
  <w:style w:type="paragraph" w:customStyle="1" w:styleId="Bodytext1410">
    <w:name w:val="Body text (141)"/>
    <w:basedOn w:val="Normal"/>
    <w:qFormat/>
    <w:rsid w:val="003467E5"/>
    <w:pPr>
      <w:spacing w:after="0" w:line="240" w:lineRule="auto"/>
    </w:pPr>
  </w:style>
  <w:style w:type="character" w:customStyle="1" w:styleId="Tableofcontents20">
    <w:name w:val="Table of contents (20)_"/>
    <w:basedOn w:val="DefaultParagraphFont"/>
    <w:locked/>
    <w:rsid w:val="003467E5"/>
  </w:style>
  <w:style w:type="paragraph" w:customStyle="1" w:styleId="Tableofcontents200">
    <w:name w:val="Table of contents (20)"/>
    <w:basedOn w:val="Normal"/>
    <w:qFormat/>
    <w:rsid w:val="003467E5"/>
    <w:pPr>
      <w:spacing w:after="0" w:line="240" w:lineRule="auto"/>
    </w:pPr>
  </w:style>
  <w:style w:type="character" w:customStyle="1" w:styleId="Tableofcontents21">
    <w:name w:val="Table of contents (21)_"/>
    <w:basedOn w:val="DefaultParagraphFont"/>
    <w:locked/>
    <w:rsid w:val="003467E5"/>
  </w:style>
  <w:style w:type="paragraph" w:customStyle="1" w:styleId="Tableofcontents210">
    <w:name w:val="Table of contents (21)"/>
    <w:basedOn w:val="Normal"/>
    <w:qFormat/>
    <w:rsid w:val="003467E5"/>
    <w:pPr>
      <w:spacing w:after="0" w:line="240" w:lineRule="auto"/>
    </w:pPr>
  </w:style>
  <w:style w:type="character" w:customStyle="1" w:styleId="Tableofcontents22">
    <w:name w:val="Table of contents (22)_"/>
    <w:basedOn w:val="DefaultParagraphFont"/>
    <w:locked/>
    <w:rsid w:val="003467E5"/>
  </w:style>
  <w:style w:type="paragraph" w:customStyle="1" w:styleId="Tableofcontents220">
    <w:name w:val="Table of contents (22)"/>
    <w:basedOn w:val="Normal"/>
    <w:qFormat/>
    <w:rsid w:val="003467E5"/>
    <w:pPr>
      <w:spacing w:after="0" w:line="240" w:lineRule="auto"/>
    </w:pPr>
  </w:style>
  <w:style w:type="character" w:customStyle="1" w:styleId="Bodytext142">
    <w:name w:val="Body text (142)_"/>
    <w:basedOn w:val="DefaultParagraphFont"/>
    <w:locked/>
    <w:rsid w:val="003467E5"/>
  </w:style>
  <w:style w:type="paragraph" w:customStyle="1" w:styleId="Bodytext1420">
    <w:name w:val="Body text (142)"/>
    <w:basedOn w:val="Normal"/>
    <w:qFormat/>
    <w:rsid w:val="003467E5"/>
    <w:pPr>
      <w:spacing w:after="0" w:line="240" w:lineRule="auto"/>
    </w:pPr>
  </w:style>
  <w:style w:type="character" w:customStyle="1" w:styleId="Bodytext143">
    <w:name w:val="Body text (143)_"/>
    <w:basedOn w:val="DefaultParagraphFont"/>
    <w:locked/>
    <w:rsid w:val="003467E5"/>
  </w:style>
  <w:style w:type="paragraph" w:customStyle="1" w:styleId="Bodytext1430">
    <w:name w:val="Body text (143)"/>
    <w:basedOn w:val="Normal"/>
    <w:qFormat/>
    <w:rsid w:val="003467E5"/>
    <w:pPr>
      <w:spacing w:after="0" w:line="240" w:lineRule="auto"/>
    </w:pPr>
  </w:style>
  <w:style w:type="character" w:customStyle="1" w:styleId="Bodytext144Exact">
    <w:name w:val="Body text (144) Exact"/>
    <w:basedOn w:val="DefaultParagraphFont"/>
    <w:locked/>
    <w:rsid w:val="003467E5"/>
  </w:style>
  <w:style w:type="paragraph" w:customStyle="1" w:styleId="Bodytext144">
    <w:name w:val="Body text (144)"/>
    <w:basedOn w:val="Normal"/>
    <w:qFormat/>
    <w:rsid w:val="003467E5"/>
    <w:pPr>
      <w:spacing w:after="0" w:line="240" w:lineRule="auto"/>
    </w:pPr>
  </w:style>
  <w:style w:type="character" w:customStyle="1" w:styleId="Bodytext145Exact">
    <w:name w:val="Body text (145) Exact"/>
    <w:basedOn w:val="DefaultParagraphFont"/>
    <w:locked/>
    <w:rsid w:val="003467E5"/>
  </w:style>
  <w:style w:type="paragraph" w:customStyle="1" w:styleId="Bodytext145">
    <w:name w:val="Body text (145)"/>
    <w:basedOn w:val="Normal"/>
    <w:qFormat/>
    <w:rsid w:val="003467E5"/>
    <w:pPr>
      <w:spacing w:after="0" w:line="240" w:lineRule="auto"/>
    </w:pPr>
  </w:style>
  <w:style w:type="character" w:customStyle="1" w:styleId="Bodytext146">
    <w:name w:val="Body text (146)_"/>
    <w:basedOn w:val="DefaultParagraphFont"/>
    <w:locked/>
    <w:rsid w:val="003467E5"/>
  </w:style>
  <w:style w:type="paragraph" w:customStyle="1" w:styleId="Bodytext1460">
    <w:name w:val="Body text (146)"/>
    <w:basedOn w:val="Normal"/>
    <w:qFormat/>
    <w:rsid w:val="003467E5"/>
    <w:pPr>
      <w:spacing w:after="0" w:line="240" w:lineRule="auto"/>
    </w:pPr>
  </w:style>
  <w:style w:type="character" w:customStyle="1" w:styleId="Heading23">
    <w:name w:val="Heading #23_"/>
    <w:basedOn w:val="DefaultParagraphFont"/>
    <w:locked/>
    <w:rsid w:val="003467E5"/>
  </w:style>
  <w:style w:type="paragraph" w:customStyle="1" w:styleId="Heading230">
    <w:name w:val="Heading #23"/>
    <w:basedOn w:val="Normal"/>
    <w:qFormat/>
    <w:rsid w:val="003467E5"/>
    <w:pPr>
      <w:spacing w:after="0" w:line="240" w:lineRule="auto"/>
    </w:pPr>
  </w:style>
  <w:style w:type="character" w:customStyle="1" w:styleId="Picturecaption36">
    <w:name w:val="Picture caption (36)_"/>
    <w:basedOn w:val="DefaultParagraphFont"/>
    <w:locked/>
    <w:rsid w:val="003467E5"/>
  </w:style>
  <w:style w:type="paragraph" w:customStyle="1" w:styleId="Picturecaption360">
    <w:name w:val="Picture caption (36)"/>
    <w:basedOn w:val="Normal"/>
    <w:qFormat/>
    <w:rsid w:val="003467E5"/>
    <w:pPr>
      <w:spacing w:after="0" w:line="240" w:lineRule="auto"/>
    </w:pPr>
  </w:style>
  <w:style w:type="character" w:customStyle="1" w:styleId="Picturecaption42">
    <w:name w:val="Picture caption (42)_"/>
    <w:basedOn w:val="DefaultParagraphFont"/>
    <w:locked/>
    <w:rsid w:val="003467E5"/>
  </w:style>
  <w:style w:type="paragraph" w:customStyle="1" w:styleId="Picturecaption420">
    <w:name w:val="Picture caption (42)"/>
    <w:basedOn w:val="Normal"/>
    <w:qFormat/>
    <w:rsid w:val="003467E5"/>
    <w:pPr>
      <w:spacing w:after="0" w:line="240" w:lineRule="auto"/>
    </w:pPr>
  </w:style>
  <w:style w:type="character" w:customStyle="1" w:styleId="Bodytext154">
    <w:name w:val="Body text (154)_"/>
    <w:basedOn w:val="DefaultParagraphFont"/>
    <w:locked/>
    <w:rsid w:val="003467E5"/>
  </w:style>
  <w:style w:type="paragraph" w:customStyle="1" w:styleId="Bodytext1540">
    <w:name w:val="Body text (154)"/>
    <w:basedOn w:val="Normal"/>
    <w:qFormat/>
    <w:rsid w:val="003467E5"/>
    <w:pPr>
      <w:spacing w:after="0" w:line="240" w:lineRule="auto"/>
    </w:pPr>
  </w:style>
  <w:style w:type="character" w:customStyle="1" w:styleId="Bodytext155">
    <w:name w:val="Body text (155)_"/>
    <w:basedOn w:val="DefaultParagraphFont"/>
    <w:locked/>
    <w:rsid w:val="003467E5"/>
  </w:style>
  <w:style w:type="paragraph" w:customStyle="1" w:styleId="Bodytext1550">
    <w:name w:val="Body text (155)"/>
    <w:basedOn w:val="Normal"/>
    <w:qFormat/>
    <w:rsid w:val="003467E5"/>
    <w:pPr>
      <w:spacing w:after="0" w:line="240" w:lineRule="auto"/>
    </w:pPr>
  </w:style>
  <w:style w:type="character" w:customStyle="1" w:styleId="Bodytext156">
    <w:name w:val="Body text (156)_"/>
    <w:basedOn w:val="DefaultParagraphFont"/>
    <w:locked/>
    <w:rsid w:val="003467E5"/>
  </w:style>
  <w:style w:type="paragraph" w:customStyle="1" w:styleId="Bodytext1560">
    <w:name w:val="Body text (156)"/>
    <w:basedOn w:val="Normal"/>
    <w:qFormat/>
    <w:rsid w:val="003467E5"/>
    <w:pPr>
      <w:spacing w:after="0" w:line="240" w:lineRule="auto"/>
    </w:pPr>
  </w:style>
  <w:style w:type="character" w:customStyle="1" w:styleId="Bodytext60">
    <w:name w:val="Body text (60)_"/>
    <w:basedOn w:val="DefaultParagraphFont"/>
    <w:locked/>
    <w:rsid w:val="003467E5"/>
  </w:style>
  <w:style w:type="paragraph" w:customStyle="1" w:styleId="Bodytext600">
    <w:name w:val="Body text (60)"/>
    <w:basedOn w:val="Normal"/>
    <w:qFormat/>
    <w:rsid w:val="003467E5"/>
    <w:pPr>
      <w:spacing w:after="0" w:line="240" w:lineRule="auto"/>
    </w:pPr>
  </w:style>
  <w:style w:type="character" w:customStyle="1" w:styleId="Bodytext158">
    <w:name w:val="Body text (158)_"/>
    <w:basedOn w:val="DefaultParagraphFont"/>
    <w:locked/>
    <w:rsid w:val="003467E5"/>
  </w:style>
  <w:style w:type="paragraph" w:customStyle="1" w:styleId="Bodytext1580">
    <w:name w:val="Body text (158)"/>
    <w:basedOn w:val="Normal"/>
    <w:qFormat/>
    <w:rsid w:val="003467E5"/>
    <w:pPr>
      <w:spacing w:after="0" w:line="240" w:lineRule="auto"/>
    </w:pPr>
  </w:style>
  <w:style w:type="character" w:customStyle="1" w:styleId="Bodytext159">
    <w:name w:val="Body text (159)_"/>
    <w:basedOn w:val="DefaultParagraphFont"/>
    <w:locked/>
    <w:rsid w:val="003467E5"/>
  </w:style>
  <w:style w:type="paragraph" w:customStyle="1" w:styleId="Bodytext1590">
    <w:name w:val="Body text (159)"/>
    <w:basedOn w:val="Normal"/>
    <w:qFormat/>
    <w:rsid w:val="003467E5"/>
    <w:pPr>
      <w:spacing w:after="0" w:line="240" w:lineRule="auto"/>
    </w:pPr>
  </w:style>
  <w:style w:type="character" w:customStyle="1" w:styleId="Bodytext160">
    <w:name w:val="Body text (160)_"/>
    <w:basedOn w:val="DefaultParagraphFont"/>
    <w:locked/>
    <w:rsid w:val="003467E5"/>
  </w:style>
  <w:style w:type="paragraph" w:customStyle="1" w:styleId="Bodytext1600">
    <w:name w:val="Body text (160)"/>
    <w:basedOn w:val="Normal"/>
    <w:qFormat/>
    <w:rsid w:val="003467E5"/>
    <w:pPr>
      <w:spacing w:after="0" w:line="240" w:lineRule="auto"/>
    </w:pPr>
  </w:style>
  <w:style w:type="character" w:customStyle="1" w:styleId="Picturecaption4">
    <w:name w:val="Picture caption (4)_"/>
    <w:basedOn w:val="DefaultParagraphFont"/>
    <w:locked/>
    <w:rsid w:val="003467E5"/>
  </w:style>
  <w:style w:type="paragraph" w:customStyle="1" w:styleId="Picturecaption40">
    <w:name w:val="Picture caption (4)"/>
    <w:basedOn w:val="Normal"/>
    <w:qFormat/>
    <w:rsid w:val="003467E5"/>
    <w:pPr>
      <w:spacing w:after="0" w:line="240" w:lineRule="auto"/>
    </w:pPr>
  </w:style>
  <w:style w:type="character" w:customStyle="1" w:styleId="Heading10">
    <w:name w:val="Heading #10_"/>
    <w:basedOn w:val="DefaultParagraphFont"/>
    <w:locked/>
    <w:rsid w:val="003467E5"/>
  </w:style>
  <w:style w:type="paragraph" w:customStyle="1" w:styleId="Heading100">
    <w:name w:val="Heading #10"/>
    <w:basedOn w:val="Normal"/>
    <w:qFormat/>
    <w:rsid w:val="003467E5"/>
    <w:pPr>
      <w:spacing w:after="0" w:line="240" w:lineRule="auto"/>
    </w:pPr>
  </w:style>
  <w:style w:type="character" w:customStyle="1" w:styleId="Picturecaption3">
    <w:name w:val="Picture caption (3)_"/>
    <w:basedOn w:val="DefaultParagraphFont"/>
    <w:locked/>
    <w:rsid w:val="003467E5"/>
  </w:style>
  <w:style w:type="paragraph" w:customStyle="1" w:styleId="Picturecaption30">
    <w:name w:val="Picture caption (3)"/>
    <w:basedOn w:val="Normal"/>
    <w:qFormat/>
    <w:rsid w:val="003467E5"/>
    <w:pPr>
      <w:spacing w:after="0" w:line="240" w:lineRule="auto"/>
    </w:pPr>
  </w:style>
  <w:style w:type="character" w:customStyle="1" w:styleId="Heading13">
    <w:name w:val="Heading #13_"/>
    <w:basedOn w:val="DefaultParagraphFont"/>
    <w:locked/>
    <w:rsid w:val="003467E5"/>
  </w:style>
  <w:style w:type="paragraph" w:customStyle="1" w:styleId="Heading130">
    <w:name w:val="Heading #13"/>
    <w:basedOn w:val="Normal"/>
    <w:qFormat/>
    <w:rsid w:val="003467E5"/>
    <w:pPr>
      <w:spacing w:after="0" w:line="240" w:lineRule="auto"/>
    </w:pPr>
  </w:style>
  <w:style w:type="character" w:customStyle="1" w:styleId="Heading92">
    <w:name w:val="Heading #9 (2)_"/>
    <w:basedOn w:val="DefaultParagraphFont"/>
    <w:locked/>
    <w:rsid w:val="003467E5"/>
  </w:style>
  <w:style w:type="paragraph" w:customStyle="1" w:styleId="Heading920">
    <w:name w:val="Heading #9 (2)"/>
    <w:basedOn w:val="Normal"/>
    <w:qFormat/>
    <w:rsid w:val="003467E5"/>
    <w:pPr>
      <w:spacing w:after="0" w:line="240" w:lineRule="auto"/>
    </w:pPr>
  </w:style>
  <w:style w:type="character" w:customStyle="1" w:styleId="Heading15">
    <w:name w:val="Heading #15_"/>
    <w:basedOn w:val="DefaultParagraphFont"/>
    <w:locked/>
    <w:rsid w:val="003467E5"/>
  </w:style>
  <w:style w:type="paragraph" w:customStyle="1" w:styleId="Heading150">
    <w:name w:val="Heading #15"/>
    <w:basedOn w:val="Normal"/>
    <w:qFormat/>
    <w:rsid w:val="003467E5"/>
    <w:pPr>
      <w:spacing w:after="0" w:line="240" w:lineRule="auto"/>
    </w:pPr>
  </w:style>
  <w:style w:type="character" w:customStyle="1" w:styleId="Bodytext38">
    <w:name w:val="Body text (38)_"/>
    <w:basedOn w:val="DefaultParagraphFont"/>
    <w:locked/>
    <w:rsid w:val="003467E5"/>
  </w:style>
  <w:style w:type="paragraph" w:customStyle="1" w:styleId="Bodytext380">
    <w:name w:val="Body text (38)"/>
    <w:basedOn w:val="Normal"/>
    <w:qFormat/>
    <w:rsid w:val="003467E5"/>
    <w:pPr>
      <w:spacing w:after="0" w:line="240" w:lineRule="auto"/>
    </w:pPr>
  </w:style>
  <w:style w:type="character" w:customStyle="1" w:styleId="Heading17">
    <w:name w:val="Heading #17_"/>
    <w:basedOn w:val="DefaultParagraphFont"/>
    <w:locked/>
    <w:rsid w:val="003467E5"/>
  </w:style>
  <w:style w:type="paragraph" w:customStyle="1" w:styleId="Heading170">
    <w:name w:val="Heading #17"/>
    <w:basedOn w:val="Normal"/>
    <w:qFormat/>
    <w:rsid w:val="003467E5"/>
    <w:pPr>
      <w:spacing w:after="0" w:line="240" w:lineRule="auto"/>
    </w:pPr>
  </w:style>
  <w:style w:type="character" w:customStyle="1" w:styleId="Bodytext97Exact">
    <w:name w:val="Body text (97) Exact"/>
    <w:basedOn w:val="DefaultParagraphFont"/>
    <w:locked/>
    <w:rsid w:val="003467E5"/>
  </w:style>
  <w:style w:type="paragraph" w:customStyle="1" w:styleId="Bodytext97">
    <w:name w:val="Body text (97)"/>
    <w:basedOn w:val="Normal"/>
    <w:qFormat/>
    <w:rsid w:val="003467E5"/>
    <w:pPr>
      <w:spacing w:after="0" w:line="240" w:lineRule="auto"/>
    </w:pPr>
  </w:style>
  <w:style w:type="character" w:customStyle="1" w:styleId="Bodytext42">
    <w:name w:val="Body text (42)_"/>
    <w:basedOn w:val="DefaultParagraphFont"/>
    <w:locked/>
    <w:rsid w:val="003467E5"/>
  </w:style>
  <w:style w:type="paragraph" w:customStyle="1" w:styleId="Bodytext420">
    <w:name w:val="Body text (42)"/>
    <w:basedOn w:val="Normal"/>
    <w:qFormat/>
    <w:rsid w:val="003467E5"/>
    <w:pPr>
      <w:spacing w:after="0" w:line="240" w:lineRule="auto"/>
    </w:pPr>
  </w:style>
  <w:style w:type="character" w:customStyle="1" w:styleId="Picturecaption9">
    <w:name w:val="Picture caption (9)_"/>
    <w:basedOn w:val="DefaultParagraphFont"/>
    <w:locked/>
    <w:rsid w:val="003467E5"/>
  </w:style>
  <w:style w:type="paragraph" w:customStyle="1" w:styleId="Picturecaption90">
    <w:name w:val="Picture caption (9)"/>
    <w:basedOn w:val="Normal"/>
    <w:qFormat/>
    <w:rsid w:val="003467E5"/>
    <w:pPr>
      <w:spacing w:after="0" w:line="240" w:lineRule="auto"/>
    </w:pPr>
  </w:style>
  <w:style w:type="character" w:customStyle="1" w:styleId="Bodytext96Exact">
    <w:name w:val="Body text (96) Exact"/>
    <w:basedOn w:val="DefaultParagraphFont"/>
    <w:locked/>
    <w:rsid w:val="003467E5"/>
  </w:style>
  <w:style w:type="paragraph" w:customStyle="1" w:styleId="Bodytext96">
    <w:name w:val="Body text (96)"/>
    <w:basedOn w:val="Normal"/>
    <w:qFormat/>
    <w:rsid w:val="003467E5"/>
    <w:pPr>
      <w:spacing w:after="0" w:line="240" w:lineRule="auto"/>
    </w:pPr>
  </w:style>
  <w:style w:type="character" w:customStyle="1" w:styleId="Heading142">
    <w:name w:val="Heading #14 (2)_"/>
    <w:basedOn w:val="DefaultParagraphFont"/>
    <w:locked/>
    <w:rsid w:val="003467E5"/>
  </w:style>
  <w:style w:type="paragraph" w:customStyle="1" w:styleId="Heading1420">
    <w:name w:val="Heading #14 (2)"/>
    <w:basedOn w:val="Normal"/>
    <w:qFormat/>
    <w:rsid w:val="003467E5"/>
    <w:pPr>
      <w:spacing w:after="0" w:line="240" w:lineRule="auto"/>
    </w:pPr>
  </w:style>
  <w:style w:type="character" w:customStyle="1" w:styleId="Picturecaption31">
    <w:name w:val="Picture caption (31)_"/>
    <w:basedOn w:val="DefaultParagraphFont"/>
    <w:locked/>
    <w:rsid w:val="003467E5"/>
  </w:style>
  <w:style w:type="paragraph" w:customStyle="1" w:styleId="Picturecaption310">
    <w:name w:val="Picture caption (31)"/>
    <w:basedOn w:val="Normal"/>
    <w:qFormat/>
    <w:rsid w:val="003467E5"/>
    <w:pPr>
      <w:spacing w:after="0" w:line="240" w:lineRule="auto"/>
    </w:pPr>
  </w:style>
  <w:style w:type="character" w:customStyle="1" w:styleId="Picturecaption27">
    <w:name w:val="Picture caption (27)_"/>
    <w:basedOn w:val="DefaultParagraphFont"/>
    <w:locked/>
    <w:rsid w:val="003467E5"/>
  </w:style>
  <w:style w:type="paragraph" w:customStyle="1" w:styleId="Picturecaption270">
    <w:name w:val="Picture caption (27)"/>
    <w:basedOn w:val="Normal"/>
    <w:qFormat/>
    <w:rsid w:val="003467E5"/>
    <w:pPr>
      <w:spacing w:after="0" w:line="240" w:lineRule="auto"/>
    </w:pPr>
  </w:style>
  <w:style w:type="character" w:customStyle="1" w:styleId="Bodytext43Exact">
    <w:name w:val="Body text (43) Exact"/>
    <w:basedOn w:val="DefaultParagraphFont"/>
    <w:locked/>
    <w:rsid w:val="003467E5"/>
  </w:style>
  <w:style w:type="paragraph" w:customStyle="1" w:styleId="Bodytext43">
    <w:name w:val="Body text (43)"/>
    <w:basedOn w:val="Normal"/>
    <w:qFormat/>
    <w:rsid w:val="003467E5"/>
    <w:pPr>
      <w:spacing w:after="0" w:line="240" w:lineRule="auto"/>
    </w:pPr>
  </w:style>
  <w:style w:type="character" w:customStyle="1" w:styleId="Bodytext109">
    <w:name w:val="Body text (109)_"/>
    <w:basedOn w:val="DefaultParagraphFont"/>
    <w:locked/>
    <w:rsid w:val="003467E5"/>
  </w:style>
  <w:style w:type="paragraph" w:customStyle="1" w:styleId="Bodytext1090">
    <w:name w:val="Body text (109)"/>
    <w:basedOn w:val="Normal"/>
    <w:qFormat/>
    <w:rsid w:val="003467E5"/>
    <w:pPr>
      <w:spacing w:after="0" w:line="240" w:lineRule="auto"/>
    </w:pPr>
  </w:style>
  <w:style w:type="character" w:customStyle="1" w:styleId="Bodytext110">
    <w:name w:val="Body text (110)_"/>
    <w:basedOn w:val="DefaultParagraphFont"/>
    <w:locked/>
    <w:rsid w:val="003467E5"/>
  </w:style>
  <w:style w:type="paragraph" w:customStyle="1" w:styleId="Bodytext1100">
    <w:name w:val="Body text (110)"/>
    <w:basedOn w:val="Normal"/>
    <w:qFormat/>
    <w:rsid w:val="003467E5"/>
    <w:pPr>
      <w:spacing w:after="0" w:line="240" w:lineRule="auto"/>
    </w:pPr>
  </w:style>
  <w:style w:type="character" w:customStyle="1" w:styleId="Bodytext111">
    <w:name w:val="Body text (111)_"/>
    <w:basedOn w:val="DefaultParagraphFont"/>
    <w:locked/>
    <w:rsid w:val="003467E5"/>
  </w:style>
  <w:style w:type="paragraph" w:customStyle="1" w:styleId="Bodytext1110">
    <w:name w:val="Body text (111)"/>
    <w:basedOn w:val="Normal"/>
    <w:qFormat/>
    <w:rsid w:val="003467E5"/>
    <w:pPr>
      <w:spacing w:after="0" w:line="240" w:lineRule="auto"/>
    </w:pPr>
  </w:style>
  <w:style w:type="character" w:customStyle="1" w:styleId="Tablecaption7">
    <w:name w:val="Table caption (7)_"/>
    <w:basedOn w:val="DefaultParagraphFont"/>
    <w:locked/>
    <w:rsid w:val="003467E5"/>
  </w:style>
  <w:style w:type="paragraph" w:customStyle="1" w:styleId="Tablecaption70">
    <w:name w:val="Table caption (7)"/>
    <w:basedOn w:val="Normal"/>
    <w:qFormat/>
    <w:rsid w:val="003467E5"/>
    <w:pPr>
      <w:spacing w:after="0" w:line="240" w:lineRule="auto"/>
    </w:pPr>
  </w:style>
  <w:style w:type="character" w:customStyle="1" w:styleId="Bodytext112">
    <w:name w:val="Body text (112)_"/>
    <w:basedOn w:val="DefaultParagraphFont"/>
    <w:locked/>
    <w:rsid w:val="003467E5"/>
  </w:style>
  <w:style w:type="paragraph" w:customStyle="1" w:styleId="Bodytext1120">
    <w:name w:val="Body text (112)"/>
    <w:basedOn w:val="Normal"/>
    <w:qFormat/>
    <w:rsid w:val="003467E5"/>
    <w:pPr>
      <w:spacing w:after="0" w:line="240" w:lineRule="auto"/>
    </w:pPr>
  </w:style>
  <w:style w:type="character" w:customStyle="1" w:styleId="Bodytext113">
    <w:name w:val="Body text (113)_"/>
    <w:basedOn w:val="DefaultParagraphFont"/>
    <w:locked/>
    <w:rsid w:val="003467E5"/>
  </w:style>
  <w:style w:type="paragraph" w:customStyle="1" w:styleId="Bodytext1130">
    <w:name w:val="Body text (113)"/>
    <w:basedOn w:val="Normal"/>
    <w:qFormat/>
    <w:rsid w:val="003467E5"/>
    <w:pPr>
      <w:spacing w:after="0" w:line="240" w:lineRule="auto"/>
    </w:pPr>
  </w:style>
  <w:style w:type="character" w:customStyle="1" w:styleId="Tableofcontents10">
    <w:name w:val="Table of contents (10)_"/>
    <w:basedOn w:val="DefaultParagraphFont"/>
    <w:locked/>
    <w:rsid w:val="003467E5"/>
  </w:style>
  <w:style w:type="paragraph" w:customStyle="1" w:styleId="Tableofcontents100">
    <w:name w:val="Table of contents (10)"/>
    <w:basedOn w:val="Normal"/>
    <w:qFormat/>
    <w:rsid w:val="003467E5"/>
    <w:pPr>
      <w:spacing w:after="0" w:line="240" w:lineRule="auto"/>
    </w:pPr>
  </w:style>
  <w:style w:type="character" w:customStyle="1" w:styleId="Tableofcontents12">
    <w:name w:val="Table of contents (12)_"/>
    <w:basedOn w:val="DefaultParagraphFont"/>
    <w:locked/>
    <w:rsid w:val="003467E5"/>
  </w:style>
  <w:style w:type="paragraph" w:customStyle="1" w:styleId="Tableofcontents120">
    <w:name w:val="Table of contents (12)"/>
    <w:basedOn w:val="Normal"/>
    <w:qFormat/>
    <w:rsid w:val="003467E5"/>
    <w:pPr>
      <w:spacing w:after="0" w:line="240" w:lineRule="auto"/>
    </w:pPr>
  </w:style>
  <w:style w:type="character" w:customStyle="1" w:styleId="Tableofcontents14">
    <w:name w:val="Table of contents (14)_"/>
    <w:basedOn w:val="DefaultParagraphFont"/>
    <w:locked/>
    <w:rsid w:val="003467E5"/>
  </w:style>
  <w:style w:type="paragraph" w:customStyle="1" w:styleId="Tableofcontents140">
    <w:name w:val="Table of contents (14)"/>
    <w:basedOn w:val="Normal"/>
    <w:qFormat/>
    <w:rsid w:val="003467E5"/>
    <w:pPr>
      <w:spacing w:after="0" w:line="240" w:lineRule="auto"/>
    </w:pPr>
  </w:style>
  <w:style w:type="character" w:customStyle="1" w:styleId="Heading162">
    <w:name w:val="Heading #16 (2)_"/>
    <w:basedOn w:val="DefaultParagraphFont"/>
    <w:locked/>
    <w:rsid w:val="003467E5"/>
  </w:style>
  <w:style w:type="paragraph" w:customStyle="1" w:styleId="Heading1620">
    <w:name w:val="Heading #16 (2)"/>
    <w:basedOn w:val="Normal"/>
    <w:qFormat/>
    <w:rsid w:val="003467E5"/>
    <w:pPr>
      <w:spacing w:after="0" w:line="240" w:lineRule="auto"/>
    </w:pPr>
  </w:style>
  <w:style w:type="character" w:customStyle="1" w:styleId="StyleStyle4LatinTimesNewRomanAsianSimSunChar">
    <w:name w:val="Style Style4 + (Latin) Times New Roman (Asian) SimSun Char"/>
    <w:locked/>
    <w:rsid w:val="003467E5"/>
  </w:style>
  <w:style w:type="paragraph" w:customStyle="1" w:styleId="StyleStyle4LatinTimesNewRomanAsianSimSun">
    <w:name w:val="Style Style4 + (Latin) Times New Roman (Asian) SimSun"/>
    <w:basedOn w:val="medium-normal"/>
    <w:qFormat/>
    <w:rsid w:val="003467E5"/>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3467E5"/>
  </w:style>
  <w:style w:type="paragraph" w:customStyle="1" w:styleId="StyleUnderlineCharLatinTimesNewRomanAsianSimSun">
    <w:name w:val="Style Underline Char + (Latin) Times New Roman (Asian) SimSun"/>
    <w:basedOn w:val="Normal"/>
    <w:qFormat/>
    <w:rsid w:val="003467E5"/>
    <w:pPr>
      <w:spacing w:after="0" w:line="240" w:lineRule="auto"/>
    </w:pPr>
  </w:style>
  <w:style w:type="character" w:customStyle="1" w:styleId="StyleUnderlineCharLatinTimesNewRomanAsianSimSunBoldChar">
    <w:name w:val="Style Underline Char + (Latin) Times New Roman (Asian) SimSun Bold Char"/>
    <w:locked/>
    <w:rsid w:val="003467E5"/>
  </w:style>
  <w:style w:type="paragraph" w:customStyle="1" w:styleId="StyleUnderlineCharLatinTimesNewRomanAsianSimSunBold">
    <w:name w:val="Style Underline Char + (Latin) Times New Roman (Asian) SimSun Bold"/>
    <w:basedOn w:val="Normal"/>
    <w:qFormat/>
    <w:rsid w:val="003467E5"/>
    <w:pPr>
      <w:spacing w:after="0" w:line="240" w:lineRule="auto"/>
    </w:pPr>
  </w:style>
  <w:style w:type="character" w:customStyle="1" w:styleId="StyleStyle1BoldChar">
    <w:name w:val="Style Style1 + Bold Char"/>
    <w:locked/>
    <w:rsid w:val="003467E5"/>
  </w:style>
  <w:style w:type="paragraph" w:customStyle="1" w:styleId="StyleStyle1Bold">
    <w:name w:val="Style Style1 + Bold"/>
    <w:basedOn w:val="Cites"/>
    <w:qFormat/>
    <w:rsid w:val="003467E5"/>
    <w:pPr>
      <w:widowControl/>
    </w:pPr>
    <w:rPr>
      <w:noProof/>
      <w:szCs w:val="20"/>
    </w:rPr>
  </w:style>
  <w:style w:type="character" w:customStyle="1" w:styleId="StyleBoldandUnderlineChar11ptChar">
    <w:name w:val="Style Bold and Underline Char + 11 pt Char"/>
    <w:locked/>
    <w:rsid w:val="003467E5"/>
  </w:style>
  <w:style w:type="paragraph" w:customStyle="1" w:styleId="StyleBoldandUnderlineChar11pt">
    <w:name w:val="Style Bold and Underline Char + 11 pt"/>
    <w:basedOn w:val="UnreadText"/>
    <w:qFormat/>
    <w:rsid w:val="003467E5"/>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3467E5"/>
  </w:style>
  <w:style w:type="paragraph" w:customStyle="1" w:styleId="StyleStyleStyle4LatinTimesNewRomanAsianSimSunBold">
    <w:name w:val="Style Style Style4 + (Latin) Times New Roman (Asian) SimSun Bold +"/>
    <w:basedOn w:val="Normal"/>
    <w:qFormat/>
    <w:rsid w:val="003467E5"/>
    <w:pPr>
      <w:spacing w:after="0" w:line="240" w:lineRule="auto"/>
    </w:pPr>
  </w:style>
  <w:style w:type="character" w:customStyle="1" w:styleId="StyleStyle4BoldChar">
    <w:name w:val="Style Style4 + Bold Char"/>
    <w:locked/>
    <w:rsid w:val="003467E5"/>
  </w:style>
  <w:style w:type="paragraph" w:customStyle="1" w:styleId="StyleStyle4Bold">
    <w:name w:val="Style Style4 + Bold"/>
    <w:basedOn w:val="medium-normal"/>
    <w:qFormat/>
    <w:rsid w:val="003467E5"/>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3467E5"/>
  </w:style>
  <w:style w:type="paragraph" w:customStyle="1" w:styleId="StyleStyle411ptBorderSinglesolidlineAuto05ptL">
    <w:name w:val="Style Style4 + 11 pt Border: : (Single solid line Auto  0.5 pt L..."/>
    <w:basedOn w:val="medium-normal"/>
    <w:qFormat/>
    <w:rsid w:val="003467E5"/>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3467E5"/>
  </w:style>
  <w:style w:type="paragraph" w:customStyle="1" w:styleId="StyleStyle49ptBoldBorderSinglesolidlineAuto05">
    <w:name w:val="Style Style4 + 9 pt Bold Border: : (Single solid line Auto  0.5..."/>
    <w:basedOn w:val="medium-normal"/>
    <w:qFormat/>
    <w:rsid w:val="003467E5"/>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3467E5"/>
  </w:style>
  <w:style w:type="paragraph" w:customStyle="1" w:styleId="StyleStyle49ptBorderSinglesolidlineAuto05ptLi">
    <w:name w:val="Style Style4 + 9 pt Border: : (Single solid line Auto  0.5 pt Li..."/>
    <w:basedOn w:val="medium-normal"/>
    <w:next w:val="hotroute1"/>
    <w:qFormat/>
    <w:rsid w:val="003467E5"/>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3467E5"/>
  </w:style>
  <w:style w:type="paragraph" w:customStyle="1" w:styleId="UnderlineCharCharCharCharChar">
    <w:name w:val="Underline Char Char Char Char Char"/>
    <w:basedOn w:val="Normal"/>
    <w:next w:val="BlockHeaderHidden"/>
    <w:qFormat/>
    <w:rsid w:val="003467E5"/>
    <w:pPr>
      <w:spacing w:after="0" w:line="240" w:lineRule="auto"/>
    </w:pPr>
  </w:style>
  <w:style w:type="character" w:customStyle="1" w:styleId="TextsmallChar">
    <w:name w:val="Textsmall Char"/>
    <w:locked/>
    <w:rsid w:val="003467E5"/>
  </w:style>
  <w:style w:type="paragraph" w:customStyle="1" w:styleId="Textsmall0">
    <w:name w:val="Textsmall"/>
    <w:basedOn w:val="Normal"/>
    <w:next w:val="Normal"/>
    <w:qFormat/>
    <w:rsid w:val="003467E5"/>
    <w:pPr>
      <w:spacing w:after="0" w:line="240" w:lineRule="auto"/>
    </w:pPr>
  </w:style>
  <w:style w:type="paragraph" w:customStyle="1" w:styleId="hotroute1">
    <w:name w:val="hot route!"/>
    <w:basedOn w:val="Normal"/>
    <w:next w:val="UnderlinePara"/>
    <w:qFormat/>
    <w:rsid w:val="003467E5"/>
    <w:pPr>
      <w:spacing w:after="0" w:line="240" w:lineRule="auto"/>
    </w:pPr>
  </w:style>
  <w:style w:type="character" w:customStyle="1" w:styleId="BlockHeaderHiddenChar">
    <w:name w:val="Block Header Hidden Char"/>
    <w:basedOn w:val="DefaultParagraphFont"/>
    <w:locked/>
    <w:rsid w:val="003467E5"/>
  </w:style>
  <w:style w:type="paragraph" w:customStyle="1" w:styleId="BlockHeaderHidden">
    <w:name w:val="Block Header Hidden"/>
    <w:basedOn w:val="Normal"/>
    <w:next w:val="Stylecardtext8pt"/>
    <w:autoRedefine/>
    <w:qFormat/>
    <w:rsid w:val="003467E5"/>
    <w:pPr>
      <w:spacing w:after="0" w:line="240" w:lineRule="auto"/>
    </w:pPr>
  </w:style>
  <w:style w:type="paragraph" w:customStyle="1" w:styleId="txgreen">
    <w:name w:val="txgreen"/>
    <w:basedOn w:val="Normal"/>
    <w:uiPriority w:val="99"/>
    <w:qFormat/>
    <w:rsid w:val="003467E5"/>
    <w:pPr>
      <w:spacing w:after="0" w:line="240" w:lineRule="auto"/>
    </w:pPr>
  </w:style>
  <w:style w:type="paragraph" w:customStyle="1" w:styleId="rtecenter">
    <w:name w:val="rtecenter"/>
    <w:basedOn w:val="Normal"/>
    <w:uiPriority w:val="99"/>
    <w:qFormat/>
    <w:rsid w:val="003467E5"/>
    <w:pPr>
      <w:spacing w:after="0" w:line="240" w:lineRule="auto"/>
    </w:pPr>
  </w:style>
  <w:style w:type="paragraph" w:customStyle="1" w:styleId="StyleHeading4TagBigcardNotBold">
    <w:name w:val="Style Heading 4TagBig card + Not Bold"/>
    <w:basedOn w:val="Heading4"/>
    <w:qFormat/>
    <w:rsid w:val="003467E5"/>
    <w:pPr>
      <w:spacing w:before="200" w:line="240" w:lineRule="auto"/>
    </w:pPr>
    <w:rPr>
      <w:iCs/>
    </w:rPr>
  </w:style>
  <w:style w:type="paragraph" w:customStyle="1" w:styleId="Stylecardtext5pt">
    <w:name w:val="Style card text + 5 pt"/>
    <w:basedOn w:val="Normal"/>
    <w:qFormat/>
    <w:rsid w:val="003467E5"/>
    <w:pPr>
      <w:spacing w:after="0" w:line="240" w:lineRule="auto"/>
    </w:pPr>
  </w:style>
  <w:style w:type="character" w:customStyle="1" w:styleId="F7-SmallFont">
    <w:name w:val="F7 - Small Font"/>
    <w:rsid w:val="003467E5"/>
  </w:style>
  <w:style w:type="character" w:customStyle="1" w:styleId="StyleLatinGaramond9ptUnderline">
    <w:name w:val="Style (Latin) Garamond 9 pt Underline"/>
    <w:rsid w:val="003467E5"/>
  </w:style>
  <w:style w:type="character" w:customStyle="1" w:styleId="tkrname">
    <w:name w:val="tkrname"/>
    <w:basedOn w:val="DefaultParagraphFont"/>
    <w:rsid w:val="003467E5"/>
  </w:style>
  <w:style w:type="character" w:customStyle="1" w:styleId="tkrchange">
    <w:name w:val="tkrchange"/>
    <w:basedOn w:val="DefaultParagraphFont"/>
    <w:rsid w:val="003467E5"/>
  </w:style>
  <w:style w:type="character" w:customStyle="1" w:styleId="l9">
    <w:name w:val="l9"/>
    <w:basedOn w:val="DefaultParagraphFont"/>
    <w:rsid w:val="003467E5"/>
  </w:style>
  <w:style w:type="character" w:customStyle="1" w:styleId="l8">
    <w:name w:val="l8"/>
    <w:basedOn w:val="DefaultParagraphFont"/>
    <w:rsid w:val="003467E5"/>
  </w:style>
  <w:style w:type="character" w:customStyle="1" w:styleId="l6">
    <w:name w:val="l6"/>
    <w:basedOn w:val="DefaultParagraphFont"/>
    <w:rsid w:val="003467E5"/>
  </w:style>
  <w:style w:type="character" w:customStyle="1" w:styleId="l7">
    <w:name w:val="l7"/>
    <w:basedOn w:val="DefaultParagraphFont"/>
    <w:rsid w:val="003467E5"/>
  </w:style>
  <w:style w:type="character" w:customStyle="1" w:styleId="ellipsistext">
    <w:name w:val="ellipsis_text"/>
    <w:basedOn w:val="DefaultParagraphFont"/>
    <w:rsid w:val="003467E5"/>
  </w:style>
  <w:style w:type="character" w:customStyle="1" w:styleId="referencediv">
    <w:name w:val="referencediv"/>
    <w:basedOn w:val="DefaultParagraphFont"/>
    <w:rsid w:val="003467E5"/>
  </w:style>
  <w:style w:type="character" w:customStyle="1" w:styleId="A3">
    <w:name w:val="A3"/>
    <w:rsid w:val="003467E5"/>
  </w:style>
  <w:style w:type="character" w:customStyle="1" w:styleId="cite0">
    <w:name w:val="cite0"/>
    <w:rsid w:val="003467E5"/>
  </w:style>
  <w:style w:type="character" w:customStyle="1" w:styleId="hilite1">
    <w:name w:val="hilite1"/>
    <w:rsid w:val="003467E5"/>
  </w:style>
  <w:style w:type="character" w:customStyle="1" w:styleId="Style8pt1">
    <w:name w:val="Style 8 pt1"/>
    <w:basedOn w:val="DefaultParagraphFont"/>
    <w:rsid w:val="003467E5"/>
  </w:style>
  <w:style w:type="character" w:customStyle="1" w:styleId="qlabel">
    <w:name w:val="q_label"/>
    <w:rsid w:val="003467E5"/>
  </w:style>
  <w:style w:type="character" w:customStyle="1" w:styleId="alabel">
    <w:name w:val="a_label"/>
    <w:rsid w:val="003467E5"/>
  </w:style>
  <w:style w:type="character" w:customStyle="1" w:styleId="StyleStyle4CharTimesNewRoman11pt">
    <w:name w:val="Style Style4 Char + Times New Roman 11 pt"/>
    <w:rsid w:val="003467E5"/>
  </w:style>
  <w:style w:type="character" w:customStyle="1" w:styleId="Aunderline">
    <w:name w:val="Aunderline"/>
    <w:qFormat/>
    <w:rsid w:val="003467E5"/>
  </w:style>
  <w:style w:type="character" w:customStyle="1" w:styleId="desc">
    <w:name w:val="desc"/>
    <w:basedOn w:val="DefaultParagraphFont"/>
    <w:rsid w:val="003467E5"/>
  </w:style>
  <w:style w:type="character" w:customStyle="1" w:styleId="titleauthoretc">
    <w:name w:val="titleauthoretc"/>
    <w:rsid w:val="003467E5"/>
  </w:style>
  <w:style w:type="character" w:customStyle="1" w:styleId="in-top">
    <w:name w:val="in-top"/>
    <w:rsid w:val="003467E5"/>
  </w:style>
  <w:style w:type="character" w:customStyle="1" w:styleId="nukeled">
    <w:name w:val="nukeled"/>
    <w:rsid w:val="003467E5"/>
  </w:style>
  <w:style w:type="character" w:customStyle="1" w:styleId="contextlyrelated">
    <w:name w:val="contextly_related"/>
    <w:rsid w:val="003467E5"/>
  </w:style>
  <w:style w:type="character" w:customStyle="1" w:styleId="in-right">
    <w:name w:val="in-right"/>
    <w:rsid w:val="003467E5"/>
  </w:style>
  <w:style w:type="character" w:customStyle="1" w:styleId="adtext">
    <w:name w:val="ad_text"/>
    <w:rsid w:val="003467E5"/>
  </w:style>
  <w:style w:type="character" w:customStyle="1" w:styleId="linkrow">
    <w:name w:val="link_row"/>
    <w:rsid w:val="003467E5"/>
  </w:style>
  <w:style w:type="character" w:customStyle="1" w:styleId="revision-date">
    <w:name w:val="revision-date"/>
    <w:rsid w:val="003467E5"/>
  </w:style>
  <w:style w:type="character" w:customStyle="1" w:styleId="facebook-share">
    <w:name w:val="facebook-share"/>
    <w:rsid w:val="003467E5"/>
  </w:style>
  <w:style w:type="character" w:customStyle="1" w:styleId="facebook-share-label">
    <w:name w:val="facebook-share-label"/>
    <w:rsid w:val="003467E5"/>
  </w:style>
  <w:style w:type="character" w:customStyle="1" w:styleId="cap">
    <w:name w:val="cap"/>
    <w:rsid w:val="003467E5"/>
  </w:style>
  <w:style w:type="character" w:customStyle="1" w:styleId="share">
    <w:name w:val="share"/>
    <w:rsid w:val="003467E5"/>
  </w:style>
  <w:style w:type="character" w:customStyle="1" w:styleId="ata11y">
    <w:name w:val="at_a11y"/>
    <w:rsid w:val="003467E5"/>
  </w:style>
  <w:style w:type="character" w:customStyle="1" w:styleId="tpk">
    <w:name w:val="tpk"/>
    <w:rsid w:val="003467E5"/>
  </w:style>
  <w:style w:type="character" w:customStyle="1" w:styleId="A24">
    <w:name w:val="A24"/>
    <w:uiPriority w:val="99"/>
    <w:rsid w:val="003467E5"/>
  </w:style>
  <w:style w:type="character" w:customStyle="1" w:styleId="A25">
    <w:name w:val="A25"/>
    <w:uiPriority w:val="99"/>
    <w:rsid w:val="003467E5"/>
  </w:style>
  <w:style w:type="character" w:customStyle="1" w:styleId="Headerorfooter">
    <w:name w:val="Header or footer_"/>
    <w:basedOn w:val="DefaultParagraphFont"/>
    <w:rsid w:val="003467E5"/>
  </w:style>
  <w:style w:type="character" w:customStyle="1" w:styleId="Bodytext21">
    <w:name w:val="Body text (2)_"/>
    <w:basedOn w:val="DefaultParagraphFont"/>
    <w:rsid w:val="003467E5"/>
  </w:style>
  <w:style w:type="character" w:customStyle="1" w:styleId="Bodytext22">
    <w:name w:val="Body text (2)"/>
    <w:basedOn w:val="Bodytext30"/>
    <w:rsid w:val="003467E5"/>
  </w:style>
  <w:style w:type="character" w:customStyle="1" w:styleId="Headerorfooter0">
    <w:name w:val="Header or footer"/>
    <w:basedOn w:val="Bodytext100"/>
    <w:rsid w:val="003467E5"/>
    <w:rPr>
      <w:shd w:val="clear" w:color="auto" w:fill="FFFFFF"/>
    </w:rPr>
  </w:style>
  <w:style w:type="character" w:customStyle="1" w:styleId="Bodytext32">
    <w:name w:val="Body text (3)_"/>
    <w:basedOn w:val="DefaultParagraphFont"/>
    <w:rsid w:val="003467E5"/>
  </w:style>
  <w:style w:type="character" w:customStyle="1" w:styleId="Bodytext31Exact">
    <w:name w:val="Body text (31) Exact"/>
    <w:basedOn w:val="DefaultParagraphFont"/>
    <w:rsid w:val="003467E5"/>
  </w:style>
  <w:style w:type="character" w:customStyle="1" w:styleId="Bodytext100">
    <w:name w:val="Body text (10)_"/>
    <w:basedOn w:val="DefaultParagraphFont"/>
    <w:link w:val="Bodytext101"/>
    <w:uiPriority w:val="99"/>
    <w:rsid w:val="003467E5"/>
    <w:rPr>
      <w:shd w:val="clear" w:color="auto" w:fill="FFFFFF"/>
    </w:rPr>
  </w:style>
  <w:style w:type="character" w:customStyle="1" w:styleId="Bodytext30">
    <w:name w:val="Body text (3)"/>
    <w:basedOn w:val="Bodytext3Spacing0ptExact"/>
    <w:rsid w:val="003467E5"/>
  </w:style>
  <w:style w:type="character" w:customStyle="1" w:styleId="Bodytext46">
    <w:name w:val="Body text (46)_"/>
    <w:basedOn w:val="DefaultParagraphFont"/>
    <w:rsid w:val="003467E5"/>
  </w:style>
  <w:style w:type="character" w:customStyle="1" w:styleId="Bodytext51">
    <w:name w:val="Body text (51)_"/>
    <w:basedOn w:val="DefaultParagraphFont"/>
    <w:rsid w:val="003467E5"/>
  </w:style>
  <w:style w:type="character" w:customStyle="1" w:styleId="Bodytext34">
    <w:name w:val="Body text (34)_"/>
    <w:basedOn w:val="DefaultParagraphFont"/>
    <w:rsid w:val="003467E5"/>
  </w:style>
  <w:style w:type="character" w:customStyle="1" w:styleId="Bodytext3Spacing0ptExact">
    <w:name w:val="Body text (3) + Spacing 0 pt Exact"/>
    <w:rsid w:val="003467E5"/>
  </w:style>
  <w:style w:type="character" w:customStyle="1" w:styleId="Bodytext82">
    <w:name w:val="Body text (82)_"/>
    <w:basedOn w:val="DefaultParagraphFont"/>
    <w:rsid w:val="003467E5"/>
  </w:style>
  <w:style w:type="character" w:customStyle="1" w:styleId="PicturecaptionSpacing0ptExact">
    <w:name w:val="Picture caption + Spacing 0 pt Exact"/>
    <w:basedOn w:val="DefaultParagraphFont"/>
    <w:rsid w:val="003467E5"/>
  </w:style>
  <w:style w:type="character" w:customStyle="1" w:styleId="Tableofcontents13">
    <w:name w:val="Table of contents (13)_"/>
    <w:basedOn w:val="DefaultParagraphFont"/>
    <w:rsid w:val="003467E5"/>
  </w:style>
  <w:style w:type="character" w:customStyle="1" w:styleId="Bodytext114">
    <w:name w:val="Body text (114)_"/>
    <w:basedOn w:val="DefaultParagraphFont"/>
    <w:rsid w:val="003467E5"/>
  </w:style>
  <w:style w:type="character" w:customStyle="1" w:styleId="Bodytext115">
    <w:name w:val="Body text (115)_"/>
    <w:basedOn w:val="DefaultParagraphFont"/>
    <w:rsid w:val="003467E5"/>
  </w:style>
  <w:style w:type="character" w:customStyle="1" w:styleId="BodyText40">
    <w:name w:val="Body Text4"/>
    <w:basedOn w:val="DefaultParagraphFont"/>
    <w:rsid w:val="003467E5"/>
  </w:style>
  <w:style w:type="character" w:customStyle="1" w:styleId="Bodytext1150">
    <w:name w:val="Body text (115)"/>
    <w:basedOn w:val="Picturecaption2Spacing0ptExact"/>
    <w:rsid w:val="003467E5"/>
  </w:style>
  <w:style w:type="character" w:customStyle="1" w:styleId="Bodytext820">
    <w:name w:val="Body text (82)"/>
    <w:rsid w:val="003467E5"/>
  </w:style>
  <w:style w:type="character" w:customStyle="1" w:styleId="Bodytext102">
    <w:name w:val="Body text (10)"/>
    <w:basedOn w:val="PicturecaptionSpacing0ptExact"/>
    <w:rsid w:val="003467E5"/>
  </w:style>
  <w:style w:type="character" w:customStyle="1" w:styleId="Bodytext82Spacing0ptExact">
    <w:name w:val="Body text (82) + Spacing 0 pt Exact"/>
    <w:basedOn w:val="Bodytext820"/>
    <w:rsid w:val="003467E5"/>
  </w:style>
  <w:style w:type="character" w:customStyle="1" w:styleId="Bodytext131Exact">
    <w:name w:val="Body text (131) Exact"/>
    <w:basedOn w:val="DefaultParagraphFont"/>
    <w:rsid w:val="003467E5"/>
  </w:style>
  <w:style w:type="character" w:customStyle="1" w:styleId="Picturecaption2Spacing0ptExact">
    <w:name w:val="Picture caption (2) + Spacing 0 pt Exact"/>
    <w:basedOn w:val="DefaultParagraphFont"/>
    <w:rsid w:val="003467E5"/>
  </w:style>
  <w:style w:type="character" w:customStyle="1" w:styleId="Bodytext114Exact">
    <w:name w:val="Body text (114) Exact"/>
    <w:basedOn w:val="Bodytext131Exact"/>
    <w:rsid w:val="003467E5"/>
  </w:style>
  <w:style w:type="character" w:customStyle="1" w:styleId="Bodytext340">
    <w:name w:val="Body text (34)"/>
    <w:basedOn w:val="BodyText40"/>
    <w:rsid w:val="003467E5"/>
  </w:style>
  <w:style w:type="character" w:customStyle="1" w:styleId="Bodytext1409pt">
    <w:name w:val="Body text (140) + 9 pt"/>
    <w:aliases w:val="Not Italic,Table of contents (12) + FrankRuehl,11 pt"/>
    <w:basedOn w:val="DefaultParagraphFont"/>
    <w:rsid w:val="003467E5"/>
  </w:style>
  <w:style w:type="character" w:customStyle="1" w:styleId="Bodytext510">
    <w:name w:val="Body text (51)"/>
    <w:basedOn w:val="Bodytext115"/>
    <w:rsid w:val="003467E5"/>
  </w:style>
  <w:style w:type="character" w:customStyle="1" w:styleId="Bodytext1140">
    <w:name w:val="Body text (114)"/>
    <w:basedOn w:val="Bodytext131Exact"/>
    <w:rsid w:val="003467E5"/>
  </w:style>
  <w:style w:type="character" w:customStyle="1" w:styleId="Tableofcontents130">
    <w:name w:val="Table of contents (13)"/>
    <w:basedOn w:val="Bodytext82Spacing0ptExact"/>
    <w:rsid w:val="003467E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3467E5"/>
  </w:style>
  <w:style w:type="character" w:customStyle="1" w:styleId="Bodytext460">
    <w:name w:val="Body text (46)"/>
    <w:basedOn w:val="Bodytext114"/>
    <w:rsid w:val="003467E5"/>
  </w:style>
  <w:style w:type="character" w:customStyle="1" w:styleId="Bodytext46NotBold">
    <w:name w:val="Body text (46) + Not Bold"/>
    <w:basedOn w:val="Bodytext114"/>
    <w:rsid w:val="003467E5"/>
  </w:style>
  <w:style w:type="character" w:customStyle="1" w:styleId="Bodytext46SegoeUI">
    <w:name w:val="Body text (46) + Segoe UI"/>
    <w:basedOn w:val="Bodytext114"/>
    <w:rsid w:val="003467E5"/>
  </w:style>
  <w:style w:type="character" w:customStyle="1" w:styleId="Bodytext115Spacing0ptExact">
    <w:name w:val="Body text (115) + Spacing 0 pt Exact"/>
    <w:basedOn w:val="Picturecaption2Spacing0ptExact"/>
    <w:rsid w:val="003467E5"/>
  </w:style>
  <w:style w:type="character" w:customStyle="1" w:styleId="Picturecaption42SmallCaps">
    <w:name w:val="Picture caption (42) + Small Caps"/>
    <w:basedOn w:val="DefaultParagraphFont"/>
    <w:rsid w:val="003467E5"/>
  </w:style>
  <w:style w:type="character" w:customStyle="1" w:styleId="Bodytext155Exact">
    <w:name w:val="Body text (155) Exact"/>
    <w:basedOn w:val="DefaultParagraphFont"/>
    <w:rsid w:val="003467E5"/>
  </w:style>
  <w:style w:type="character" w:customStyle="1" w:styleId="Bodytext157">
    <w:name w:val="Body text (157)_"/>
    <w:basedOn w:val="DefaultParagraphFont"/>
    <w:rsid w:val="003467E5"/>
  </w:style>
  <w:style w:type="character" w:customStyle="1" w:styleId="Bodytext157Spacing0pt">
    <w:name w:val="Body text (157) + Spacing 0 pt"/>
    <w:basedOn w:val="Bodytext39"/>
    <w:rsid w:val="003467E5"/>
  </w:style>
  <w:style w:type="character" w:customStyle="1" w:styleId="Bodytext1570">
    <w:name w:val="Body text (157)"/>
    <w:basedOn w:val="Bodytext39"/>
    <w:rsid w:val="003467E5"/>
  </w:style>
  <w:style w:type="character" w:customStyle="1" w:styleId="Heading2213pt">
    <w:name w:val="Heading #22 + 13 pt"/>
    <w:basedOn w:val="DefaultParagraphFont"/>
    <w:rsid w:val="003467E5"/>
  </w:style>
  <w:style w:type="character" w:customStyle="1" w:styleId="Heading22125pt">
    <w:name w:val="Heading #22 + 12.5 pt"/>
    <w:basedOn w:val="DefaultParagraphFont"/>
    <w:rsid w:val="003467E5"/>
  </w:style>
  <w:style w:type="character" w:customStyle="1" w:styleId="Bodytext300">
    <w:name w:val="Body text (30)_"/>
    <w:basedOn w:val="DefaultParagraphFont"/>
    <w:rsid w:val="003467E5"/>
  </w:style>
  <w:style w:type="character" w:customStyle="1" w:styleId="Bodytext301">
    <w:name w:val="Body text (30)"/>
    <w:basedOn w:val="Bodytext3TimesNewRoman"/>
    <w:rsid w:val="003467E5"/>
  </w:style>
  <w:style w:type="character" w:customStyle="1" w:styleId="Bodytext39">
    <w:name w:val="Body text (39)_"/>
    <w:basedOn w:val="DefaultParagraphFont"/>
    <w:rsid w:val="003467E5"/>
  </w:style>
  <w:style w:type="character" w:customStyle="1" w:styleId="Bodytext390">
    <w:name w:val="Body text (39)"/>
    <w:basedOn w:val="BodytextExact"/>
    <w:rsid w:val="003467E5"/>
  </w:style>
  <w:style w:type="character" w:customStyle="1" w:styleId="Bodytext159Exact">
    <w:name w:val="Body text (159) Exact"/>
    <w:basedOn w:val="DefaultParagraphFont"/>
    <w:rsid w:val="003467E5"/>
  </w:style>
  <w:style w:type="character" w:customStyle="1" w:styleId="Bodytext60Spacing0pt">
    <w:name w:val="Body text (60) + Spacing 0 pt"/>
    <w:basedOn w:val="DefaultParagraphFont"/>
    <w:rsid w:val="003467E5"/>
  </w:style>
  <w:style w:type="character" w:customStyle="1" w:styleId="Bodytext3Spacing-1pt">
    <w:name w:val="Body text (3) + Spacing -1 pt"/>
    <w:basedOn w:val="Bodytext3Spacing0ptExact"/>
    <w:rsid w:val="003467E5"/>
  </w:style>
  <w:style w:type="character" w:customStyle="1" w:styleId="Bodytext3TimesNewRoman">
    <w:name w:val="Body text (3) + Times New Roman"/>
    <w:aliases w:val="11.5 pt"/>
    <w:basedOn w:val="Bodytext3Spacing0ptExact"/>
    <w:rsid w:val="003467E5"/>
  </w:style>
  <w:style w:type="character" w:customStyle="1" w:styleId="Bodytext2NotBold">
    <w:name w:val="Body text (2) + Not Bold"/>
    <w:basedOn w:val="Bodytext30"/>
    <w:rsid w:val="003467E5"/>
  </w:style>
  <w:style w:type="character" w:customStyle="1" w:styleId="BodytextExact">
    <w:name w:val="Body text Exact"/>
    <w:basedOn w:val="DefaultParagraphFont"/>
    <w:rsid w:val="003467E5"/>
  </w:style>
  <w:style w:type="character" w:customStyle="1" w:styleId="Heading13Italic">
    <w:name w:val="Heading #13 + Italic"/>
    <w:basedOn w:val="DefaultParagraphFont"/>
    <w:rsid w:val="003467E5"/>
  </w:style>
  <w:style w:type="character" w:customStyle="1" w:styleId="Heading92Spacing2pt">
    <w:name w:val="Heading #9 (2) + Spacing 2 pt"/>
    <w:basedOn w:val="DefaultParagraphFont"/>
    <w:rsid w:val="003467E5"/>
  </w:style>
  <w:style w:type="character" w:customStyle="1" w:styleId="Bodytext38Spacing0pt">
    <w:name w:val="Body text (38) + Spacing 0 pt"/>
    <w:basedOn w:val="DefaultParagraphFont"/>
    <w:rsid w:val="003467E5"/>
  </w:style>
  <w:style w:type="character" w:customStyle="1" w:styleId="Bodytext42Spacing-1pt">
    <w:name w:val="Body text (42) + Spacing -1 pt"/>
    <w:basedOn w:val="DefaultParagraphFont"/>
    <w:rsid w:val="003467E5"/>
  </w:style>
  <w:style w:type="character" w:customStyle="1" w:styleId="Bodytext35">
    <w:name w:val="Body text (35)_"/>
    <w:basedOn w:val="DefaultParagraphFont"/>
    <w:rsid w:val="003467E5"/>
  </w:style>
  <w:style w:type="character" w:customStyle="1" w:styleId="Picturecaption19">
    <w:name w:val="Picture caption (19)_"/>
    <w:basedOn w:val="DefaultParagraphFont"/>
    <w:rsid w:val="003467E5"/>
  </w:style>
  <w:style w:type="character" w:customStyle="1" w:styleId="Picturecaption9Exact">
    <w:name w:val="Picture caption (9) Exact"/>
    <w:basedOn w:val="DefaultParagraphFont"/>
    <w:rsid w:val="003467E5"/>
  </w:style>
  <w:style w:type="character" w:customStyle="1" w:styleId="Bodytext87">
    <w:name w:val="Body text (87)_"/>
    <w:basedOn w:val="DefaultParagraphFont"/>
    <w:rsid w:val="003467E5"/>
  </w:style>
  <w:style w:type="character" w:customStyle="1" w:styleId="Bodytext61">
    <w:name w:val="Body text (6)_"/>
    <w:basedOn w:val="DefaultParagraphFont"/>
    <w:rsid w:val="003467E5"/>
  </w:style>
  <w:style w:type="character" w:customStyle="1" w:styleId="Heading142SmallCaps">
    <w:name w:val="Heading #14 (2) + Small Caps"/>
    <w:basedOn w:val="DefaultParagraphFont"/>
    <w:rsid w:val="003467E5"/>
  </w:style>
  <w:style w:type="character" w:customStyle="1" w:styleId="Bodytext350">
    <w:name w:val="Body text (35)"/>
    <w:basedOn w:val="Picturecaption190"/>
    <w:rsid w:val="003467E5"/>
  </w:style>
  <w:style w:type="character" w:customStyle="1" w:styleId="Picturecaption190">
    <w:name w:val="Picture caption (19)"/>
    <w:basedOn w:val="Picturecaption27Spacing0pt"/>
    <w:rsid w:val="003467E5"/>
  </w:style>
  <w:style w:type="character" w:customStyle="1" w:styleId="Picturecaption27Spacing0pt">
    <w:name w:val="Picture caption (27) + Spacing 0 pt"/>
    <w:basedOn w:val="DefaultParagraphFont"/>
    <w:rsid w:val="003467E5"/>
  </w:style>
  <w:style w:type="character" w:customStyle="1" w:styleId="Bodytext43Spacing0ptExact">
    <w:name w:val="Body text (43) + Spacing 0 pt Exact"/>
    <w:basedOn w:val="DefaultParagraphFont"/>
    <w:rsid w:val="003467E5"/>
  </w:style>
  <w:style w:type="character" w:customStyle="1" w:styleId="Bodytext62">
    <w:name w:val="Body text (6)"/>
    <w:basedOn w:val="Bodytext870"/>
    <w:rsid w:val="003467E5"/>
  </w:style>
  <w:style w:type="character" w:customStyle="1" w:styleId="Bodytext870">
    <w:name w:val="Body text (87)"/>
    <w:basedOn w:val="DefaultParagraphFont"/>
    <w:rsid w:val="003467E5"/>
  </w:style>
  <w:style w:type="character" w:customStyle="1" w:styleId="BodytextSegoeUI">
    <w:name w:val="Body text + Segoe UI"/>
    <w:aliases w:val="21.5 pt"/>
    <w:basedOn w:val="DefaultParagraphFont"/>
    <w:rsid w:val="003467E5"/>
  </w:style>
  <w:style w:type="character" w:customStyle="1" w:styleId="Bodytext68">
    <w:name w:val="Body text (68)_"/>
    <w:basedOn w:val="DefaultParagraphFont"/>
    <w:rsid w:val="003467E5"/>
  </w:style>
  <w:style w:type="character" w:customStyle="1" w:styleId="Bodytext112SmallCaps">
    <w:name w:val="Body text (112) + Small Caps"/>
    <w:basedOn w:val="DefaultParagraphFont"/>
    <w:rsid w:val="003467E5"/>
  </w:style>
  <w:style w:type="character" w:customStyle="1" w:styleId="Bodytext680">
    <w:name w:val="Body text (68)"/>
    <w:basedOn w:val="Heading162SmallCaps"/>
    <w:rsid w:val="003467E5"/>
  </w:style>
  <w:style w:type="character" w:customStyle="1" w:styleId="Tableofcontents11">
    <w:name w:val="Table of contents (11)_"/>
    <w:basedOn w:val="DefaultParagraphFont"/>
    <w:rsid w:val="003467E5"/>
  </w:style>
  <w:style w:type="character" w:customStyle="1" w:styleId="Tableofcontents110">
    <w:name w:val="Table of contents (11)"/>
    <w:basedOn w:val="article-quote-right"/>
    <w:rsid w:val="003467E5"/>
  </w:style>
  <w:style w:type="character" w:customStyle="1" w:styleId="Tableofcontents15">
    <w:name w:val="Table of contents (15)_"/>
    <w:basedOn w:val="DefaultParagraphFont"/>
    <w:rsid w:val="003467E5"/>
  </w:style>
  <w:style w:type="character" w:customStyle="1" w:styleId="Tableofcontents150">
    <w:name w:val="Table of contents (15)"/>
    <w:basedOn w:val="StyleBox12pt"/>
    <w:rsid w:val="003467E5"/>
  </w:style>
  <w:style w:type="character" w:customStyle="1" w:styleId="Heading162SmallCaps">
    <w:name w:val="Heading #16 (2) + Small Caps"/>
    <w:basedOn w:val="DefaultParagraphFont"/>
    <w:rsid w:val="003467E5"/>
  </w:style>
  <w:style w:type="character" w:customStyle="1" w:styleId="ft6">
    <w:name w:val="ft6"/>
    <w:basedOn w:val="DefaultParagraphFont"/>
    <w:rsid w:val="003467E5"/>
  </w:style>
  <w:style w:type="character" w:customStyle="1" w:styleId="amp">
    <w:name w:val="amp"/>
    <w:basedOn w:val="DefaultParagraphFont"/>
    <w:rsid w:val="003467E5"/>
  </w:style>
  <w:style w:type="character" w:customStyle="1" w:styleId="article-quote-right">
    <w:name w:val="article-quote-right"/>
    <w:basedOn w:val="DefaultParagraphFont"/>
    <w:rsid w:val="003467E5"/>
  </w:style>
  <w:style w:type="character" w:customStyle="1" w:styleId="StyleBox12ptBold">
    <w:name w:val="Style Box + 12 pt Bold"/>
    <w:basedOn w:val="DefaultParagraphFont"/>
    <w:rsid w:val="003467E5"/>
  </w:style>
  <w:style w:type="character" w:customStyle="1" w:styleId="StyleBox12pt">
    <w:name w:val="Style Box + 12 pt"/>
    <w:basedOn w:val="DefaultParagraphFont"/>
    <w:rsid w:val="003467E5"/>
  </w:style>
  <w:style w:type="character" w:customStyle="1" w:styleId="BoldandUnderlineCharCharCharChar">
    <w:name w:val="Bold and Underline Char Char Char Char"/>
    <w:rsid w:val="003467E5"/>
  </w:style>
  <w:style w:type="character" w:customStyle="1" w:styleId="BoldandUnderlineCharChar">
    <w:name w:val="Bold and Underline Char Char"/>
    <w:rsid w:val="003467E5"/>
  </w:style>
  <w:style w:type="character" w:customStyle="1" w:styleId="commentstext">
    <w:name w:val="commentstext"/>
    <w:rsid w:val="003467E5"/>
  </w:style>
  <w:style w:type="character" w:customStyle="1" w:styleId="dd">
    <w:name w:val="dd"/>
    <w:rsid w:val="003467E5"/>
  </w:style>
  <w:style w:type="character" w:customStyle="1" w:styleId="underLight">
    <w:name w:val="underLight"/>
    <w:uiPriority w:val="1"/>
    <w:qFormat/>
    <w:rsid w:val="003467E5"/>
  </w:style>
  <w:style w:type="character" w:customStyle="1" w:styleId="author-rss">
    <w:name w:val="author-rss"/>
    <w:rsid w:val="003467E5"/>
  </w:style>
  <w:style w:type="character" w:customStyle="1" w:styleId="at">
    <w:name w:val="at"/>
    <w:basedOn w:val="DefaultParagraphFont"/>
    <w:rsid w:val="003467E5"/>
  </w:style>
  <w:style w:type="character" w:customStyle="1" w:styleId="source">
    <w:name w:val="source"/>
    <w:rsid w:val="003467E5"/>
  </w:style>
  <w:style w:type="character" w:customStyle="1" w:styleId="bioline">
    <w:name w:val="bioline"/>
    <w:rsid w:val="003467E5"/>
  </w:style>
  <w:style w:type="character" w:customStyle="1" w:styleId="wikicreatelink">
    <w:name w:val="wikicreatelink"/>
    <w:basedOn w:val="DefaultParagraphFont"/>
    <w:rsid w:val="003467E5"/>
  </w:style>
  <w:style w:type="character" w:customStyle="1" w:styleId="facebook-share-count">
    <w:name w:val="facebook-share-count"/>
    <w:basedOn w:val="DefaultParagraphFont"/>
    <w:rsid w:val="003467E5"/>
  </w:style>
  <w:style w:type="character" w:customStyle="1" w:styleId="tickerwrap">
    <w:name w:val="ticker_wrap"/>
    <w:basedOn w:val="DefaultParagraphFont"/>
    <w:rsid w:val="003467E5"/>
  </w:style>
  <w:style w:type="character" w:customStyle="1" w:styleId="smallcaps0">
    <w:name w:val="small_caps"/>
    <w:basedOn w:val="DefaultParagraphFont"/>
    <w:rsid w:val="003467E5"/>
  </w:style>
  <w:style w:type="character" w:customStyle="1" w:styleId="bodycopy">
    <w:name w:val="bodycopy"/>
    <w:basedOn w:val="DefaultParagraphFont"/>
    <w:rsid w:val="003467E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3467E5"/>
  </w:style>
  <w:style w:type="character" w:customStyle="1" w:styleId="StyleGaramondText1">
    <w:name w:val="Style Garamond Text 1"/>
    <w:basedOn w:val="DefaultParagraphFont"/>
    <w:rsid w:val="003467E5"/>
  </w:style>
  <w:style w:type="character" w:customStyle="1" w:styleId="StyleGaramondText1Underline">
    <w:name w:val="Style Garamond Text 1 Underline"/>
    <w:basedOn w:val="DefaultParagraphFont"/>
    <w:rsid w:val="003467E5"/>
  </w:style>
  <w:style w:type="character" w:customStyle="1" w:styleId="StyleBoldUnderlineBorderSinglesolidlineAuto05pt">
    <w:name w:val="Style Bold Underline Border: : (Single solid line Auto  0.5 pt ..."/>
    <w:basedOn w:val="DefaultParagraphFont"/>
    <w:rsid w:val="003467E5"/>
  </w:style>
  <w:style w:type="character" w:customStyle="1" w:styleId="StyleStyleBoldUnderlineUnderlineIntenseEmphasisIntenseEmpha">
    <w:name w:val="Style Style Bold UnderlineUnderlineIntense EmphasisIntense Empha..."/>
    <w:basedOn w:val="DefaultParagraphFont"/>
    <w:rsid w:val="003467E5"/>
  </w:style>
  <w:style w:type="character" w:customStyle="1" w:styleId="Style7ptBold">
    <w:name w:val="Style 7 pt Bold"/>
    <w:basedOn w:val="DefaultParagraphFont"/>
    <w:rsid w:val="003467E5"/>
  </w:style>
  <w:style w:type="character" w:styleId="HTMLAcronym">
    <w:name w:val="HTML Acronym"/>
    <w:basedOn w:val="DefaultParagraphFont"/>
    <w:unhideWhenUsed/>
    <w:rsid w:val="003467E5"/>
  </w:style>
  <w:style w:type="paragraph" w:styleId="BlockText">
    <w:name w:val="Block Text"/>
    <w:basedOn w:val="Normal"/>
    <w:unhideWhenUsed/>
    <w:rsid w:val="003467E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3467E5"/>
    <w:pPr>
      <w:spacing w:after="0" w:line="240" w:lineRule="auto"/>
      <w:ind w:left="720"/>
    </w:pPr>
  </w:style>
  <w:style w:type="paragraph" w:styleId="EnvelopeReturn">
    <w:name w:val="envelope return"/>
    <w:basedOn w:val="Normal"/>
    <w:unhideWhenUsed/>
    <w:rsid w:val="003467E5"/>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3467E5"/>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3467E5"/>
    <w:pPr>
      <w:spacing w:after="0" w:line="240" w:lineRule="auto"/>
    </w:pPr>
    <w:rPr>
      <w:i/>
      <w:iCs/>
    </w:rPr>
  </w:style>
  <w:style w:type="character" w:customStyle="1" w:styleId="HTMLAddressChar">
    <w:name w:val="HTML Address Char"/>
    <w:basedOn w:val="DefaultParagraphFont"/>
    <w:link w:val="HTMLAddress"/>
    <w:uiPriority w:val="99"/>
    <w:rsid w:val="003467E5"/>
    <w:rPr>
      <w:rFonts w:ascii="Calibri" w:hAnsi="Calibri" w:cs="Calibri"/>
      <w:i/>
      <w:iCs/>
      <w:sz w:val="16"/>
    </w:rPr>
  </w:style>
  <w:style w:type="paragraph" w:styleId="Index1">
    <w:name w:val="index 1"/>
    <w:basedOn w:val="Normal"/>
    <w:next w:val="Normal"/>
    <w:autoRedefine/>
    <w:unhideWhenUsed/>
    <w:rsid w:val="003467E5"/>
    <w:pPr>
      <w:spacing w:after="0" w:line="240" w:lineRule="auto"/>
      <w:ind w:left="220" w:hanging="220"/>
    </w:pPr>
  </w:style>
  <w:style w:type="character" w:customStyle="1" w:styleId="BodyTextIndent3Char">
    <w:name w:val="Body Text Indent 3 Char"/>
    <w:basedOn w:val="DefaultParagraphFont"/>
    <w:uiPriority w:val="99"/>
    <w:locked/>
    <w:rsid w:val="003467E5"/>
  </w:style>
  <w:style w:type="character" w:customStyle="1" w:styleId="cardunderlineChar">
    <w:name w:val="card underline Char"/>
    <w:locked/>
    <w:rsid w:val="003467E5"/>
  </w:style>
  <w:style w:type="paragraph" w:customStyle="1" w:styleId="cardunderline">
    <w:name w:val="card underline"/>
    <w:basedOn w:val="Normal"/>
    <w:next w:val="GAUnderline"/>
    <w:qFormat/>
    <w:rsid w:val="003467E5"/>
    <w:pPr>
      <w:spacing w:after="0" w:line="240" w:lineRule="auto"/>
    </w:pPr>
  </w:style>
  <w:style w:type="character" w:customStyle="1" w:styleId="StyleHeading4UnderlinedsmalltextGaramondChar">
    <w:name w:val="Style Heading 4Underlinedsmall text + Garamond Char"/>
    <w:locked/>
    <w:rsid w:val="003467E5"/>
  </w:style>
  <w:style w:type="paragraph" w:customStyle="1" w:styleId="StyleHeading4UnderlinedsmalltextGaramond">
    <w:name w:val="Style Heading 4Underlinedsmall text + Garamond"/>
    <w:basedOn w:val="Heading4"/>
    <w:qFormat/>
    <w:rsid w:val="003467E5"/>
    <w:pPr>
      <w:spacing w:before="200" w:line="240" w:lineRule="auto"/>
    </w:pPr>
    <w:rPr>
      <w:iCs/>
    </w:rPr>
  </w:style>
  <w:style w:type="paragraph" w:customStyle="1" w:styleId="Heading2-NotBold">
    <w:name w:val="Heading 2 - Not Bold"/>
    <w:basedOn w:val="Heading2"/>
    <w:autoRedefine/>
    <w:qFormat/>
    <w:rsid w:val="003467E5"/>
    <w:pPr>
      <w:spacing w:before="480" w:line="240" w:lineRule="auto"/>
    </w:pPr>
  </w:style>
  <w:style w:type="paragraph" w:customStyle="1" w:styleId="Heading2-Bold">
    <w:name w:val="Heading 2 - Bold"/>
    <w:basedOn w:val="Normal"/>
    <w:next w:val="Micro"/>
    <w:autoRedefine/>
    <w:qFormat/>
    <w:rsid w:val="003467E5"/>
    <w:pPr>
      <w:spacing w:after="0" w:line="240" w:lineRule="auto"/>
    </w:pPr>
  </w:style>
  <w:style w:type="paragraph" w:customStyle="1" w:styleId="tag">
    <w:name w:val="%tag"/>
    <w:basedOn w:val="Normal"/>
    <w:next w:val="Normal"/>
    <w:link w:val="tagChar0"/>
    <w:qFormat/>
    <w:rsid w:val="003467E5"/>
    <w:pPr>
      <w:spacing w:after="0" w:line="240" w:lineRule="auto"/>
    </w:pPr>
  </w:style>
  <w:style w:type="character" w:customStyle="1" w:styleId="Style2Char0">
    <w:name w:val="Style 2 Char"/>
    <w:locked/>
    <w:rsid w:val="003467E5"/>
  </w:style>
  <w:style w:type="character" w:customStyle="1" w:styleId="GAUnderlineChar">
    <w:name w:val="GA Underline Char"/>
    <w:locked/>
    <w:rsid w:val="003467E5"/>
  </w:style>
  <w:style w:type="paragraph" w:customStyle="1" w:styleId="GAUnderline">
    <w:name w:val="GA Underline"/>
    <w:basedOn w:val="Normal"/>
    <w:next w:val="StyleHeading2TagHEADING2TagCite11pt"/>
    <w:qFormat/>
    <w:rsid w:val="003467E5"/>
    <w:pPr>
      <w:spacing w:after="0" w:line="240" w:lineRule="auto"/>
    </w:pPr>
  </w:style>
  <w:style w:type="character" w:customStyle="1" w:styleId="textsmallChar0">
    <w:name w:val="textsmall Char"/>
    <w:locked/>
    <w:rsid w:val="003467E5"/>
  </w:style>
  <w:style w:type="character" w:customStyle="1" w:styleId="cardtextChar3">
    <w:name w:val="cardtext Char"/>
    <w:locked/>
    <w:rsid w:val="003467E5"/>
  </w:style>
  <w:style w:type="paragraph" w:customStyle="1" w:styleId="h-lead">
    <w:name w:val="h-lead"/>
    <w:basedOn w:val="Normal"/>
    <w:next w:val="Brief"/>
    <w:qFormat/>
    <w:rsid w:val="003467E5"/>
    <w:pPr>
      <w:spacing w:after="0" w:line="240" w:lineRule="auto"/>
    </w:pPr>
  </w:style>
  <w:style w:type="paragraph" w:customStyle="1" w:styleId="intro">
    <w:name w:val="intro"/>
    <w:basedOn w:val="Normal"/>
    <w:next w:val="CM2"/>
    <w:qFormat/>
    <w:rsid w:val="003467E5"/>
    <w:pPr>
      <w:spacing w:after="0" w:line="240" w:lineRule="auto"/>
    </w:pPr>
  </w:style>
  <w:style w:type="character" w:customStyle="1" w:styleId="StyleHeading2TagHEADING2TagCite11ptChar">
    <w:name w:val="Style Heading 2TagHEADING 2Tag&amp;Cite + 11 pt Char"/>
    <w:locked/>
    <w:rsid w:val="003467E5"/>
  </w:style>
  <w:style w:type="paragraph" w:customStyle="1" w:styleId="StyleHeading2TagHEADING2TagCite11pt">
    <w:name w:val="Style Heading 2TagHEADING 2Tag&amp;Cite + 11 pt"/>
    <w:basedOn w:val="Heading2"/>
    <w:next w:val="CM16"/>
    <w:qFormat/>
    <w:rsid w:val="003467E5"/>
    <w:pPr>
      <w:spacing w:before="480" w:line="240" w:lineRule="auto"/>
    </w:pPr>
  </w:style>
  <w:style w:type="paragraph" w:customStyle="1" w:styleId="F3-TagAuthor">
    <w:name w:val="F3 - Tag/Author"/>
    <w:basedOn w:val="Normal"/>
    <w:next w:val="CM19"/>
    <w:qFormat/>
    <w:rsid w:val="003467E5"/>
    <w:pPr>
      <w:spacing w:after="0" w:line="240" w:lineRule="auto"/>
    </w:pPr>
  </w:style>
  <w:style w:type="paragraph" w:customStyle="1" w:styleId="F5-UnderlineNormal">
    <w:name w:val="F5 - Underline Normal"/>
    <w:basedOn w:val="Normal"/>
    <w:next w:val="CM34"/>
    <w:qFormat/>
    <w:rsid w:val="003467E5"/>
    <w:pPr>
      <w:spacing w:after="0" w:line="240" w:lineRule="auto"/>
    </w:pPr>
  </w:style>
  <w:style w:type="paragraph" w:customStyle="1" w:styleId="Brief-PrimarySource">
    <w:name w:val="Brief - Primary Source"/>
    <w:basedOn w:val="Normal"/>
    <w:next w:val="CM56"/>
    <w:qFormat/>
    <w:rsid w:val="003467E5"/>
    <w:pPr>
      <w:spacing w:after="0" w:line="240" w:lineRule="auto"/>
    </w:pPr>
  </w:style>
  <w:style w:type="paragraph" w:customStyle="1" w:styleId="Brief-Underline">
    <w:name w:val="Brief - Underline"/>
    <w:basedOn w:val="Normal"/>
    <w:next w:val="CM58"/>
    <w:qFormat/>
    <w:rsid w:val="003467E5"/>
    <w:pPr>
      <w:spacing w:after="0" w:line="240" w:lineRule="auto"/>
    </w:pPr>
  </w:style>
  <w:style w:type="paragraph" w:customStyle="1" w:styleId="Brief">
    <w:name w:val="Brief"/>
    <w:basedOn w:val="CM56"/>
    <w:next w:val="CM57"/>
    <w:qFormat/>
    <w:rsid w:val="003467E5"/>
  </w:style>
  <w:style w:type="paragraph" w:customStyle="1" w:styleId="CM2">
    <w:name w:val="CM2"/>
    <w:basedOn w:val="Normal"/>
    <w:next w:val="Normal"/>
    <w:qFormat/>
    <w:rsid w:val="003467E5"/>
    <w:pPr>
      <w:spacing w:after="0" w:line="240" w:lineRule="auto"/>
    </w:pPr>
  </w:style>
  <w:style w:type="paragraph" w:customStyle="1" w:styleId="CM11">
    <w:name w:val="CM11"/>
    <w:basedOn w:val="Normal"/>
    <w:next w:val="Normal"/>
    <w:qFormat/>
    <w:rsid w:val="003467E5"/>
    <w:pPr>
      <w:spacing w:after="0" w:line="240" w:lineRule="auto"/>
    </w:pPr>
  </w:style>
  <w:style w:type="paragraph" w:customStyle="1" w:styleId="CM16">
    <w:name w:val="CM16"/>
    <w:basedOn w:val="Normal"/>
    <w:next w:val="Normal"/>
    <w:qFormat/>
    <w:rsid w:val="003467E5"/>
    <w:pPr>
      <w:spacing w:after="0" w:line="240" w:lineRule="auto"/>
    </w:pPr>
  </w:style>
  <w:style w:type="paragraph" w:customStyle="1" w:styleId="CM19">
    <w:name w:val="CM19"/>
    <w:basedOn w:val="Normal"/>
    <w:qFormat/>
    <w:rsid w:val="003467E5"/>
    <w:pPr>
      <w:spacing w:after="0" w:line="240" w:lineRule="auto"/>
    </w:pPr>
  </w:style>
  <w:style w:type="paragraph" w:customStyle="1" w:styleId="CM34">
    <w:name w:val="CM34"/>
    <w:basedOn w:val="Normal"/>
    <w:qFormat/>
    <w:rsid w:val="003467E5"/>
    <w:pPr>
      <w:spacing w:after="0" w:line="240" w:lineRule="auto"/>
    </w:pPr>
  </w:style>
  <w:style w:type="paragraph" w:customStyle="1" w:styleId="CM56">
    <w:name w:val="CM56"/>
    <w:basedOn w:val="Normal"/>
    <w:qFormat/>
    <w:rsid w:val="003467E5"/>
    <w:pPr>
      <w:spacing w:after="0" w:line="240" w:lineRule="auto"/>
    </w:pPr>
  </w:style>
  <w:style w:type="paragraph" w:customStyle="1" w:styleId="CM58">
    <w:name w:val="CM58"/>
    <w:basedOn w:val="Normal"/>
    <w:qFormat/>
    <w:rsid w:val="003467E5"/>
    <w:pPr>
      <w:spacing w:after="0" w:line="240" w:lineRule="auto"/>
    </w:pPr>
  </w:style>
  <w:style w:type="paragraph" w:customStyle="1" w:styleId="CM57">
    <w:name w:val="CM57"/>
    <w:basedOn w:val="Normal"/>
    <w:qFormat/>
    <w:rsid w:val="003467E5"/>
    <w:pPr>
      <w:spacing w:after="0" w:line="240" w:lineRule="auto"/>
    </w:pPr>
  </w:style>
  <w:style w:type="paragraph" w:customStyle="1" w:styleId="CM1">
    <w:name w:val="CM1"/>
    <w:basedOn w:val="Normal"/>
    <w:qFormat/>
    <w:rsid w:val="003467E5"/>
    <w:pPr>
      <w:spacing w:after="0" w:line="240" w:lineRule="auto"/>
    </w:pPr>
  </w:style>
  <w:style w:type="paragraph" w:customStyle="1" w:styleId="CM49">
    <w:name w:val="CM49"/>
    <w:basedOn w:val="Normal"/>
    <w:qFormat/>
    <w:rsid w:val="003467E5"/>
    <w:pPr>
      <w:spacing w:after="0" w:line="240" w:lineRule="auto"/>
    </w:pPr>
  </w:style>
  <w:style w:type="paragraph" w:customStyle="1" w:styleId="CM41">
    <w:name w:val="CM41"/>
    <w:basedOn w:val="Normal"/>
    <w:qFormat/>
    <w:rsid w:val="003467E5"/>
    <w:pPr>
      <w:spacing w:after="0" w:line="240" w:lineRule="auto"/>
    </w:pPr>
  </w:style>
  <w:style w:type="paragraph" w:customStyle="1" w:styleId="3rdOrderPara">
    <w:name w:val="3rd Order Para"/>
    <w:basedOn w:val="Normal"/>
    <w:qFormat/>
    <w:rsid w:val="003467E5"/>
    <w:pPr>
      <w:spacing w:after="0" w:line="240" w:lineRule="auto"/>
    </w:pPr>
  </w:style>
  <w:style w:type="paragraph" w:customStyle="1" w:styleId="2ndOrderPara">
    <w:name w:val="2nd Order Para"/>
    <w:basedOn w:val="Normal"/>
    <w:qFormat/>
    <w:rsid w:val="003467E5"/>
    <w:pPr>
      <w:spacing w:after="0" w:line="240" w:lineRule="auto"/>
    </w:pPr>
  </w:style>
  <w:style w:type="paragraph" w:customStyle="1" w:styleId="Normal-SIGN2">
    <w:name w:val="Normal-SIGN2"/>
    <w:basedOn w:val="Normal"/>
    <w:qFormat/>
    <w:rsid w:val="003467E5"/>
    <w:pPr>
      <w:spacing w:after="0" w:line="240" w:lineRule="auto"/>
    </w:pPr>
  </w:style>
  <w:style w:type="paragraph" w:customStyle="1" w:styleId="Normal-SIGN1">
    <w:name w:val="Normal-SIGN1"/>
    <w:basedOn w:val="Normal"/>
    <w:qFormat/>
    <w:rsid w:val="003467E5"/>
    <w:pPr>
      <w:spacing w:after="0" w:line="240" w:lineRule="auto"/>
    </w:pPr>
  </w:style>
  <w:style w:type="paragraph" w:customStyle="1" w:styleId="CM3">
    <w:name w:val="CM3"/>
    <w:basedOn w:val="Normal"/>
    <w:qFormat/>
    <w:rsid w:val="003467E5"/>
    <w:pPr>
      <w:spacing w:after="0" w:line="240" w:lineRule="auto"/>
    </w:pPr>
  </w:style>
  <w:style w:type="paragraph" w:customStyle="1" w:styleId="CM33">
    <w:name w:val="CM33"/>
    <w:basedOn w:val="Normal"/>
    <w:qFormat/>
    <w:rsid w:val="003467E5"/>
    <w:pPr>
      <w:spacing w:after="0" w:line="240" w:lineRule="auto"/>
    </w:pPr>
  </w:style>
  <w:style w:type="paragraph" w:customStyle="1" w:styleId="CM37">
    <w:name w:val="CM37"/>
    <w:basedOn w:val="Normal"/>
    <w:qFormat/>
    <w:rsid w:val="003467E5"/>
    <w:pPr>
      <w:spacing w:after="0" w:line="240" w:lineRule="auto"/>
    </w:pPr>
  </w:style>
  <w:style w:type="paragraph" w:customStyle="1" w:styleId="CM7">
    <w:name w:val="CM7"/>
    <w:basedOn w:val="Normal"/>
    <w:qFormat/>
    <w:rsid w:val="003467E5"/>
    <w:pPr>
      <w:spacing w:after="0" w:line="240" w:lineRule="auto"/>
    </w:pPr>
  </w:style>
  <w:style w:type="paragraph" w:customStyle="1" w:styleId="Brief-SecondarySource">
    <w:name w:val="Brief - Secondary Source"/>
    <w:basedOn w:val="Normal"/>
    <w:next w:val="ReportDate"/>
    <w:qFormat/>
    <w:rsid w:val="003467E5"/>
    <w:pPr>
      <w:spacing w:after="0" w:line="240" w:lineRule="auto"/>
    </w:pPr>
  </w:style>
  <w:style w:type="paragraph" w:customStyle="1" w:styleId="Brief-Card">
    <w:name w:val="Brief - Card"/>
    <w:basedOn w:val="Normal"/>
    <w:next w:val="Pa11"/>
    <w:qFormat/>
    <w:rsid w:val="003467E5"/>
    <w:pPr>
      <w:spacing w:after="0" w:line="240" w:lineRule="auto"/>
    </w:pPr>
  </w:style>
  <w:style w:type="paragraph" w:customStyle="1" w:styleId="Normal3">
    <w:name w:val="Normal+3"/>
    <w:basedOn w:val="Normal"/>
    <w:next w:val="Normal"/>
    <w:qFormat/>
    <w:rsid w:val="003467E5"/>
    <w:pPr>
      <w:spacing w:after="0" w:line="240" w:lineRule="auto"/>
    </w:pPr>
  </w:style>
  <w:style w:type="paragraph" w:customStyle="1" w:styleId="Normal11">
    <w:name w:val="Normal+1"/>
    <w:basedOn w:val="Normal"/>
    <w:next w:val="Normal"/>
    <w:qFormat/>
    <w:rsid w:val="003467E5"/>
    <w:pPr>
      <w:spacing w:after="0" w:line="240" w:lineRule="auto"/>
    </w:pPr>
  </w:style>
  <w:style w:type="paragraph" w:customStyle="1" w:styleId="Heading231">
    <w:name w:val="Heading 2+3"/>
    <w:basedOn w:val="Normal"/>
    <w:next w:val="Normal"/>
    <w:qFormat/>
    <w:rsid w:val="003467E5"/>
    <w:pPr>
      <w:spacing w:after="0" w:line="240" w:lineRule="auto"/>
    </w:pPr>
  </w:style>
  <w:style w:type="paragraph" w:customStyle="1" w:styleId="Normal5">
    <w:name w:val="Normal+5"/>
    <w:basedOn w:val="Normal"/>
    <w:qFormat/>
    <w:rsid w:val="003467E5"/>
    <w:pPr>
      <w:spacing w:after="0" w:line="240" w:lineRule="auto"/>
    </w:pPr>
  </w:style>
  <w:style w:type="paragraph" w:customStyle="1" w:styleId="Cover1">
    <w:name w:val="Cover 1"/>
    <w:basedOn w:val="Normal"/>
    <w:next w:val="Normal"/>
    <w:qFormat/>
    <w:rsid w:val="003467E5"/>
    <w:pPr>
      <w:spacing w:after="0" w:line="240" w:lineRule="auto"/>
    </w:pPr>
  </w:style>
  <w:style w:type="paragraph" w:customStyle="1" w:styleId="Cover2">
    <w:name w:val="Cover 2"/>
    <w:basedOn w:val="Normal"/>
    <w:next w:val="Normal"/>
    <w:qFormat/>
    <w:rsid w:val="003467E5"/>
    <w:pPr>
      <w:spacing w:after="0" w:line="240" w:lineRule="auto"/>
    </w:pPr>
  </w:style>
  <w:style w:type="paragraph" w:customStyle="1" w:styleId="ReportDate">
    <w:name w:val="ReportDate"/>
    <w:basedOn w:val="Normal"/>
    <w:qFormat/>
    <w:rsid w:val="003467E5"/>
    <w:pPr>
      <w:spacing w:after="0" w:line="240" w:lineRule="auto"/>
    </w:pPr>
  </w:style>
  <w:style w:type="paragraph" w:customStyle="1" w:styleId="Pa11">
    <w:name w:val="Pa11"/>
    <w:basedOn w:val="Normal"/>
    <w:next w:val="Normal"/>
    <w:qFormat/>
    <w:rsid w:val="003467E5"/>
    <w:pPr>
      <w:spacing w:after="0" w:line="240" w:lineRule="auto"/>
    </w:pPr>
  </w:style>
  <w:style w:type="paragraph" w:customStyle="1" w:styleId="CM30">
    <w:name w:val="CM30"/>
    <w:basedOn w:val="Normal"/>
    <w:qFormat/>
    <w:rsid w:val="003467E5"/>
    <w:pPr>
      <w:spacing w:after="0" w:line="240" w:lineRule="auto"/>
    </w:pPr>
  </w:style>
  <w:style w:type="paragraph" w:customStyle="1" w:styleId="CM28">
    <w:name w:val="CM28"/>
    <w:basedOn w:val="Normal"/>
    <w:qFormat/>
    <w:rsid w:val="003467E5"/>
    <w:pPr>
      <w:spacing w:after="0" w:line="240" w:lineRule="auto"/>
    </w:pPr>
  </w:style>
  <w:style w:type="paragraph" w:customStyle="1" w:styleId="CM8">
    <w:name w:val="CM8"/>
    <w:basedOn w:val="Normal"/>
    <w:qFormat/>
    <w:rsid w:val="003467E5"/>
    <w:pPr>
      <w:spacing w:after="0" w:line="240" w:lineRule="auto"/>
    </w:pPr>
  </w:style>
  <w:style w:type="paragraph" w:customStyle="1" w:styleId="DoubleUnderlined">
    <w:name w:val="Double Underlined"/>
    <w:basedOn w:val="Heading2"/>
    <w:next w:val="StyleUnderliningTimesNewRomanBoldNounderlineKernat161"/>
    <w:autoRedefine/>
    <w:qFormat/>
    <w:rsid w:val="003467E5"/>
    <w:pPr>
      <w:spacing w:before="480" w:line="240" w:lineRule="auto"/>
    </w:pPr>
  </w:style>
  <w:style w:type="paragraph" w:customStyle="1" w:styleId="IndexFixer">
    <w:name w:val="Index Fixer"/>
    <w:basedOn w:val="Heading1"/>
    <w:next w:val="StyleBoldUnderliningKernat16pt"/>
    <w:qFormat/>
    <w:rsid w:val="003467E5"/>
    <w:pPr>
      <w:spacing w:before="480" w:line="240" w:lineRule="auto"/>
    </w:pPr>
  </w:style>
  <w:style w:type="paragraph" w:customStyle="1" w:styleId="StyleLeft025Right025TopSinglesolidlineAuto">
    <w:name w:val="Style Left:  0.25&quot; Right:  0.25&quot; Top: (Single solid line Auto  ..."/>
    <w:basedOn w:val="Normal"/>
    <w:next w:val="boldy"/>
    <w:qFormat/>
    <w:rsid w:val="003467E5"/>
    <w:pPr>
      <w:spacing w:after="0" w:line="240" w:lineRule="auto"/>
    </w:pPr>
  </w:style>
  <w:style w:type="paragraph" w:customStyle="1" w:styleId="PageHeader-Underline18pt">
    <w:name w:val="Page Header - Underline 18 pt"/>
    <w:next w:val="TxBr6p1"/>
    <w:qFormat/>
    <w:rsid w:val="003467E5"/>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3467E5"/>
    <w:pPr>
      <w:spacing w:before="480" w:line="240" w:lineRule="auto"/>
    </w:pPr>
  </w:style>
  <w:style w:type="paragraph" w:customStyle="1" w:styleId="subhead">
    <w:name w:val="subhead"/>
    <w:basedOn w:val="Normal"/>
    <w:qFormat/>
    <w:rsid w:val="003467E5"/>
    <w:pPr>
      <w:spacing w:after="0" w:line="240" w:lineRule="auto"/>
    </w:pPr>
  </w:style>
  <w:style w:type="paragraph" w:customStyle="1" w:styleId="boldy">
    <w:name w:val="boldy"/>
    <w:basedOn w:val="Heading2"/>
    <w:next w:val="Card1"/>
    <w:qFormat/>
    <w:rsid w:val="003467E5"/>
    <w:pPr>
      <w:spacing w:before="480" w:line="240" w:lineRule="auto"/>
    </w:pPr>
  </w:style>
  <w:style w:type="paragraph" w:customStyle="1" w:styleId="TxBr6p1">
    <w:name w:val="TxBr_6p1"/>
    <w:basedOn w:val="Normal"/>
    <w:next w:val="Cite21"/>
    <w:qFormat/>
    <w:rsid w:val="003467E5"/>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3467E5"/>
    <w:pPr>
      <w:spacing w:after="0" w:line="240" w:lineRule="auto"/>
    </w:pPr>
  </w:style>
  <w:style w:type="character" w:customStyle="1" w:styleId="UnderlineStyleChar">
    <w:name w:val="Underline Style Char"/>
    <w:link w:val="UnderlineStyle0"/>
    <w:locked/>
    <w:rsid w:val="003467E5"/>
  </w:style>
  <w:style w:type="paragraph" w:customStyle="1" w:styleId="Normalization">
    <w:name w:val="Normalization"/>
    <w:basedOn w:val="Normal"/>
    <w:next w:val="articletext"/>
    <w:qFormat/>
    <w:rsid w:val="003467E5"/>
    <w:pPr>
      <w:spacing w:after="0" w:line="240" w:lineRule="auto"/>
    </w:pPr>
  </w:style>
  <w:style w:type="paragraph" w:customStyle="1" w:styleId="listlevel1">
    <w:name w:val="list level 1"/>
    <w:basedOn w:val="Normal"/>
    <w:next w:val="cardtextsmall"/>
    <w:qFormat/>
    <w:rsid w:val="003467E5"/>
    <w:pPr>
      <w:spacing w:after="0" w:line="240" w:lineRule="auto"/>
    </w:pPr>
  </w:style>
  <w:style w:type="paragraph" w:customStyle="1" w:styleId="listlevel2">
    <w:name w:val="list level 2"/>
    <w:basedOn w:val="Normal"/>
    <w:next w:val="CaseListNormal"/>
    <w:qFormat/>
    <w:rsid w:val="003467E5"/>
    <w:pPr>
      <w:spacing w:after="0" w:line="240" w:lineRule="auto"/>
    </w:pPr>
  </w:style>
  <w:style w:type="paragraph" w:customStyle="1" w:styleId="listlevel3">
    <w:name w:val="list level 3"/>
    <w:basedOn w:val="CaseListNormal"/>
    <w:next w:val="Body"/>
    <w:qFormat/>
    <w:rsid w:val="003467E5"/>
  </w:style>
  <w:style w:type="paragraph" w:customStyle="1" w:styleId="PageNumber1">
    <w:name w:val="Page Number1"/>
    <w:basedOn w:val="Normal"/>
    <w:next w:val="Normal"/>
    <w:qFormat/>
    <w:rsid w:val="003467E5"/>
    <w:pPr>
      <w:spacing w:after="0" w:line="240" w:lineRule="auto"/>
    </w:pPr>
  </w:style>
  <w:style w:type="paragraph" w:customStyle="1" w:styleId="Card1">
    <w:name w:val="Card1"/>
    <w:next w:val="TimesNewRoman12"/>
    <w:qFormat/>
    <w:rsid w:val="003467E5"/>
    <w:pPr>
      <w:spacing w:after="200" w:line="276" w:lineRule="auto"/>
    </w:pPr>
    <w:rPr>
      <w:rFonts w:eastAsiaTheme="minorHAnsi"/>
      <w:sz w:val="22"/>
      <w:szCs w:val="22"/>
    </w:rPr>
  </w:style>
  <w:style w:type="paragraph" w:customStyle="1" w:styleId="Cite21">
    <w:name w:val="Cite2"/>
    <w:next w:val="htmlbody"/>
    <w:qFormat/>
    <w:rsid w:val="003467E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3467E5"/>
    <w:pPr>
      <w:spacing w:after="0" w:line="240" w:lineRule="auto"/>
    </w:pPr>
  </w:style>
  <w:style w:type="paragraph" w:customStyle="1" w:styleId="articletext">
    <w:name w:val="articletext"/>
    <w:basedOn w:val="Normal"/>
    <w:next w:val="story-headline"/>
    <w:qFormat/>
    <w:rsid w:val="003467E5"/>
    <w:pPr>
      <w:spacing w:after="0" w:line="240" w:lineRule="auto"/>
    </w:pPr>
  </w:style>
  <w:style w:type="paragraph" w:customStyle="1" w:styleId="cardtextsmall">
    <w:name w:val="card text small"/>
    <w:basedOn w:val="Normal"/>
    <w:next w:val="story-body"/>
    <w:qFormat/>
    <w:rsid w:val="003467E5"/>
    <w:pPr>
      <w:spacing w:after="0" w:line="240" w:lineRule="auto"/>
    </w:pPr>
  </w:style>
  <w:style w:type="paragraph" w:customStyle="1" w:styleId="CaseListNormal">
    <w:name w:val="Case List Normal"/>
    <w:basedOn w:val="Normal"/>
    <w:next w:val="story-dateline"/>
    <w:qFormat/>
    <w:rsid w:val="003467E5"/>
    <w:pPr>
      <w:spacing w:after="0" w:line="240" w:lineRule="auto"/>
    </w:pPr>
  </w:style>
  <w:style w:type="paragraph" w:customStyle="1" w:styleId="3text">
    <w:name w:val="3text"/>
    <w:basedOn w:val="Normal"/>
    <w:next w:val="Corpotesto"/>
    <w:qFormat/>
    <w:rsid w:val="003467E5"/>
    <w:pPr>
      <w:spacing w:after="0" w:line="240" w:lineRule="auto"/>
    </w:pPr>
  </w:style>
  <w:style w:type="paragraph" w:customStyle="1" w:styleId="TimesNewRoman12">
    <w:name w:val="TimesNewRoman12"/>
    <w:next w:val="tagCharChar1Char"/>
    <w:qFormat/>
    <w:rsid w:val="003467E5"/>
    <w:pPr>
      <w:spacing w:after="200" w:line="276" w:lineRule="auto"/>
    </w:pPr>
    <w:rPr>
      <w:rFonts w:eastAsiaTheme="minorHAnsi"/>
      <w:sz w:val="22"/>
      <w:szCs w:val="22"/>
    </w:rPr>
  </w:style>
  <w:style w:type="paragraph" w:customStyle="1" w:styleId="htmlbody">
    <w:name w:val="htmlbody"/>
    <w:basedOn w:val="Normal"/>
    <w:next w:val="OmniPage1"/>
    <w:qFormat/>
    <w:rsid w:val="003467E5"/>
    <w:pPr>
      <w:spacing w:after="0" w:line="240" w:lineRule="auto"/>
    </w:pPr>
  </w:style>
  <w:style w:type="paragraph" w:customStyle="1" w:styleId="textChar">
    <w:name w:val="text Char"/>
    <w:basedOn w:val="Normal"/>
    <w:next w:val="TitlePageCenter"/>
    <w:autoRedefine/>
    <w:qFormat/>
    <w:rsid w:val="003467E5"/>
    <w:pPr>
      <w:spacing w:after="0" w:line="240" w:lineRule="auto"/>
    </w:pPr>
  </w:style>
  <w:style w:type="paragraph" w:customStyle="1" w:styleId="story-headline">
    <w:name w:val="story-headline"/>
    <w:basedOn w:val="Normal"/>
    <w:next w:val="ProjectTitleLine"/>
    <w:qFormat/>
    <w:rsid w:val="003467E5"/>
    <w:pPr>
      <w:spacing w:after="0" w:line="240" w:lineRule="auto"/>
    </w:pPr>
  </w:style>
  <w:style w:type="paragraph" w:customStyle="1" w:styleId="story-dateline">
    <w:name w:val="story-dateline"/>
    <w:basedOn w:val="Normal"/>
    <w:next w:val="cardChar1Char"/>
    <w:qFormat/>
    <w:rsid w:val="003467E5"/>
    <w:pPr>
      <w:spacing w:after="0" w:line="240" w:lineRule="auto"/>
    </w:pPr>
  </w:style>
  <w:style w:type="paragraph" w:customStyle="1" w:styleId="TextofCards">
    <w:name w:val="Text of Cards"/>
    <w:basedOn w:val="Normal"/>
    <w:next w:val="CM12"/>
    <w:qFormat/>
    <w:rsid w:val="003467E5"/>
    <w:pPr>
      <w:spacing w:after="0" w:line="240" w:lineRule="auto"/>
    </w:pPr>
  </w:style>
  <w:style w:type="paragraph" w:customStyle="1" w:styleId="Corpotesto">
    <w:name w:val="Corpo testo"/>
    <w:basedOn w:val="Normal"/>
    <w:next w:val="CM44"/>
    <w:qFormat/>
    <w:rsid w:val="003467E5"/>
    <w:pPr>
      <w:spacing w:after="0" w:line="240" w:lineRule="auto"/>
    </w:pPr>
  </w:style>
  <w:style w:type="paragraph" w:customStyle="1" w:styleId="tagCharChar1Char">
    <w:name w:val="tag Char Char1 Char"/>
    <w:qFormat/>
    <w:rsid w:val="003467E5"/>
    <w:pPr>
      <w:spacing w:after="200" w:line="276" w:lineRule="auto"/>
    </w:pPr>
    <w:rPr>
      <w:rFonts w:eastAsiaTheme="minorHAnsi"/>
      <w:sz w:val="22"/>
      <w:szCs w:val="22"/>
    </w:rPr>
  </w:style>
  <w:style w:type="paragraph" w:customStyle="1" w:styleId="OmniPage1">
    <w:name w:val="OmniPage #1"/>
    <w:basedOn w:val="Normal"/>
    <w:next w:val="StrikeThrough"/>
    <w:qFormat/>
    <w:rsid w:val="003467E5"/>
    <w:pPr>
      <w:spacing w:after="0" w:line="240" w:lineRule="auto"/>
    </w:pPr>
  </w:style>
  <w:style w:type="paragraph" w:customStyle="1" w:styleId="TitlePageCenter">
    <w:name w:val="Title Page Center"/>
    <w:basedOn w:val="Normal"/>
    <w:next w:val="textbodyblack"/>
    <w:autoRedefine/>
    <w:qFormat/>
    <w:rsid w:val="003467E5"/>
    <w:pPr>
      <w:spacing w:after="0" w:line="240" w:lineRule="auto"/>
    </w:pPr>
  </w:style>
  <w:style w:type="paragraph" w:customStyle="1" w:styleId="TitlePageBy">
    <w:name w:val="Title Page By"/>
    <w:basedOn w:val="textbodyblack"/>
    <w:next w:val="Normal"/>
    <w:autoRedefine/>
    <w:qFormat/>
    <w:rsid w:val="003467E5"/>
  </w:style>
  <w:style w:type="paragraph" w:customStyle="1" w:styleId="ProjectTitleLine">
    <w:name w:val="Project Title Line"/>
    <w:basedOn w:val="Normal"/>
    <w:next w:val="Normal"/>
    <w:autoRedefine/>
    <w:qFormat/>
    <w:rsid w:val="003467E5"/>
    <w:pPr>
      <w:spacing w:after="0" w:line="240" w:lineRule="auto"/>
    </w:pPr>
  </w:style>
  <w:style w:type="paragraph" w:customStyle="1" w:styleId="NormalVerdana">
    <w:name w:val="Normal + Verdana"/>
    <w:aliases w:val="White,Normal + Arial,10 pt"/>
    <w:basedOn w:val="Normal"/>
    <w:next w:val="CiteCorrected"/>
    <w:qFormat/>
    <w:rsid w:val="003467E5"/>
    <w:pPr>
      <w:spacing w:after="0" w:line="240" w:lineRule="auto"/>
    </w:pPr>
  </w:style>
  <w:style w:type="paragraph" w:customStyle="1" w:styleId="cardChar1Char">
    <w:name w:val="card Char1 Char"/>
    <w:basedOn w:val="Normal"/>
    <w:next w:val="StyleLeft02"/>
    <w:qFormat/>
    <w:rsid w:val="003467E5"/>
    <w:pPr>
      <w:spacing w:after="0" w:line="240" w:lineRule="auto"/>
    </w:pPr>
  </w:style>
  <w:style w:type="paragraph" w:customStyle="1" w:styleId="CM12">
    <w:name w:val="CM12"/>
    <w:basedOn w:val="Normal"/>
    <w:qFormat/>
    <w:rsid w:val="003467E5"/>
    <w:pPr>
      <w:spacing w:after="0" w:line="240" w:lineRule="auto"/>
    </w:pPr>
  </w:style>
  <w:style w:type="paragraph" w:customStyle="1" w:styleId="CM44">
    <w:name w:val="CM44"/>
    <w:basedOn w:val="Normal"/>
    <w:qFormat/>
    <w:rsid w:val="003467E5"/>
    <w:pPr>
      <w:spacing w:after="0" w:line="240" w:lineRule="auto"/>
    </w:pPr>
  </w:style>
  <w:style w:type="paragraph" w:customStyle="1" w:styleId="StrikeThrough">
    <w:name w:val="Strike Through"/>
    <w:basedOn w:val="Normal"/>
    <w:next w:val="Normal"/>
    <w:qFormat/>
    <w:rsid w:val="003467E5"/>
    <w:pPr>
      <w:spacing w:after="0" w:line="240" w:lineRule="auto"/>
    </w:pPr>
  </w:style>
  <w:style w:type="paragraph" w:customStyle="1" w:styleId="textbodyblack">
    <w:name w:val="textbodyblack"/>
    <w:basedOn w:val="Normal"/>
    <w:next w:val="Pa5"/>
    <w:qFormat/>
    <w:rsid w:val="003467E5"/>
    <w:pPr>
      <w:spacing w:after="0" w:line="240" w:lineRule="auto"/>
    </w:pPr>
  </w:style>
  <w:style w:type="character" w:customStyle="1" w:styleId="CiteCorrectedChar">
    <w:name w:val="Cite Corrected Char"/>
    <w:locked/>
    <w:rsid w:val="003467E5"/>
  </w:style>
  <w:style w:type="paragraph" w:customStyle="1" w:styleId="CiteCorrected">
    <w:name w:val="Cite Corrected"/>
    <w:basedOn w:val="Normal"/>
    <w:next w:val="tagline1"/>
    <w:qFormat/>
    <w:rsid w:val="003467E5"/>
    <w:pPr>
      <w:spacing w:after="0" w:line="240" w:lineRule="auto"/>
    </w:pPr>
  </w:style>
  <w:style w:type="paragraph" w:customStyle="1" w:styleId="StyleLeft02">
    <w:name w:val="Style Left:  0.2&quot;"/>
    <w:basedOn w:val="Normal"/>
    <w:next w:val="Block1"/>
    <w:qFormat/>
    <w:rsid w:val="003467E5"/>
    <w:pPr>
      <w:spacing w:after="0" w:line="240" w:lineRule="auto"/>
    </w:pPr>
  </w:style>
  <w:style w:type="paragraph" w:customStyle="1" w:styleId="Hat1">
    <w:name w:val="Hat1"/>
    <w:basedOn w:val="Normal"/>
    <w:next w:val="Normal"/>
    <w:uiPriority w:val="2"/>
    <w:qFormat/>
    <w:rsid w:val="003467E5"/>
    <w:pPr>
      <w:spacing w:after="0" w:line="240" w:lineRule="auto"/>
    </w:pPr>
  </w:style>
  <w:style w:type="paragraph" w:customStyle="1" w:styleId="post-subtitle">
    <w:name w:val="post-subtitle"/>
    <w:basedOn w:val="Normal"/>
    <w:qFormat/>
    <w:rsid w:val="003467E5"/>
    <w:pPr>
      <w:spacing w:after="0" w:line="240" w:lineRule="auto"/>
    </w:pPr>
  </w:style>
  <w:style w:type="paragraph" w:customStyle="1" w:styleId="Pa5">
    <w:name w:val="Pa5"/>
    <w:basedOn w:val="Normal"/>
    <w:uiPriority w:val="99"/>
    <w:qFormat/>
    <w:rsid w:val="003467E5"/>
    <w:pPr>
      <w:spacing w:after="0" w:line="240" w:lineRule="auto"/>
    </w:pPr>
  </w:style>
  <w:style w:type="paragraph" w:customStyle="1" w:styleId="Pa6">
    <w:name w:val="Pa6"/>
    <w:basedOn w:val="Normal"/>
    <w:qFormat/>
    <w:rsid w:val="003467E5"/>
    <w:pPr>
      <w:spacing w:after="0" w:line="240" w:lineRule="auto"/>
    </w:pPr>
  </w:style>
  <w:style w:type="paragraph" w:customStyle="1" w:styleId="noindent0">
    <w:name w:val="no_indent"/>
    <w:basedOn w:val="Normal"/>
    <w:next w:val="NormalWeb3"/>
    <w:qFormat/>
    <w:rsid w:val="003467E5"/>
    <w:pPr>
      <w:spacing w:after="0" w:line="240" w:lineRule="auto"/>
    </w:pPr>
  </w:style>
  <w:style w:type="paragraph" w:customStyle="1" w:styleId="tagline1">
    <w:name w:val="tagline"/>
    <w:basedOn w:val="Normal"/>
    <w:next w:val="cardCharCharCharCharChar"/>
    <w:qFormat/>
    <w:rsid w:val="003467E5"/>
    <w:pPr>
      <w:spacing w:after="0" w:line="240" w:lineRule="auto"/>
    </w:pPr>
  </w:style>
  <w:style w:type="paragraph" w:customStyle="1" w:styleId="Block1">
    <w:name w:val="Block1"/>
    <w:basedOn w:val="Normal"/>
    <w:next w:val="Normal"/>
    <w:uiPriority w:val="3"/>
    <w:qFormat/>
    <w:rsid w:val="003467E5"/>
    <w:pPr>
      <w:spacing w:after="0" w:line="240" w:lineRule="auto"/>
    </w:pPr>
  </w:style>
  <w:style w:type="paragraph" w:customStyle="1" w:styleId="TOCHeading1">
    <w:name w:val="TOC Heading1"/>
    <w:basedOn w:val="Heading1"/>
    <w:next w:val="Normal"/>
    <w:uiPriority w:val="39"/>
    <w:qFormat/>
    <w:rsid w:val="003467E5"/>
    <w:pPr>
      <w:spacing w:before="480" w:line="240" w:lineRule="auto"/>
    </w:pPr>
  </w:style>
  <w:style w:type="paragraph" w:customStyle="1" w:styleId="NoteLevel11">
    <w:name w:val="Note Level 11"/>
    <w:basedOn w:val="Normal"/>
    <w:next w:val="HeaderFooter"/>
    <w:uiPriority w:val="99"/>
    <w:qFormat/>
    <w:rsid w:val="003467E5"/>
    <w:pPr>
      <w:spacing w:after="0" w:line="240" w:lineRule="auto"/>
    </w:pPr>
  </w:style>
  <w:style w:type="character" w:customStyle="1" w:styleId="ReallySamllTextChar">
    <w:name w:val="ReallySamllText Char"/>
    <w:locked/>
    <w:rsid w:val="003467E5"/>
  </w:style>
  <w:style w:type="paragraph" w:customStyle="1" w:styleId="ReallySamllText">
    <w:name w:val="ReallySamllText"/>
    <w:basedOn w:val="Normal"/>
    <w:next w:val="CardTextUnderlined"/>
    <w:autoRedefine/>
    <w:qFormat/>
    <w:rsid w:val="003467E5"/>
    <w:pPr>
      <w:spacing w:after="0" w:line="240" w:lineRule="auto"/>
    </w:pPr>
  </w:style>
  <w:style w:type="paragraph" w:customStyle="1" w:styleId="Card6pt">
    <w:name w:val="Card 6pt"/>
    <w:basedOn w:val="Normal"/>
    <w:next w:val="HeaderDebate"/>
    <w:qFormat/>
    <w:rsid w:val="003467E5"/>
    <w:pPr>
      <w:spacing w:after="0" w:line="240" w:lineRule="auto"/>
    </w:pPr>
  </w:style>
  <w:style w:type="paragraph" w:customStyle="1" w:styleId="NormalWeb3">
    <w:name w:val="Normal (Web)3"/>
    <w:basedOn w:val="Normal"/>
    <w:next w:val="CardTagCharChar"/>
    <w:qFormat/>
    <w:rsid w:val="003467E5"/>
    <w:pPr>
      <w:spacing w:after="0" w:line="240" w:lineRule="auto"/>
    </w:pPr>
  </w:style>
  <w:style w:type="paragraph" w:customStyle="1" w:styleId="cardCharCharCharCharChar">
    <w:name w:val="card Char Char Char Char Char"/>
    <w:basedOn w:val="Normal"/>
    <w:next w:val="fixed"/>
    <w:qFormat/>
    <w:rsid w:val="003467E5"/>
    <w:pPr>
      <w:spacing w:after="0" w:line="240" w:lineRule="auto"/>
    </w:pPr>
  </w:style>
  <w:style w:type="paragraph" w:customStyle="1" w:styleId="TagCiteChar2">
    <w:name w:val="Tag / Cite Char"/>
    <w:basedOn w:val="Normal"/>
    <w:next w:val="textonormal"/>
    <w:qFormat/>
    <w:rsid w:val="003467E5"/>
    <w:pPr>
      <w:spacing w:after="0" w:line="240" w:lineRule="auto"/>
    </w:pPr>
  </w:style>
  <w:style w:type="paragraph" w:customStyle="1" w:styleId="PageNumber2">
    <w:name w:val="Page Number2"/>
    <w:basedOn w:val="Normal"/>
    <w:next w:val="Normal"/>
    <w:qFormat/>
    <w:rsid w:val="003467E5"/>
    <w:pPr>
      <w:spacing w:after="0" w:line="240" w:lineRule="auto"/>
    </w:pPr>
  </w:style>
  <w:style w:type="paragraph" w:customStyle="1" w:styleId="HeaderFooter">
    <w:name w:val="Header &amp; Footer"/>
    <w:next w:val="ExecutiveSummarytext"/>
    <w:qFormat/>
    <w:rsid w:val="003467E5"/>
    <w:pPr>
      <w:spacing w:after="200" w:line="276" w:lineRule="auto"/>
    </w:pPr>
    <w:rPr>
      <w:rFonts w:eastAsiaTheme="minorHAnsi"/>
      <w:sz w:val="22"/>
      <w:szCs w:val="22"/>
    </w:rPr>
  </w:style>
  <w:style w:type="paragraph" w:customStyle="1" w:styleId="CardTextSmall0">
    <w:name w:val="Card Text Small"/>
    <w:basedOn w:val="Normal"/>
    <w:qFormat/>
    <w:rsid w:val="003467E5"/>
    <w:pPr>
      <w:spacing w:after="0" w:line="240" w:lineRule="auto"/>
    </w:pPr>
  </w:style>
  <w:style w:type="paragraph" w:customStyle="1" w:styleId="CardTextUnderlined">
    <w:name w:val="Card Text Underlined"/>
    <w:basedOn w:val="Normal"/>
    <w:next w:val="NormalUnderline"/>
    <w:qFormat/>
    <w:rsid w:val="003467E5"/>
    <w:pPr>
      <w:spacing w:after="0" w:line="240" w:lineRule="auto"/>
    </w:pPr>
  </w:style>
  <w:style w:type="paragraph" w:customStyle="1" w:styleId="HeaderDebate">
    <w:name w:val="Header Debate"/>
    <w:basedOn w:val="Normal"/>
    <w:next w:val="byline1"/>
    <w:qFormat/>
    <w:rsid w:val="003467E5"/>
    <w:pPr>
      <w:spacing w:after="0" w:line="240" w:lineRule="auto"/>
    </w:pPr>
  </w:style>
  <w:style w:type="paragraph" w:customStyle="1" w:styleId="NormalWeb1">
    <w:name w:val="Normal (Web)1"/>
    <w:basedOn w:val="Normal"/>
    <w:next w:val="PlaceholderText1"/>
    <w:qFormat/>
    <w:rsid w:val="003467E5"/>
    <w:pPr>
      <w:spacing w:after="0" w:line="240" w:lineRule="auto"/>
    </w:pPr>
  </w:style>
  <w:style w:type="paragraph" w:customStyle="1" w:styleId="CardTagCharChar">
    <w:name w:val="Card Tag Char Char"/>
    <w:basedOn w:val="Normal"/>
    <w:next w:val="NoteLevel31"/>
    <w:qFormat/>
    <w:rsid w:val="003467E5"/>
    <w:pPr>
      <w:spacing w:after="0" w:line="240" w:lineRule="auto"/>
    </w:pPr>
  </w:style>
  <w:style w:type="paragraph" w:customStyle="1" w:styleId="fixed">
    <w:name w:val="fixed"/>
    <w:basedOn w:val="Normal"/>
    <w:next w:val="NoteLevel41"/>
    <w:qFormat/>
    <w:rsid w:val="003467E5"/>
    <w:pPr>
      <w:spacing w:after="0" w:line="240" w:lineRule="auto"/>
    </w:pPr>
  </w:style>
  <w:style w:type="paragraph" w:customStyle="1" w:styleId="textonormal">
    <w:name w:val="textonormal"/>
    <w:basedOn w:val="Normal"/>
    <w:next w:val="NoteLevel51"/>
    <w:qFormat/>
    <w:rsid w:val="003467E5"/>
    <w:pPr>
      <w:spacing w:after="0" w:line="240" w:lineRule="auto"/>
    </w:pPr>
  </w:style>
  <w:style w:type="paragraph" w:customStyle="1" w:styleId="Subtitle10">
    <w:name w:val="Subtitle1"/>
    <w:basedOn w:val="Normal"/>
    <w:next w:val="NoteLevel61"/>
    <w:qFormat/>
    <w:rsid w:val="003467E5"/>
    <w:pPr>
      <w:spacing w:after="0" w:line="240" w:lineRule="auto"/>
    </w:pPr>
  </w:style>
  <w:style w:type="paragraph" w:customStyle="1" w:styleId="ExecutiveSummarytext">
    <w:name w:val="Executive Summary text"/>
    <w:basedOn w:val="Normal"/>
    <w:next w:val="Normal"/>
    <w:qFormat/>
    <w:rsid w:val="003467E5"/>
    <w:pPr>
      <w:spacing w:after="0" w:line="240" w:lineRule="auto"/>
    </w:pPr>
  </w:style>
  <w:style w:type="character" w:customStyle="1" w:styleId="NormalUnderlineChar1">
    <w:name w:val="Normal Underline Char1"/>
    <w:locked/>
    <w:rsid w:val="003467E5"/>
  </w:style>
  <w:style w:type="paragraph" w:customStyle="1" w:styleId="NormalUnderline">
    <w:name w:val="Normal Underline"/>
    <w:basedOn w:val="Normal"/>
    <w:next w:val="NoteLevel91"/>
    <w:qFormat/>
    <w:rsid w:val="003467E5"/>
    <w:pPr>
      <w:spacing w:after="0" w:line="240" w:lineRule="auto"/>
    </w:pPr>
  </w:style>
  <w:style w:type="paragraph" w:customStyle="1" w:styleId="byline1">
    <w:name w:val="byline1"/>
    <w:basedOn w:val="Normal"/>
    <w:qFormat/>
    <w:rsid w:val="003467E5"/>
    <w:pPr>
      <w:spacing w:after="0" w:line="240" w:lineRule="auto"/>
    </w:pPr>
  </w:style>
  <w:style w:type="paragraph" w:customStyle="1" w:styleId="PlaceholderText1">
    <w:name w:val="Placeholder Text1"/>
    <w:basedOn w:val="Normal"/>
    <w:next w:val="ImportantText"/>
    <w:qFormat/>
    <w:rsid w:val="003467E5"/>
    <w:pPr>
      <w:spacing w:after="0" w:line="240" w:lineRule="auto"/>
    </w:pPr>
  </w:style>
  <w:style w:type="paragraph" w:customStyle="1" w:styleId="NoteLevel31">
    <w:name w:val="Note Level 31"/>
    <w:basedOn w:val="Normal"/>
    <w:qFormat/>
    <w:rsid w:val="003467E5"/>
    <w:pPr>
      <w:spacing w:after="0" w:line="240" w:lineRule="auto"/>
    </w:pPr>
  </w:style>
  <w:style w:type="paragraph" w:customStyle="1" w:styleId="NoteLevel41">
    <w:name w:val="Note Level 41"/>
    <w:basedOn w:val="Normal"/>
    <w:next w:val="StyleBodyText11ptBlackUnderline"/>
    <w:qFormat/>
    <w:rsid w:val="003467E5"/>
    <w:pPr>
      <w:spacing w:after="0" w:line="240" w:lineRule="auto"/>
    </w:pPr>
  </w:style>
  <w:style w:type="paragraph" w:customStyle="1" w:styleId="NoteLevel51">
    <w:name w:val="Note Level 51"/>
    <w:basedOn w:val="Normal"/>
    <w:qFormat/>
    <w:rsid w:val="003467E5"/>
    <w:pPr>
      <w:spacing w:after="0" w:line="240" w:lineRule="auto"/>
    </w:pPr>
  </w:style>
  <w:style w:type="paragraph" w:customStyle="1" w:styleId="NoteLevel61">
    <w:name w:val="Note Level 61"/>
    <w:basedOn w:val="Normal"/>
    <w:next w:val="StyleBodyText11ptBoldBlack"/>
    <w:qFormat/>
    <w:rsid w:val="003467E5"/>
    <w:pPr>
      <w:spacing w:after="0" w:line="240" w:lineRule="auto"/>
    </w:pPr>
  </w:style>
  <w:style w:type="paragraph" w:customStyle="1" w:styleId="NoteLevel71">
    <w:name w:val="Note Level 71"/>
    <w:basedOn w:val="Normal"/>
    <w:qFormat/>
    <w:rsid w:val="003467E5"/>
    <w:pPr>
      <w:spacing w:after="0" w:line="240" w:lineRule="auto"/>
    </w:pPr>
  </w:style>
  <w:style w:type="paragraph" w:customStyle="1" w:styleId="NoteLevel81">
    <w:name w:val="Note Level 81"/>
    <w:basedOn w:val="Normal"/>
    <w:next w:val="StyletinyBold"/>
    <w:qFormat/>
    <w:rsid w:val="003467E5"/>
    <w:pPr>
      <w:spacing w:after="0" w:line="240" w:lineRule="auto"/>
    </w:pPr>
  </w:style>
  <w:style w:type="paragraph" w:customStyle="1" w:styleId="NoteLevel91">
    <w:name w:val="Note Level 91"/>
    <w:basedOn w:val="Normal"/>
    <w:qFormat/>
    <w:rsid w:val="003467E5"/>
    <w:pPr>
      <w:spacing w:after="0" w:line="240" w:lineRule="auto"/>
    </w:pPr>
  </w:style>
  <w:style w:type="character" w:customStyle="1" w:styleId="ImportantTextChar">
    <w:name w:val="Important Text Char"/>
    <w:locked/>
    <w:rsid w:val="003467E5"/>
  </w:style>
  <w:style w:type="paragraph" w:customStyle="1" w:styleId="ImportantText">
    <w:name w:val="Important Text"/>
    <w:basedOn w:val="Normal"/>
    <w:next w:val="Normal"/>
    <w:qFormat/>
    <w:rsid w:val="003467E5"/>
    <w:pPr>
      <w:spacing w:after="0" w:line="240" w:lineRule="auto"/>
    </w:pPr>
  </w:style>
  <w:style w:type="character" w:customStyle="1" w:styleId="StyleBodyText11ptBlackUnderlineChar">
    <w:name w:val="Style Body Text + 11 pt Black Underline Char"/>
    <w:locked/>
    <w:rsid w:val="003467E5"/>
  </w:style>
  <w:style w:type="paragraph" w:customStyle="1" w:styleId="StyleBodyText11ptBlackUnderline">
    <w:name w:val="Style Body Text + 11 pt Black Underline"/>
    <w:basedOn w:val="Normal"/>
    <w:next w:val="ListContents"/>
    <w:qFormat/>
    <w:rsid w:val="003467E5"/>
    <w:pPr>
      <w:spacing w:after="0" w:line="240" w:lineRule="auto"/>
    </w:pPr>
  </w:style>
  <w:style w:type="character" w:customStyle="1" w:styleId="StyleBodyText11ptBoldBlackChar">
    <w:name w:val="Style Body Text + 11 pt Bold Black Char"/>
    <w:locked/>
    <w:rsid w:val="003467E5"/>
  </w:style>
  <w:style w:type="paragraph" w:customStyle="1" w:styleId="StyleBodyText11ptBoldBlack">
    <w:name w:val="Style Body Text + 11 pt Bold Black"/>
    <w:basedOn w:val="Normal"/>
    <w:next w:val="StyleListContents11ptCustomColorRGB353132Underline"/>
    <w:qFormat/>
    <w:rsid w:val="003467E5"/>
    <w:pPr>
      <w:spacing w:after="0" w:line="240" w:lineRule="auto"/>
    </w:pPr>
  </w:style>
  <w:style w:type="character" w:customStyle="1" w:styleId="StyletinyBoldChar">
    <w:name w:val="Style tiny + Bold Char"/>
    <w:locked/>
    <w:rsid w:val="003467E5"/>
  </w:style>
  <w:style w:type="paragraph" w:customStyle="1" w:styleId="StyletinyBold">
    <w:name w:val="Style tiny + Bold"/>
    <w:basedOn w:val="TagF3"/>
    <w:qFormat/>
    <w:rsid w:val="003467E5"/>
  </w:style>
  <w:style w:type="character" w:customStyle="1" w:styleId="Heading5SizeDownChar">
    <w:name w:val="Heading 5 Size Down Char"/>
    <w:locked/>
    <w:rsid w:val="003467E5"/>
  </w:style>
  <w:style w:type="character" w:customStyle="1" w:styleId="Normal2BoldChar">
    <w:name w:val="Normal2 + Bold Char"/>
    <w:locked/>
    <w:rsid w:val="003467E5"/>
  </w:style>
  <w:style w:type="paragraph" w:customStyle="1" w:styleId="Normal2Bold">
    <w:name w:val="Normal2 + Bold"/>
    <w:basedOn w:val="Normal"/>
    <w:next w:val="Unimportant"/>
    <w:qFormat/>
    <w:rsid w:val="003467E5"/>
    <w:pPr>
      <w:spacing w:after="0" w:line="240" w:lineRule="auto"/>
    </w:pPr>
  </w:style>
  <w:style w:type="character" w:customStyle="1" w:styleId="ListContentsChar">
    <w:name w:val="List Contents Char"/>
    <w:locked/>
    <w:rsid w:val="003467E5"/>
  </w:style>
  <w:style w:type="paragraph" w:customStyle="1" w:styleId="ListContents">
    <w:name w:val="List Contents"/>
    <w:basedOn w:val="Normal"/>
    <w:next w:val="Ununderlined"/>
    <w:qFormat/>
    <w:rsid w:val="003467E5"/>
    <w:pPr>
      <w:spacing w:after="0" w:line="240" w:lineRule="auto"/>
    </w:pPr>
  </w:style>
  <w:style w:type="character" w:customStyle="1" w:styleId="StyleListContents11ptCustomColorRGB353132UnderlineChar">
    <w:name w:val="Style List Contents + 11 pt Custom Color(RGB(353132)) Underline Char"/>
    <w:locked/>
    <w:rsid w:val="003467E5"/>
  </w:style>
  <w:style w:type="paragraph" w:customStyle="1" w:styleId="StyleListContents11ptCustomColorRGB353132Underline">
    <w:name w:val="Style List Contents + 11 pt Custom Color(RGB(353132)) Underline"/>
    <w:basedOn w:val="Ununderlined"/>
    <w:qFormat/>
    <w:rsid w:val="003467E5"/>
  </w:style>
  <w:style w:type="character" w:customStyle="1" w:styleId="StyleCards12ptThickunderlineChar2">
    <w:name w:val="Style Cards + 12 pt Thick underline Char2"/>
    <w:locked/>
    <w:rsid w:val="003467E5"/>
  </w:style>
  <w:style w:type="paragraph" w:customStyle="1" w:styleId="StyleCards12ptThickunderline">
    <w:name w:val="Style Cards + 12 pt Thick underline"/>
    <w:basedOn w:val="Normal"/>
    <w:qFormat/>
    <w:rsid w:val="003467E5"/>
    <w:pPr>
      <w:spacing w:after="0" w:line="240" w:lineRule="auto"/>
    </w:pPr>
  </w:style>
  <w:style w:type="character" w:customStyle="1" w:styleId="UnimportantCharChar">
    <w:name w:val="Unimportant Char Char"/>
    <w:locked/>
    <w:rsid w:val="003467E5"/>
  </w:style>
  <w:style w:type="paragraph" w:customStyle="1" w:styleId="Unimportant">
    <w:name w:val="Unimportant"/>
    <w:basedOn w:val="Normal"/>
    <w:next w:val="DebateCite"/>
    <w:qFormat/>
    <w:rsid w:val="003467E5"/>
    <w:pPr>
      <w:spacing w:after="0" w:line="240" w:lineRule="auto"/>
    </w:pPr>
  </w:style>
  <w:style w:type="character" w:customStyle="1" w:styleId="UnunderlinedChar">
    <w:name w:val="Ununderlined Char"/>
    <w:locked/>
    <w:rsid w:val="003467E5"/>
  </w:style>
  <w:style w:type="paragraph" w:customStyle="1" w:styleId="Ununderlined">
    <w:name w:val="Ununderlined"/>
    <w:basedOn w:val="Normal"/>
    <w:next w:val="PreformattedText"/>
    <w:qFormat/>
    <w:rsid w:val="003467E5"/>
    <w:pPr>
      <w:spacing w:after="0" w:line="240" w:lineRule="auto"/>
    </w:pPr>
  </w:style>
  <w:style w:type="paragraph" w:customStyle="1" w:styleId="StyleHeading1Justified">
    <w:name w:val="Style Heading 1 + Justified"/>
    <w:basedOn w:val="Normal"/>
    <w:next w:val="Normal"/>
    <w:qFormat/>
    <w:rsid w:val="003467E5"/>
    <w:pPr>
      <w:spacing w:after="0" w:line="240" w:lineRule="auto"/>
    </w:pPr>
  </w:style>
  <w:style w:type="character" w:customStyle="1" w:styleId="textunderlineChar0">
    <w:name w:val="text underline Char"/>
    <w:locked/>
    <w:rsid w:val="003467E5"/>
  </w:style>
  <w:style w:type="paragraph" w:customStyle="1" w:styleId="textunderline0">
    <w:name w:val="text underline"/>
    <w:basedOn w:val="Normal"/>
    <w:next w:val="Heading4Cite"/>
    <w:autoRedefine/>
    <w:qFormat/>
    <w:rsid w:val="003467E5"/>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3467E5"/>
  </w:style>
  <w:style w:type="paragraph" w:customStyle="1" w:styleId="DebateTag">
    <w:name w:val="Debate Tag"/>
    <w:basedOn w:val="Normal"/>
    <w:autoRedefine/>
    <w:qFormat/>
    <w:rsid w:val="003467E5"/>
    <w:pPr>
      <w:spacing w:after="0" w:line="240" w:lineRule="auto"/>
    </w:pPr>
  </w:style>
  <w:style w:type="paragraph" w:customStyle="1" w:styleId="DebateCite">
    <w:name w:val="Debate Cite"/>
    <w:basedOn w:val="Normal"/>
    <w:next w:val="Normaltag"/>
    <w:autoRedefine/>
    <w:qFormat/>
    <w:rsid w:val="003467E5"/>
    <w:pPr>
      <w:spacing w:after="0" w:line="240" w:lineRule="auto"/>
    </w:pPr>
  </w:style>
  <w:style w:type="paragraph" w:customStyle="1" w:styleId="PreformattedText">
    <w:name w:val="Preformatted Text"/>
    <w:basedOn w:val="Normal"/>
    <w:next w:val="Cardnon-underlined"/>
    <w:qFormat/>
    <w:rsid w:val="003467E5"/>
    <w:pPr>
      <w:spacing w:after="0" w:line="240" w:lineRule="auto"/>
    </w:pPr>
  </w:style>
  <w:style w:type="paragraph" w:customStyle="1" w:styleId="MaggieTag">
    <w:name w:val="MaggieTag"/>
    <w:basedOn w:val="Heading2"/>
    <w:next w:val="BlockTitle4"/>
    <w:qFormat/>
    <w:rsid w:val="003467E5"/>
    <w:pPr>
      <w:spacing w:before="480" w:line="240" w:lineRule="auto"/>
    </w:pPr>
  </w:style>
  <w:style w:type="paragraph" w:customStyle="1" w:styleId="4">
    <w:name w:val="4"/>
    <w:basedOn w:val="Normal"/>
    <w:next w:val="DottedUnderline0"/>
    <w:qFormat/>
    <w:rsid w:val="003467E5"/>
    <w:pPr>
      <w:spacing w:after="0" w:line="240" w:lineRule="auto"/>
    </w:pPr>
  </w:style>
  <w:style w:type="character" w:customStyle="1" w:styleId="Cardnon-underlinedChar">
    <w:name w:val="Card non-underlined Char"/>
    <w:locked/>
    <w:rsid w:val="003467E5"/>
  </w:style>
  <w:style w:type="paragraph" w:customStyle="1" w:styleId="BlockTitle4">
    <w:name w:val="%Block Title"/>
    <w:basedOn w:val="Heading1"/>
    <w:next w:val="PageNumber4"/>
    <w:qFormat/>
    <w:rsid w:val="003467E5"/>
    <w:pPr>
      <w:spacing w:before="480" w:line="240" w:lineRule="auto"/>
    </w:pPr>
  </w:style>
  <w:style w:type="paragraph" w:customStyle="1" w:styleId="CARD0">
    <w:name w:val="CARD"/>
    <w:basedOn w:val="Normal"/>
    <w:next w:val="PageNumber5"/>
    <w:link w:val="CARDChar2"/>
    <w:qFormat/>
    <w:rsid w:val="003467E5"/>
    <w:pPr>
      <w:spacing w:after="0" w:line="240" w:lineRule="auto"/>
    </w:pPr>
  </w:style>
  <w:style w:type="paragraph" w:customStyle="1" w:styleId="HiddenBlockHeader">
    <w:name w:val="Hidden Block Header"/>
    <w:basedOn w:val="Normal"/>
    <w:next w:val="Cardtext0"/>
    <w:link w:val="HiddenBlockHeaderChar"/>
    <w:qFormat/>
    <w:rsid w:val="003467E5"/>
    <w:pPr>
      <w:spacing w:after="0" w:line="240" w:lineRule="auto"/>
    </w:pPr>
  </w:style>
  <w:style w:type="paragraph" w:customStyle="1" w:styleId="ThickUnderline">
    <w:name w:val="ThickUnderline"/>
    <w:qFormat/>
    <w:rsid w:val="003467E5"/>
    <w:pPr>
      <w:spacing w:after="200" w:line="276" w:lineRule="auto"/>
    </w:pPr>
    <w:rPr>
      <w:rFonts w:eastAsiaTheme="minorHAnsi"/>
      <w:sz w:val="22"/>
      <w:szCs w:val="22"/>
    </w:rPr>
  </w:style>
  <w:style w:type="paragraph" w:customStyle="1" w:styleId="DottedUnderline0">
    <w:name w:val="DottedUnderline"/>
    <w:basedOn w:val="Normal"/>
    <w:qFormat/>
    <w:rsid w:val="003467E5"/>
    <w:pPr>
      <w:spacing w:after="0" w:line="240" w:lineRule="auto"/>
    </w:pPr>
  </w:style>
  <w:style w:type="paragraph" w:customStyle="1" w:styleId="AAAcard">
    <w:name w:val="AAAcard"/>
    <w:basedOn w:val="Normal"/>
    <w:next w:val="citeunread"/>
    <w:link w:val="AAAcardChar"/>
    <w:qFormat/>
    <w:rsid w:val="003467E5"/>
    <w:pPr>
      <w:spacing w:after="0" w:line="240" w:lineRule="auto"/>
    </w:pPr>
  </w:style>
  <w:style w:type="character" w:customStyle="1" w:styleId="Card-UnderlineChar">
    <w:name w:val="Card-Underline Char"/>
    <w:locked/>
    <w:rsid w:val="003467E5"/>
  </w:style>
  <w:style w:type="paragraph" w:customStyle="1" w:styleId="Card-Underline">
    <w:name w:val="Card-Underline"/>
    <w:basedOn w:val="Normal"/>
    <w:next w:val="read"/>
    <w:qFormat/>
    <w:rsid w:val="003467E5"/>
    <w:pPr>
      <w:spacing w:after="0" w:line="240" w:lineRule="auto"/>
    </w:pPr>
  </w:style>
  <w:style w:type="paragraph" w:customStyle="1" w:styleId="PageNumber3">
    <w:name w:val="Page Number3"/>
    <w:basedOn w:val="Normal"/>
    <w:next w:val="Normal"/>
    <w:qFormat/>
    <w:rsid w:val="003467E5"/>
    <w:pPr>
      <w:spacing w:after="0" w:line="240" w:lineRule="auto"/>
    </w:pPr>
  </w:style>
  <w:style w:type="paragraph" w:customStyle="1" w:styleId="PageNumber4">
    <w:name w:val="Page Number4"/>
    <w:basedOn w:val="Normal"/>
    <w:next w:val="Normal"/>
    <w:qFormat/>
    <w:rsid w:val="003467E5"/>
    <w:pPr>
      <w:spacing w:after="0" w:line="240" w:lineRule="auto"/>
    </w:pPr>
  </w:style>
  <w:style w:type="paragraph" w:customStyle="1" w:styleId="PageNumber5">
    <w:name w:val="Page Number5"/>
    <w:basedOn w:val="Normal"/>
    <w:next w:val="Normal"/>
    <w:qFormat/>
    <w:rsid w:val="003467E5"/>
    <w:pPr>
      <w:spacing w:after="0" w:line="240" w:lineRule="auto"/>
    </w:pPr>
  </w:style>
  <w:style w:type="paragraph" w:customStyle="1" w:styleId="smalltext1">
    <w:name w:val="small text1"/>
    <w:basedOn w:val="Normal"/>
    <w:next w:val="Normal"/>
    <w:uiPriority w:val="4"/>
    <w:qFormat/>
    <w:rsid w:val="003467E5"/>
    <w:pPr>
      <w:spacing w:after="0" w:line="240" w:lineRule="auto"/>
    </w:pPr>
  </w:style>
  <w:style w:type="character" w:customStyle="1" w:styleId="CircleChar">
    <w:name w:val="Circle Char"/>
    <w:locked/>
    <w:rsid w:val="003467E5"/>
  </w:style>
  <w:style w:type="character" w:customStyle="1" w:styleId="citeunreadChar">
    <w:name w:val="cite unread Char"/>
    <w:locked/>
    <w:rsid w:val="003467E5"/>
  </w:style>
  <w:style w:type="paragraph" w:customStyle="1" w:styleId="citeunread">
    <w:name w:val="cite unread"/>
    <w:basedOn w:val="Normal"/>
    <w:next w:val="StyleStyle16pt"/>
    <w:qFormat/>
    <w:rsid w:val="003467E5"/>
    <w:pPr>
      <w:spacing w:after="0" w:line="240" w:lineRule="auto"/>
    </w:pPr>
  </w:style>
  <w:style w:type="character" w:customStyle="1" w:styleId="readCharChar">
    <w:name w:val="read Char Char"/>
    <w:locked/>
    <w:rsid w:val="003467E5"/>
  </w:style>
  <w:style w:type="paragraph" w:customStyle="1" w:styleId="read">
    <w:name w:val="read"/>
    <w:basedOn w:val="Normal"/>
    <w:next w:val="Normal"/>
    <w:qFormat/>
    <w:rsid w:val="003467E5"/>
    <w:pPr>
      <w:spacing w:after="0" w:line="240" w:lineRule="auto"/>
    </w:pPr>
  </w:style>
  <w:style w:type="paragraph" w:customStyle="1" w:styleId="CiteReal0">
    <w:name w:val="Cite Real"/>
    <w:basedOn w:val="Normal"/>
    <w:next w:val="Normal"/>
    <w:qFormat/>
    <w:rsid w:val="003467E5"/>
    <w:pPr>
      <w:spacing w:after="0" w:line="240" w:lineRule="auto"/>
    </w:pPr>
  </w:style>
  <w:style w:type="paragraph" w:customStyle="1" w:styleId="PageNumber6">
    <w:name w:val="Page Number6"/>
    <w:basedOn w:val="Normal"/>
    <w:next w:val="Normal"/>
    <w:qFormat/>
    <w:rsid w:val="003467E5"/>
    <w:pPr>
      <w:spacing w:after="0" w:line="240" w:lineRule="auto"/>
    </w:pPr>
  </w:style>
  <w:style w:type="paragraph" w:customStyle="1" w:styleId="lastupdated">
    <w:name w:val="lastupdated"/>
    <w:basedOn w:val="Normal"/>
    <w:next w:val="Subtitle2"/>
    <w:qFormat/>
    <w:rsid w:val="003467E5"/>
    <w:pPr>
      <w:spacing w:after="0" w:line="240" w:lineRule="auto"/>
    </w:pPr>
  </w:style>
  <w:style w:type="paragraph" w:customStyle="1" w:styleId="hn-byline">
    <w:name w:val="hn-byline"/>
    <w:basedOn w:val="Normal"/>
    <w:next w:val="bodyintro"/>
    <w:qFormat/>
    <w:rsid w:val="003467E5"/>
    <w:pPr>
      <w:spacing w:after="0" w:line="240" w:lineRule="auto"/>
    </w:pPr>
  </w:style>
  <w:style w:type="paragraph" w:customStyle="1" w:styleId="articleinfo">
    <w:name w:val="articleinfo"/>
    <w:basedOn w:val="Normal"/>
    <w:next w:val="indent"/>
    <w:qFormat/>
    <w:rsid w:val="003467E5"/>
    <w:pPr>
      <w:spacing w:after="0" w:line="240" w:lineRule="auto"/>
    </w:pPr>
  </w:style>
  <w:style w:type="character" w:customStyle="1" w:styleId="StyleStyle16ptChar">
    <w:name w:val="Style Style1 + 6 pt Char"/>
    <w:locked/>
    <w:rsid w:val="003467E5"/>
  </w:style>
  <w:style w:type="paragraph" w:customStyle="1" w:styleId="StyleStyle16pt">
    <w:name w:val="Style Style1 + 6 pt"/>
    <w:basedOn w:val="Normal"/>
    <w:qFormat/>
    <w:rsid w:val="003467E5"/>
    <w:pPr>
      <w:spacing w:after="0" w:line="240" w:lineRule="auto"/>
    </w:pPr>
  </w:style>
  <w:style w:type="paragraph" w:customStyle="1" w:styleId="PageNumber7">
    <w:name w:val="Page Number7"/>
    <w:basedOn w:val="Normal"/>
    <w:next w:val="Normal"/>
    <w:qFormat/>
    <w:rsid w:val="003467E5"/>
    <w:pPr>
      <w:spacing w:after="0" w:line="240" w:lineRule="auto"/>
    </w:pPr>
  </w:style>
  <w:style w:type="paragraph" w:customStyle="1" w:styleId="OmniPage4">
    <w:name w:val="OmniPage #4"/>
    <w:basedOn w:val="Normal"/>
    <w:qFormat/>
    <w:rsid w:val="003467E5"/>
    <w:pPr>
      <w:spacing w:after="0" w:line="240" w:lineRule="auto"/>
    </w:pPr>
  </w:style>
  <w:style w:type="paragraph" w:customStyle="1" w:styleId="OmniPage10">
    <w:name w:val="OmniPage #10"/>
    <w:basedOn w:val="Normal"/>
    <w:qFormat/>
    <w:rsid w:val="003467E5"/>
    <w:pPr>
      <w:spacing w:after="0" w:line="240" w:lineRule="auto"/>
    </w:pPr>
  </w:style>
  <w:style w:type="paragraph" w:customStyle="1" w:styleId="PageNumber8">
    <w:name w:val="Page Number8"/>
    <w:basedOn w:val="Normal"/>
    <w:next w:val="Normal"/>
    <w:uiPriority w:val="99"/>
    <w:qFormat/>
    <w:rsid w:val="003467E5"/>
    <w:pPr>
      <w:spacing w:after="0" w:line="240" w:lineRule="auto"/>
    </w:pPr>
  </w:style>
  <w:style w:type="paragraph" w:customStyle="1" w:styleId="Subtitle2">
    <w:name w:val="Subtitle2"/>
    <w:basedOn w:val="Normal"/>
    <w:qFormat/>
    <w:rsid w:val="003467E5"/>
    <w:pPr>
      <w:spacing w:after="0" w:line="240" w:lineRule="auto"/>
    </w:pPr>
  </w:style>
  <w:style w:type="paragraph" w:customStyle="1" w:styleId="bodyintro">
    <w:name w:val="bodyintro"/>
    <w:basedOn w:val="Normal"/>
    <w:uiPriority w:val="99"/>
    <w:qFormat/>
    <w:rsid w:val="003467E5"/>
    <w:pPr>
      <w:spacing w:after="0" w:line="240" w:lineRule="auto"/>
    </w:pPr>
  </w:style>
  <w:style w:type="paragraph" w:customStyle="1" w:styleId="indent">
    <w:name w:val="indent"/>
    <w:basedOn w:val="Normal"/>
    <w:qFormat/>
    <w:rsid w:val="003467E5"/>
    <w:pPr>
      <w:spacing w:after="0" w:line="240" w:lineRule="auto"/>
    </w:pPr>
  </w:style>
  <w:style w:type="paragraph" w:customStyle="1" w:styleId="center">
    <w:name w:val="center"/>
    <w:basedOn w:val="Normal"/>
    <w:qFormat/>
    <w:rsid w:val="003467E5"/>
    <w:pPr>
      <w:spacing w:after="0" w:line="240" w:lineRule="auto"/>
    </w:pPr>
  </w:style>
  <w:style w:type="character" w:customStyle="1" w:styleId="tagChar2">
    <w:name w:val="tag Char2"/>
    <w:qFormat/>
    <w:rsid w:val="003467E5"/>
  </w:style>
  <w:style w:type="character" w:customStyle="1" w:styleId="cardchar00">
    <w:name w:val="cardchar0"/>
    <w:basedOn w:val="DefaultParagraphFont"/>
    <w:rsid w:val="003467E5"/>
  </w:style>
  <w:style w:type="character" w:customStyle="1" w:styleId="UnderlineNon-bold">
    <w:name w:val="Underline Non - bold"/>
    <w:rsid w:val="003467E5"/>
  </w:style>
  <w:style w:type="character" w:customStyle="1" w:styleId="UnderlineBold0">
    <w:name w:val="Underline Bold"/>
    <w:uiPriority w:val="6"/>
    <w:qFormat/>
    <w:rsid w:val="003467E5"/>
  </w:style>
  <w:style w:type="character" w:customStyle="1" w:styleId="Heading5Char2">
    <w:name w:val="Heading 5 Char2"/>
    <w:rsid w:val="003467E5"/>
  </w:style>
  <w:style w:type="character" w:customStyle="1" w:styleId="underlinechar3">
    <w:name w:val="underlinechar"/>
    <w:rsid w:val="003467E5"/>
  </w:style>
  <w:style w:type="character" w:customStyle="1" w:styleId="authordate2">
    <w:name w:val="authordate"/>
    <w:rsid w:val="003467E5"/>
  </w:style>
  <w:style w:type="character" w:customStyle="1" w:styleId="underline4">
    <w:name w:val="%underline"/>
    <w:qFormat/>
    <w:rsid w:val="003467E5"/>
  </w:style>
  <w:style w:type="character" w:customStyle="1" w:styleId="AUNDERLINE0">
    <w:name w:val="AUNDERLINE"/>
    <w:qFormat/>
    <w:rsid w:val="003467E5"/>
  </w:style>
  <w:style w:type="character" w:customStyle="1" w:styleId="slug-doi">
    <w:name w:val="slug-doi"/>
    <w:basedOn w:val="DefaultParagraphFont"/>
    <w:rsid w:val="003467E5"/>
  </w:style>
  <w:style w:type="character" w:customStyle="1" w:styleId="af">
    <w:name w:val="af"/>
    <w:basedOn w:val="DefaultParagraphFont"/>
    <w:rsid w:val="003467E5"/>
  </w:style>
  <w:style w:type="character" w:customStyle="1" w:styleId="ab">
    <w:name w:val="ab"/>
    <w:basedOn w:val="DefaultParagraphFont"/>
    <w:rsid w:val="003467E5"/>
  </w:style>
  <w:style w:type="character" w:customStyle="1" w:styleId="em">
    <w:name w:val="em"/>
    <w:basedOn w:val="DefaultParagraphFont"/>
    <w:rsid w:val="003467E5"/>
  </w:style>
  <w:style w:type="character" w:customStyle="1" w:styleId="au">
    <w:name w:val="au"/>
    <w:basedOn w:val="DefaultParagraphFont"/>
    <w:rsid w:val="003467E5"/>
  </w:style>
  <w:style w:type="character" w:customStyle="1" w:styleId="ti">
    <w:name w:val="ti"/>
    <w:basedOn w:val="DefaultParagraphFont"/>
    <w:rsid w:val="003467E5"/>
  </w:style>
  <w:style w:type="character" w:customStyle="1" w:styleId="subheadblue">
    <w:name w:val="subhead_blue"/>
    <w:basedOn w:val="DefaultParagraphFont"/>
    <w:rsid w:val="003467E5"/>
  </w:style>
  <w:style w:type="character" w:customStyle="1" w:styleId="affiliation">
    <w:name w:val="affiliation"/>
    <w:basedOn w:val="DefaultParagraphFont"/>
    <w:rsid w:val="003467E5"/>
  </w:style>
  <w:style w:type="character" w:customStyle="1" w:styleId="slug-doi-wrapper">
    <w:name w:val="slug-doi-wrapper"/>
    <w:basedOn w:val="DefaultParagraphFont"/>
    <w:rsid w:val="003467E5"/>
  </w:style>
  <w:style w:type="character" w:customStyle="1" w:styleId="slug-metadata-noteahead-of-print">
    <w:name w:val="slug-metadata-note ahead-of-print"/>
    <w:basedOn w:val="DefaultParagraphFont"/>
    <w:rsid w:val="003467E5"/>
  </w:style>
  <w:style w:type="character" w:customStyle="1" w:styleId="slug-ahead-of-print-date">
    <w:name w:val="slug-ahead-of-print-date"/>
    <w:basedOn w:val="DefaultParagraphFont"/>
    <w:rsid w:val="003467E5"/>
  </w:style>
  <w:style w:type="character" w:customStyle="1" w:styleId="medium-bold">
    <w:name w:val="medium-bold"/>
    <w:basedOn w:val="DefaultParagraphFont"/>
    <w:rsid w:val="003467E5"/>
  </w:style>
  <w:style w:type="character" w:customStyle="1" w:styleId="updated-short-citation">
    <w:name w:val="updated-short-citation"/>
    <w:basedOn w:val="DefaultParagraphFont"/>
    <w:rsid w:val="003467E5"/>
  </w:style>
  <w:style w:type="character" w:customStyle="1" w:styleId="TagCharChar1">
    <w:name w:val="Tag Char Char1"/>
    <w:rsid w:val="003467E5"/>
  </w:style>
  <w:style w:type="character" w:customStyle="1" w:styleId="berief">
    <w:name w:val="berief"/>
    <w:rsid w:val="003467E5"/>
  </w:style>
  <w:style w:type="character" w:customStyle="1" w:styleId="Brief-Smalltext">
    <w:name w:val="Brief - Small text"/>
    <w:rsid w:val="003467E5"/>
  </w:style>
  <w:style w:type="character" w:customStyle="1" w:styleId="F8-UnderlineBold">
    <w:name w:val="F8 - Underline/Bold"/>
    <w:rsid w:val="003467E5"/>
  </w:style>
  <w:style w:type="character" w:customStyle="1" w:styleId="Brief-Bold">
    <w:name w:val="Brief - Bold"/>
    <w:rsid w:val="003467E5"/>
  </w:style>
  <w:style w:type="character" w:customStyle="1" w:styleId="Card-Underline0">
    <w:name w:val="Card - Underline"/>
    <w:rsid w:val="003467E5"/>
  </w:style>
  <w:style w:type="character" w:customStyle="1" w:styleId="beriefunderline">
    <w:name w:val="berief = underline"/>
    <w:rsid w:val="003467E5"/>
  </w:style>
  <w:style w:type="character" w:customStyle="1" w:styleId="BoldText10pt">
    <w:name w:val="Bold Text 10 pt"/>
    <w:rsid w:val="003467E5"/>
  </w:style>
  <w:style w:type="character" w:customStyle="1" w:styleId="eoeaheader">
    <w:name w:val="eoea_header"/>
    <w:basedOn w:val="DefaultParagraphFont"/>
    <w:rsid w:val="003467E5"/>
  </w:style>
  <w:style w:type="character" w:customStyle="1" w:styleId="SC4208902">
    <w:name w:val="SC.4.208902"/>
    <w:rsid w:val="003467E5"/>
  </w:style>
  <w:style w:type="character" w:customStyle="1" w:styleId="SC4208915">
    <w:name w:val="SC.4.208915"/>
    <w:rsid w:val="003467E5"/>
  </w:style>
  <w:style w:type="character" w:customStyle="1" w:styleId="SC273764">
    <w:name w:val="SC.2.73764"/>
    <w:rsid w:val="003467E5"/>
  </w:style>
  <w:style w:type="character" w:customStyle="1" w:styleId="SC273779">
    <w:name w:val="SC.2.73779"/>
    <w:rsid w:val="003467E5"/>
  </w:style>
  <w:style w:type="character" w:customStyle="1" w:styleId="SC273763">
    <w:name w:val="SC.2.73763"/>
    <w:rsid w:val="003467E5"/>
  </w:style>
  <w:style w:type="character" w:customStyle="1" w:styleId="SC4208910">
    <w:name w:val="SC.4.208910"/>
    <w:rsid w:val="003467E5"/>
  </w:style>
  <w:style w:type="character" w:customStyle="1" w:styleId="SC4208911">
    <w:name w:val="SC.4.208911"/>
    <w:rsid w:val="003467E5"/>
  </w:style>
  <w:style w:type="character" w:customStyle="1" w:styleId="articlesubtitle">
    <w:name w:val="article_sub_title"/>
    <w:basedOn w:val="DefaultParagraphFont"/>
    <w:rsid w:val="003467E5"/>
  </w:style>
  <w:style w:type="character" w:customStyle="1" w:styleId="newsdate2">
    <w:name w:val="news_date2"/>
    <w:basedOn w:val="DefaultParagraphFont"/>
    <w:rsid w:val="003467E5"/>
  </w:style>
  <w:style w:type="character" w:customStyle="1" w:styleId="readarticleheader">
    <w:name w:val="readarticleheader"/>
    <w:basedOn w:val="DefaultParagraphFont"/>
    <w:rsid w:val="003467E5"/>
  </w:style>
  <w:style w:type="character" w:customStyle="1" w:styleId="char">
    <w:name w:val="char"/>
    <w:basedOn w:val="DefaultParagraphFont"/>
    <w:rsid w:val="003467E5"/>
  </w:style>
  <w:style w:type="character" w:customStyle="1" w:styleId="hdr">
    <w:name w:val="hdr"/>
    <w:basedOn w:val="DefaultParagraphFont"/>
    <w:rsid w:val="003467E5"/>
  </w:style>
  <w:style w:type="character" w:customStyle="1" w:styleId="bolding1">
    <w:name w:val="bolding1"/>
    <w:rsid w:val="003467E5"/>
  </w:style>
  <w:style w:type="character" w:customStyle="1" w:styleId="bookoptions1">
    <w:name w:val="book_options1"/>
    <w:rsid w:val="003467E5"/>
  </w:style>
  <w:style w:type="character" w:customStyle="1" w:styleId="descriptionblock">
    <w:name w:val="description block"/>
    <w:basedOn w:val="DefaultParagraphFont"/>
    <w:rsid w:val="003467E5"/>
  </w:style>
  <w:style w:type="character" w:customStyle="1" w:styleId="detailsboxblock">
    <w:name w:val="detailsbox block"/>
    <w:basedOn w:val="DefaultParagraphFont"/>
    <w:rsid w:val="003467E5"/>
  </w:style>
  <w:style w:type="character" w:customStyle="1" w:styleId="CardTextUnderlinedChar">
    <w:name w:val="Card Text Underlined Char"/>
    <w:rsid w:val="003467E5"/>
  </w:style>
  <w:style w:type="character" w:customStyle="1" w:styleId="cardtextsmallChar">
    <w:name w:val="card text small Char"/>
    <w:rsid w:val="003467E5"/>
  </w:style>
  <w:style w:type="character" w:customStyle="1" w:styleId="countrytitle1">
    <w:name w:val="countrytitle1"/>
    <w:rsid w:val="003467E5"/>
  </w:style>
  <w:style w:type="character" w:customStyle="1" w:styleId="storyheader1">
    <w:name w:val="storyheader1"/>
    <w:rsid w:val="003467E5"/>
  </w:style>
  <w:style w:type="character" w:customStyle="1" w:styleId="cardunderlinedChar1">
    <w:name w:val="card underlined Char"/>
    <w:rsid w:val="003467E5"/>
  </w:style>
  <w:style w:type="character" w:customStyle="1" w:styleId="article1">
    <w:name w:val="article1"/>
    <w:rsid w:val="003467E5"/>
  </w:style>
  <w:style w:type="character" w:customStyle="1" w:styleId="story-posted-date1">
    <w:name w:val="story-posted-date1"/>
    <w:rsid w:val="003467E5"/>
  </w:style>
  <w:style w:type="character" w:customStyle="1" w:styleId="Heading2CharCharCharCharCharCharCharCharCharCharCharCharCharChar">
    <w:name w:val="Heading 2 Char Char Char Char Char Char Char Char Char Char Char Char Char Char"/>
    <w:rsid w:val="003467E5"/>
  </w:style>
  <w:style w:type="character" w:customStyle="1" w:styleId="citation1">
    <w:name w:val="citation1"/>
    <w:rsid w:val="003467E5"/>
  </w:style>
  <w:style w:type="character" w:customStyle="1" w:styleId="hithighlite">
    <w:name w:val="hithighlite"/>
    <w:basedOn w:val="DefaultParagraphFont"/>
    <w:rsid w:val="003467E5"/>
  </w:style>
  <w:style w:type="character" w:customStyle="1" w:styleId="articlecontent">
    <w:name w:val="articlecontent"/>
    <w:basedOn w:val="DefaultParagraphFont"/>
    <w:rsid w:val="003467E5"/>
  </w:style>
  <w:style w:type="character" w:customStyle="1" w:styleId="fource1">
    <w:name w:val="fource1"/>
    <w:rsid w:val="003467E5"/>
  </w:style>
  <w:style w:type="character" w:customStyle="1" w:styleId="ds">
    <w:name w:val="ds"/>
    <w:basedOn w:val="DefaultParagraphFont"/>
    <w:rsid w:val="003467E5"/>
  </w:style>
  <w:style w:type="character" w:customStyle="1" w:styleId="MicroTextChar1">
    <w:name w:val="MicroText Char1"/>
    <w:rsid w:val="003467E5"/>
  </w:style>
  <w:style w:type="character" w:customStyle="1" w:styleId="DefaultPara">
    <w:name w:val="Default Para"/>
    <w:rsid w:val="003467E5"/>
  </w:style>
  <w:style w:type="character" w:customStyle="1" w:styleId="SYSHYPERTEXT">
    <w:name w:val="SYS_HYPERTEXT"/>
    <w:rsid w:val="003467E5"/>
  </w:style>
  <w:style w:type="character" w:customStyle="1" w:styleId="BlockHeading1Char">
    <w:name w:val="Block Heading 1 Char"/>
    <w:rsid w:val="003467E5"/>
  </w:style>
  <w:style w:type="character" w:customStyle="1" w:styleId="StyleTagTimesNewRomanChar">
    <w:name w:val="Style Tag + Times New Roman Char"/>
    <w:rsid w:val="003467E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467E5"/>
  </w:style>
  <w:style w:type="character" w:customStyle="1" w:styleId="StyleArialNarrow12ptBold">
    <w:name w:val="Style Arial Narrow 12 pt Bold"/>
    <w:rsid w:val="003467E5"/>
  </w:style>
  <w:style w:type="character" w:customStyle="1" w:styleId="UnderlinedCharChar1">
    <w:name w:val="Underlined Char Char1"/>
    <w:rsid w:val="003467E5"/>
  </w:style>
  <w:style w:type="character" w:customStyle="1" w:styleId="Heading2CharChar2">
    <w:name w:val="Heading 2 Char Char2"/>
    <w:rsid w:val="003467E5"/>
  </w:style>
  <w:style w:type="character" w:customStyle="1" w:styleId="doctitle">
    <w:name w:val="doctitle"/>
    <w:rsid w:val="003467E5"/>
  </w:style>
  <w:style w:type="character" w:customStyle="1" w:styleId="cardtext-underlined0">
    <w:name w:val="card text- underlined"/>
    <w:rsid w:val="003467E5"/>
  </w:style>
  <w:style w:type="character" w:customStyle="1" w:styleId="Style8ptChar">
    <w:name w:val="Style 8 pt Char"/>
    <w:rsid w:val="003467E5"/>
  </w:style>
  <w:style w:type="character" w:customStyle="1" w:styleId="message-item">
    <w:name w:val="message-item"/>
    <w:rsid w:val="003467E5"/>
  </w:style>
  <w:style w:type="character" w:customStyle="1" w:styleId="A0">
    <w:name w:val="A0"/>
    <w:rsid w:val="003467E5"/>
  </w:style>
  <w:style w:type="character" w:customStyle="1" w:styleId="datestamp">
    <w:name w:val="datestamp"/>
    <w:rsid w:val="003467E5"/>
  </w:style>
  <w:style w:type="character" w:customStyle="1" w:styleId="i">
    <w:name w:val="i"/>
    <w:rsid w:val="003467E5"/>
  </w:style>
  <w:style w:type="character" w:customStyle="1" w:styleId="name">
    <w:name w:val="name"/>
    <w:rsid w:val="003467E5"/>
  </w:style>
  <w:style w:type="character" w:customStyle="1" w:styleId="forenames">
    <w:name w:val="forenames"/>
    <w:rsid w:val="003467E5"/>
  </w:style>
  <w:style w:type="character" w:customStyle="1" w:styleId="surname">
    <w:name w:val="surname"/>
    <w:rsid w:val="003467E5"/>
  </w:style>
  <w:style w:type="character" w:customStyle="1" w:styleId="sifr-alternate">
    <w:name w:val="sifr-alternate"/>
    <w:rsid w:val="003467E5"/>
  </w:style>
  <w:style w:type="character" w:customStyle="1" w:styleId="medium-font">
    <w:name w:val="medium-font"/>
    <w:rsid w:val="003467E5"/>
  </w:style>
  <w:style w:type="character" w:customStyle="1" w:styleId="title-link-wrapper">
    <w:name w:val="title-link-wrapper"/>
    <w:rsid w:val="003467E5"/>
  </w:style>
  <w:style w:type="character" w:customStyle="1" w:styleId="A7">
    <w:name w:val="A7"/>
    <w:rsid w:val="003467E5"/>
  </w:style>
  <w:style w:type="character" w:customStyle="1" w:styleId="refpreview">
    <w:name w:val="refpreview"/>
    <w:rsid w:val="003467E5"/>
  </w:style>
  <w:style w:type="character" w:customStyle="1" w:styleId="loose1">
    <w:name w:val="loose1"/>
    <w:rsid w:val="003467E5"/>
  </w:style>
  <w:style w:type="character" w:customStyle="1" w:styleId="email">
    <w:name w:val="email"/>
    <w:rsid w:val="003467E5"/>
  </w:style>
  <w:style w:type="character" w:customStyle="1" w:styleId="gsa">
    <w:name w:val="gs_a"/>
    <w:rsid w:val="003467E5"/>
  </w:style>
  <w:style w:type="character" w:customStyle="1" w:styleId="mainarttitle">
    <w:name w:val="mainarttitle"/>
    <w:rsid w:val="003467E5"/>
  </w:style>
  <w:style w:type="character" w:customStyle="1" w:styleId="mainartauthor">
    <w:name w:val="mainartauthor"/>
    <w:rsid w:val="003467E5"/>
  </w:style>
  <w:style w:type="character" w:customStyle="1" w:styleId="mainartdate">
    <w:name w:val="mainartdate"/>
    <w:rsid w:val="003467E5"/>
  </w:style>
  <w:style w:type="character" w:customStyle="1" w:styleId="gsggs">
    <w:name w:val="gs_ggs"/>
    <w:rsid w:val="003467E5"/>
  </w:style>
  <w:style w:type="character" w:customStyle="1" w:styleId="ahead">
    <w:name w:val="a_head"/>
    <w:rsid w:val="003467E5"/>
  </w:style>
  <w:style w:type="character" w:customStyle="1" w:styleId="footnote1">
    <w:name w:val="footnote"/>
    <w:rsid w:val="003467E5"/>
  </w:style>
  <w:style w:type="character" w:customStyle="1" w:styleId="docbody">
    <w:name w:val="docbody"/>
    <w:rsid w:val="003467E5"/>
  </w:style>
  <w:style w:type="paragraph" w:styleId="BodyTextIndent3">
    <w:name w:val="Body Text Indent 3"/>
    <w:basedOn w:val="Normal"/>
    <w:link w:val="BodyTextIndent3Char1"/>
    <w:uiPriority w:val="99"/>
    <w:unhideWhenUsed/>
    <w:rsid w:val="003467E5"/>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3467E5"/>
    <w:rPr>
      <w:rFonts w:ascii="Calibri" w:hAnsi="Calibri" w:cs="Calibri"/>
      <w:sz w:val="16"/>
      <w:szCs w:val="16"/>
    </w:rPr>
  </w:style>
  <w:style w:type="character" w:customStyle="1" w:styleId="superscript">
    <w:name w:val="superscript"/>
    <w:rsid w:val="003467E5"/>
  </w:style>
  <w:style w:type="character" w:customStyle="1" w:styleId="bwxsm">
    <w:name w:val="b w xsm"/>
    <w:rsid w:val="003467E5"/>
  </w:style>
  <w:style w:type="character" w:customStyle="1" w:styleId="fstd">
    <w:name w:val="f std"/>
    <w:rsid w:val="003467E5"/>
  </w:style>
  <w:style w:type="character" w:customStyle="1" w:styleId="gl">
    <w:name w:val="gl"/>
    <w:rsid w:val="003467E5"/>
  </w:style>
  <w:style w:type="character" w:customStyle="1" w:styleId="bio1">
    <w:name w:val="bio1"/>
    <w:rsid w:val="003467E5"/>
  </w:style>
  <w:style w:type="character" w:customStyle="1" w:styleId="BoldChar">
    <w:name w:val="Bold Char"/>
    <w:rsid w:val="003467E5"/>
  </w:style>
  <w:style w:type="character" w:customStyle="1" w:styleId="cardCharCharCharCharCharChar">
    <w:name w:val="card Char Char Char Char Char Char"/>
    <w:rsid w:val="003467E5"/>
  </w:style>
  <w:style w:type="character" w:customStyle="1" w:styleId="Style24ptBoldUnderlineCenteredCharChar">
    <w:name w:val="Style 24 pt Bold Underline Centered Char Char"/>
    <w:rsid w:val="003467E5"/>
  </w:style>
  <w:style w:type="character" w:customStyle="1" w:styleId="TagCiteCharChar0">
    <w:name w:val="Tag / Cite Char Char"/>
    <w:rsid w:val="003467E5"/>
  </w:style>
  <w:style w:type="character" w:customStyle="1" w:styleId="drop">
    <w:name w:val="drop"/>
    <w:basedOn w:val="DefaultParagraphFont"/>
    <w:rsid w:val="003467E5"/>
  </w:style>
  <w:style w:type="character" w:customStyle="1" w:styleId="CardTextChar10">
    <w:name w:val="Card Text Char1"/>
    <w:rsid w:val="003467E5"/>
  </w:style>
  <w:style w:type="character" w:customStyle="1" w:styleId="CardTextUnderlinedCharChar">
    <w:name w:val="Card Text Underlined Char Char"/>
    <w:rsid w:val="003467E5"/>
  </w:style>
  <w:style w:type="character" w:customStyle="1" w:styleId="CardTagCharCharChar">
    <w:name w:val="Card Tag Char Char Char"/>
    <w:rsid w:val="003467E5"/>
  </w:style>
  <w:style w:type="character" w:customStyle="1" w:styleId="mainbody">
    <w:name w:val="mainbody"/>
    <w:basedOn w:val="DefaultParagraphFont"/>
    <w:rsid w:val="003467E5"/>
  </w:style>
  <w:style w:type="character" w:customStyle="1" w:styleId="UnderlineStyleChar2">
    <w:name w:val="Underline Style Char2"/>
    <w:rsid w:val="003467E5"/>
  </w:style>
  <w:style w:type="character" w:customStyle="1" w:styleId="t13">
    <w:name w:val="t13"/>
    <w:basedOn w:val="DefaultParagraphFont"/>
    <w:rsid w:val="003467E5"/>
  </w:style>
  <w:style w:type="character" w:customStyle="1" w:styleId="SmallFont7pt">
    <w:name w:val="Small Font (7 pt)"/>
    <w:qFormat/>
    <w:rsid w:val="003467E5"/>
  </w:style>
  <w:style w:type="character" w:customStyle="1" w:styleId="timestamp">
    <w:name w:val="timestamp"/>
    <w:basedOn w:val="DefaultParagraphFont"/>
    <w:rsid w:val="003467E5"/>
  </w:style>
  <w:style w:type="character" w:customStyle="1" w:styleId="CharChar17">
    <w:name w:val="Char Char17"/>
    <w:locked/>
    <w:rsid w:val="003467E5"/>
  </w:style>
  <w:style w:type="character" w:customStyle="1" w:styleId="ilspan">
    <w:name w:val="il_span"/>
    <w:basedOn w:val="DefaultParagraphFont"/>
    <w:rsid w:val="003467E5"/>
  </w:style>
  <w:style w:type="character" w:customStyle="1" w:styleId="leftidx1">
    <w:name w:val="leftidx1"/>
    <w:rsid w:val="003467E5"/>
  </w:style>
  <w:style w:type="character" w:customStyle="1" w:styleId="blue1">
    <w:name w:val="blue1"/>
    <w:rsid w:val="003467E5"/>
  </w:style>
  <w:style w:type="character" w:customStyle="1" w:styleId="author-link1">
    <w:name w:val="author-link1"/>
    <w:rsid w:val="003467E5"/>
  </w:style>
  <w:style w:type="character" w:customStyle="1" w:styleId="black1">
    <w:name w:val="black1"/>
    <w:rsid w:val="003467E5"/>
  </w:style>
  <w:style w:type="character" w:customStyle="1" w:styleId="StyleunderlinedCharBold">
    <w:name w:val="Style underlined Char + Bold"/>
    <w:rsid w:val="003467E5"/>
  </w:style>
  <w:style w:type="character" w:customStyle="1" w:styleId="CardUnderline0">
    <w:name w:val="Card Underline"/>
    <w:rsid w:val="003467E5"/>
  </w:style>
  <w:style w:type="character" w:customStyle="1" w:styleId="lingoregion">
    <w:name w:val="lingo_region"/>
    <w:basedOn w:val="DefaultParagraphFont"/>
    <w:rsid w:val="003467E5"/>
  </w:style>
  <w:style w:type="character" w:customStyle="1" w:styleId="cite">
    <w:name w:val="%cite"/>
    <w:rsid w:val="003467E5"/>
  </w:style>
  <w:style w:type="character" w:customStyle="1" w:styleId="Emphasis21">
    <w:name w:val="%Emphasis2"/>
    <w:rsid w:val="003467E5"/>
  </w:style>
  <w:style w:type="character" w:customStyle="1" w:styleId="bodycontentlink">
    <w:name w:val="bodycontentlink"/>
    <w:basedOn w:val="DefaultParagraphFont"/>
    <w:rsid w:val="003467E5"/>
  </w:style>
  <w:style w:type="character" w:customStyle="1" w:styleId="AAAcite">
    <w:name w:val="AAAcite"/>
    <w:rsid w:val="003467E5"/>
  </w:style>
  <w:style w:type="character" w:customStyle="1" w:styleId="tmplheaderlink">
    <w:name w:val="tmplheaderlink"/>
    <w:rsid w:val="003467E5"/>
  </w:style>
  <w:style w:type="character" w:customStyle="1" w:styleId="SubtleEmphasis1">
    <w:name w:val="Subtle Emphasis1"/>
    <w:uiPriority w:val="19"/>
    <w:qFormat/>
    <w:rsid w:val="003467E5"/>
  </w:style>
  <w:style w:type="table" w:styleId="ColorfulGrid-Accent1">
    <w:name w:val="Colorful Grid Accent 1"/>
    <w:basedOn w:val="TableNormal"/>
    <w:uiPriority w:val="29"/>
    <w:unhideWhenUsed/>
    <w:rsid w:val="003467E5"/>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3467E5"/>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3467E5"/>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467E5"/>
    <w:rPr>
      <w:b w:val="0"/>
      <w:sz w:val="24"/>
      <w:u w:val="single"/>
      <w:bdr w:val="none" w:sz="0" w:space="0" w:color="auto"/>
    </w:rPr>
  </w:style>
  <w:style w:type="character" w:customStyle="1" w:styleId="Bodytext11">
    <w:name w:val="Body text (11)"/>
    <w:rsid w:val="003467E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467E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467E5"/>
  </w:style>
  <w:style w:type="paragraph" w:customStyle="1" w:styleId="Style5">
    <w:name w:val="Style5"/>
    <w:basedOn w:val="Normal"/>
    <w:link w:val="Style5Char"/>
    <w:uiPriority w:val="4"/>
    <w:qFormat/>
    <w:rsid w:val="003467E5"/>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3467E5"/>
    <w:rPr>
      <w:rFonts w:ascii="Times New Roman" w:eastAsia="Times New Roman" w:hAnsi="Times New Roman" w:cs="Times New Roman"/>
      <w:sz w:val="16"/>
    </w:rPr>
  </w:style>
  <w:style w:type="paragraph" w:customStyle="1" w:styleId="Style100">
    <w:name w:val="Style10"/>
    <w:basedOn w:val="Normal"/>
    <w:link w:val="Style10Char"/>
    <w:qFormat/>
    <w:rsid w:val="003467E5"/>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3467E5"/>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3467E5"/>
    <w:rPr>
      <w:b w:val="0"/>
      <w:bCs w:val="0"/>
      <w:sz w:val="22"/>
      <w:u w:val="single"/>
      <w:bdr w:val="none" w:sz="0" w:space="0" w:color="auto"/>
    </w:rPr>
  </w:style>
  <w:style w:type="paragraph" w:customStyle="1" w:styleId="UnderlinedEv">
    <w:name w:val="Underlined Ev"/>
    <w:basedOn w:val="Normal"/>
    <w:next w:val="Normal"/>
    <w:link w:val="UnderlinedEvChar"/>
    <w:qFormat/>
    <w:rsid w:val="003467E5"/>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3467E5"/>
    <w:rPr>
      <w:rFonts w:ascii="Garamond" w:eastAsia="Calibri" w:hAnsi="Garamond" w:cs="Times New Roman"/>
      <w:sz w:val="16"/>
      <w:szCs w:val="20"/>
      <w:u w:val="single"/>
    </w:rPr>
  </w:style>
  <w:style w:type="character" w:customStyle="1" w:styleId="StyleUnderlineBorderSinglesolidlineAuto225ptLine">
    <w:name w:val="Style Underline Border: : (Single solid line Auto  2.25 pt Line ..."/>
    <w:basedOn w:val="DefaultParagraphFont"/>
    <w:rsid w:val="003467E5"/>
    <w:rPr>
      <w:u w:val="single"/>
      <w:bdr w:val="none" w:sz="0" w:space="0" w:color="auto"/>
    </w:rPr>
  </w:style>
  <w:style w:type="paragraph" w:customStyle="1" w:styleId="BodyText20">
    <w:name w:val="Body Text2"/>
    <w:basedOn w:val="Normal"/>
    <w:link w:val="Bodytext6"/>
    <w:rsid w:val="003467E5"/>
    <w:pPr>
      <w:shd w:val="clear" w:color="auto" w:fill="FFFFFF"/>
      <w:spacing w:before="180" w:after="240" w:line="259" w:lineRule="exact"/>
      <w:jc w:val="both"/>
    </w:pPr>
    <w:rPr>
      <w:rFonts w:asciiTheme="minorHAnsi" w:hAnsiTheme="minorHAnsi" w:cstheme="minorBidi"/>
      <w:sz w:val="24"/>
    </w:rPr>
  </w:style>
  <w:style w:type="character" w:customStyle="1" w:styleId="ColorfulGrid-Accent1Char">
    <w:name w:val="Colorful Grid - Accent 1 Char"/>
    <w:aliases w:val="quote Char"/>
    <w:uiPriority w:val="29"/>
    <w:locked/>
    <w:rsid w:val="003467E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3467E5"/>
    <w:rPr>
      <w:rFonts w:ascii="Verdana" w:hAnsi="Verdana" w:hint="default"/>
      <w:sz w:val="21"/>
      <w:szCs w:val="21"/>
      <w:u w:val="thick"/>
      <w:lang w:val="en-US" w:eastAsia="en-US" w:bidi="ar-SA"/>
    </w:rPr>
  </w:style>
  <w:style w:type="character" w:customStyle="1" w:styleId="role">
    <w:name w:val="role"/>
    <w:rsid w:val="003467E5"/>
  </w:style>
  <w:style w:type="character" w:customStyle="1" w:styleId="pagination0">
    <w:name w:val="pagination"/>
    <w:basedOn w:val="DefaultParagraphFont"/>
    <w:rsid w:val="003467E5"/>
  </w:style>
  <w:style w:type="character" w:customStyle="1" w:styleId="doi">
    <w:name w:val="doi"/>
    <w:basedOn w:val="DefaultParagraphFont"/>
    <w:rsid w:val="003467E5"/>
  </w:style>
  <w:style w:type="character" w:customStyle="1" w:styleId="bodycontents">
    <w:name w:val="bodycontents"/>
    <w:basedOn w:val="DefaultParagraphFont"/>
    <w:rsid w:val="003467E5"/>
  </w:style>
  <w:style w:type="character" w:customStyle="1" w:styleId="comma">
    <w:name w:val="comma"/>
    <w:basedOn w:val="DefaultParagraphFont"/>
    <w:rsid w:val="003467E5"/>
  </w:style>
  <w:style w:type="character" w:customStyle="1" w:styleId="pad5right">
    <w:name w:val="pad5right"/>
    <w:basedOn w:val="DefaultParagraphFont"/>
    <w:rsid w:val="003467E5"/>
  </w:style>
  <w:style w:type="character" w:customStyle="1" w:styleId="pnumber">
    <w:name w:val="pnumber"/>
    <w:rsid w:val="003467E5"/>
  </w:style>
  <w:style w:type="character" w:customStyle="1" w:styleId="ital">
    <w:name w:val="ital"/>
    <w:rsid w:val="003467E5"/>
  </w:style>
  <w:style w:type="character" w:customStyle="1" w:styleId="orgdiv">
    <w:name w:val="orgdiv"/>
    <w:rsid w:val="003467E5"/>
  </w:style>
  <w:style w:type="character" w:customStyle="1" w:styleId="orgname">
    <w:name w:val="orgname"/>
    <w:rsid w:val="003467E5"/>
  </w:style>
  <w:style w:type="character" w:customStyle="1" w:styleId="city">
    <w:name w:val="city"/>
    <w:rsid w:val="003467E5"/>
  </w:style>
  <w:style w:type="character" w:customStyle="1" w:styleId="state">
    <w:name w:val="state"/>
    <w:rsid w:val="003467E5"/>
  </w:style>
  <w:style w:type="character" w:customStyle="1" w:styleId="country">
    <w:name w:val="country"/>
    <w:rsid w:val="003467E5"/>
  </w:style>
  <w:style w:type="character" w:customStyle="1" w:styleId="readChar">
    <w:name w:val="read Char"/>
    <w:rsid w:val="003467E5"/>
    <w:rPr>
      <w:szCs w:val="22"/>
      <w:u w:val="single"/>
      <w:lang w:val="en-US" w:eastAsia="en-US" w:bidi="ar-SA"/>
    </w:rPr>
  </w:style>
  <w:style w:type="character" w:customStyle="1" w:styleId="divider">
    <w:name w:val="divider"/>
    <w:basedOn w:val="DefaultParagraphFont"/>
    <w:rsid w:val="003467E5"/>
  </w:style>
  <w:style w:type="character" w:customStyle="1" w:styleId="blogdate">
    <w:name w:val="blogdate"/>
    <w:basedOn w:val="DefaultParagraphFont"/>
    <w:rsid w:val="003467E5"/>
  </w:style>
  <w:style w:type="character" w:customStyle="1" w:styleId="ticker">
    <w:name w:val="ticker"/>
    <w:basedOn w:val="DefaultParagraphFont"/>
    <w:rsid w:val="003467E5"/>
  </w:style>
  <w:style w:type="character" w:customStyle="1" w:styleId="posted">
    <w:name w:val="posted"/>
    <w:basedOn w:val="DefaultParagraphFont"/>
    <w:rsid w:val="003467E5"/>
  </w:style>
  <w:style w:type="character" w:customStyle="1" w:styleId="time">
    <w:name w:val="time"/>
    <w:basedOn w:val="DefaultParagraphFont"/>
    <w:rsid w:val="003467E5"/>
  </w:style>
  <w:style w:type="character" w:customStyle="1" w:styleId="dot">
    <w:name w:val="dot"/>
    <w:basedOn w:val="DefaultParagraphFont"/>
    <w:rsid w:val="003467E5"/>
  </w:style>
  <w:style w:type="character" w:customStyle="1" w:styleId="hn-date">
    <w:name w:val="hn-date"/>
    <w:basedOn w:val="DefaultParagraphFont"/>
    <w:rsid w:val="003467E5"/>
  </w:style>
  <w:style w:type="character" w:customStyle="1" w:styleId="location">
    <w:name w:val="location"/>
    <w:basedOn w:val="DefaultParagraphFont"/>
    <w:rsid w:val="003467E5"/>
  </w:style>
  <w:style w:type="character" w:customStyle="1" w:styleId="dropcap-letter">
    <w:name w:val="dropcap-letter"/>
    <w:basedOn w:val="DefaultParagraphFont"/>
    <w:rsid w:val="003467E5"/>
  </w:style>
  <w:style w:type="character" w:customStyle="1" w:styleId="offscreen">
    <w:name w:val="offscreen"/>
    <w:basedOn w:val="DefaultParagraphFont"/>
    <w:rsid w:val="003467E5"/>
  </w:style>
  <w:style w:type="character" w:customStyle="1" w:styleId="linked-in">
    <w:name w:val="linked-in"/>
    <w:basedOn w:val="DefaultParagraphFont"/>
    <w:rsid w:val="003467E5"/>
  </w:style>
  <w:style w:type="character" w:customStyle="1" w:styleId="divs">
    <w:name w:val="divs"/>
    <w:basedOn w:val="DefaultParagraphFont"/>
    <w:rsid w:val="003467E5"/>
  </w:style>
  <w:style w:type="character" w:customStyle="1" w:styleId="CardUnderlineChar0">
    <w:name w:val="Card Underline Char"/>
    <w:locked/>
    <w:rsid w:val="003467E5"/>
    <w:rPr>
      <w:szCs w:val="24"/>
      <w:u w:val="single"/>
    </w:rPr>
  </w:style>
  <w:style w:type="character" w:customStyle="1" w:styleId="h4">
    <w:name w:val="h4"/>
    <w:rsid w:val="003467E5"/>
  </w:style>
  <w:style w:type="character" w:customStyle="1" w:styleId="Date2">
    <w:name w:val="Date2"/>
    <w:rsid w:val="003467E5"/>
  </w:style>
  <w:style w:type="character" w:customStyle="1" w:styleId="entry-title">
    <w:name w:val="entry-title"/>
    <w:basedOn w:val="DefaultParagraphFont"/>
    <w:rsid w:val="003467E5"/>
  </w:style>
  <w:style w:type="character" w:customStyle="1" w:styleId="postheader">
    <w:name w:val="postheader"/>
    <w:basedOn w:val="DefaultParagraphFont"/>
    <w:rsid w:val="003467E5"/>
  </w:style>
  <w:style w:type="numbering" w:customStyle="1" w:styleId="1ai1">
    <w:name w:val="1 / a / i1"/>
    <w:rsid w:val="003467E5"/>
    <w:pPr>
      <w:numPr>
        <w:numId w:val="13"/>
      </w:numPr>
    </w:pPr>
  </w:style>
  <w:style w:type="numbering" w:styleId="1ai">
    <w:name w:val="Outline List 1"/>
    <w:basedOn w:val="NoList"/>
    <w:unhideWhenUsed/>
    <w:rsid w:val="003467E5"/>
    <w:pPr>
      <w:numPr>
        <w:numId w:val="14"/>
      </w:numPr>
    </w:pPr>
  </w:style>
  <w:style w:type="numbering" w:customStyle="1" w:styleId="NoList6">
    <w:name w:val="No List6"/>
    <w:next w:val="NoList"/>
    <w:uiPriority w:val="99"/>
    <w:semiHidden/>
    <w:unhideWhenUsed/>
    <w:rsid w:val="003467E5"/>
  </w:style>
  <w:style w:type="numbering" w:customStyle="1" w:styleId="NoList7">
    <w:name w:val="No List7"/>
    <w:next w:val="NoList"/>
    <w:semiHidden/>
    <w:unhideWhenUsed/>
    <w:rsid w:val="003467E5"/>
  </w:style>
  <w:style w:type="paragraph" w:styleId="Index2">
    <w:name w:val="index 2"/>
    <w:basedOn w:val="Normal"/>
    <w:next w:val="Normal"/>
    <w:autoRedefine/>
    <w:rsid w:val="003467E5"/>
    <w:pPr>
      <w:spacing w:after="200" w:line="276" w:lineRule="auto"/>
      <w:ind w:left="400" w:hanging="200"/>
    </w:pPr>
    <w:rPr>
      <w:bCs/>
    </w:rPr>
  </w:style>
  <w:style w:type="paragraph" w:styleId="Index3">
    <w:name w:val="index 3"/>
    <w:basedOn w:val="Normal"/>
    <w:next w:val="Normal"/>
    <w:autoRedefine/>
    <w:rsid w:val="003467E5"/>
    <w:pPr>
      <w:spacing w:after="200" w:line="276" w:lineRule="auto"/>
      <w:ind w:left="600" w:hanging="200"/>
    </w:pPr>
    <w:rPr>
      <w:bCs/>
    </w:rPr>
  </w:style>
  <w:style w:type="paragraph" w:styleId="Index4">
    <w:name w:val="index 4"/>
    <w:basedOn w:val="Normal"/>
    <w:next w:val="Normal"/>
    <w:autoRedefine/>
    <w:rsid w:val="003467E5"/>
    <w:pPr>
      <w:spacing w:after="200" w:line="276" w:lineRule="auto"/>
      <w:ind w:left="800" w:hanging="200"/>
    </w:pPr>
    <w:rPr>
      <w:bCs/>
    </w:rPr>
  </w:style>
  <w:style w:type="paragraph" w:styleId="Index5">
    <w:name w:val="index 5"/>
    <w:basedOn w:val="Normal"/>
    <w:next w:val="Normal"/>
    <w:autoRedefine/>
    <w:rsid w:val="003467E5"/>
    <w:pPr>
      <w:spacing w:after="200" w:line="276" w:lineRule="auto"/>
      <w:ind w:left="1000" w:hanging="200"/>
    </w:pPr>
    <w:rPr>
      <w:bCs/>
    </w:rPr>
  </w:style>
  <w:style w:type="paragraph" w:styleId="Index6">
    <w:name w:val="index 6"/>
    <w:basedOn w:val="Normal"/>
    <w:next w:val="Normal"/>
    <w:autoRedefine/>
    <w:rsid w:val="003467E5"/>
    <w:pPr>
      <w:spacing w:after="200" w:line="276" w:lineRule="auto"/>
      <w:ind w:left="1200" w:hanging="200"/>
    </w:pPr>
    <w:rPr>
      <w:bCs/>
    </w:rPr>
  </w:style>
  <w:style w:type="paragraph" w:styleId="Index7">
    <w:name w:val="index 7"/>
    <w:basedOn w:val="Normal"/>
    <w:next w:val="Normal"/>
    <w:autoRedefine/>
    <w:rsid w:val="003467E5"/>
    <w:pPr>
      <w:spacing w:after="200" w:line="276" w:lineRule="auto"/>
      <w:ind w:left="1400" w:hanging="200"/>
    </w:pPr>
    <w:rPr>
      <w:bCs/>
    </w:rPr>
  </w:style>
  <w:style w:type="paragraph" w:styleId="Index8">
    <w:name w:val="index 8"/>
    <w:basedOn w:val="Normal"/>
    <w:next w:val="Normal"/>
    <w:autoRedefine/>
    <w:rsid w:val="003467E5"/>
    <w:pPr>
      <w:spacing w:after="200" w:line="276" w:lineRule="auto"/>
      <w:ind w:left="1600" w:hanging="200"/>
    </w:pPr>
    <w:rPr>
      <w:bCs/>
    </w:rPr>
  </w:style>
  <w:style w:type="paragraph" w:styleId="Index9">
    <w:name w:val="index 9"/>
    <w:basedOn w:val="Normal"/>
    <w:next w:val="Normal"/>
    <w:autoRedefine/>
    <w:rsid w:val="003467E5"/>
    <w:pPr>
      <w:spacing w:after="200" w:line="276" w:lineRule="auto"/>
      <w:ind w:left="1800" w:hanging="200"/>
    </w:pPr>
    <w:rPr>
      <w:bCs/>
    </w:rPr>
  </w:style>
  <w:style w:type="paragraph" w:styleId="IndexHeading">
    <w:name w:val="index heading"/>
    <w:basedOn w:val="Normal"/>
    <w:next w:val="Index1"/>
    <w:rsid w:val="003467E5"/>
    <w:pPr>
      <w:spacing w:after="200" w:line="276" w:lineRule="auto"/>
    </w:pPr>
    <w:rPr>
      <w:bCs/>
    </w:rPr>
  </w:style>
  <w:style w:type="numbering" w:customStyle="1" w:styleId="NoList8">
    <w:name w:val="No List8"/>
    <w:next w:val="NoList"/>
    <w:semiHidden/>
    <w:unhideWhenUsed/>
    <w:rsid w:val="003467E5"/>
  </w:style>
  <w:style w:type="numbering" w:customStyle="1" w:styleId="NoList9">
    <w:name w:val="No List9"/>
    <w:next w:val="NoList"/>
    <w:semiHidden/>
    <w:unhideWhenUsed/>
    <w:rsid w:val="003467E5"/>
  </w:style>
  <w:style w:type="numbering" w:customStyle="1" w:styleId="NoList10">
    <w:name w:val="No List10"/>
    <w:next w:val="NoList"/>
    <w:semiHidden/>
    <w:unhideWhenUsed/>
    <w:rsid w:val="003467E5"/>
  </w:style>
  <w:style w:type="numbering" w:customStyle="1" w:styleId="NoList13">
    <w:name w:val="No List13"/>
    <w:next w:val="NoList"/>
    <w:semiHidden/>
    <w:unhideWhenUsed/>
    <w:rsid w:val="003467E5"/>
  </w:style>
  <w:style w:type="numbering" w:customStyle="1" w:styleId="NoList14">
    <w:name w:val="No List14"/>
    <w:next w:val="NoList"/>
    <w:semiHidden/>
    <w:unhideWhenUsed/>
    <w:rsid w:val="003467E5"/>
  </w:style>
  <w:style w:type="numbering" w:customStyle="1" w:styleId="NoList15">
    <w:name w:val="No List15"/>
    <w:next w:val="NoList"/>
    <w:uiPriority w:val="99"/>
    <w:semiHidden/>
    <w:unhideWhenUsed/>
    <w:rsid w:val="003467E5"/>
  </w:style>
  <w:style w:type="numbering" w:customStyle="1" w:styleId="NoList16">
    <w:name w:val="No List16"/>
    <w:next w:val="NoList"/>
    <w:uiPriority w:val="99"/>
    <w:semiHidden/>
    <w:unhideWhenUsed/>
    <w:rsid w:val="003467E5"/>
  </w:style>
  <w:style w:type="numbering" w:customStyle="1" w:styleId="NoList17">
    <w:name w:val="No List17"/>
    <w:next w:val="NoList"/>
    <w:semiHidden/>
    <w:unhideWhenUsed/>
    <w:rsid w:val="003467E5"/>
  </w:style>
  <w:style w:type="numbering" w:customStyle="1" w:styleId="NoList18">
    <w:name w:val="No List18"/>
    <w:next w:val="NoList"/>
    <w:uiPriority w:val="99"/>
    <w:semiHidden/>
    <w:unhideWhenUsed/>
    <w:rsid w:val="003467E5"/>
  </w:style>
  <w:style w:type="numbering" w:customStyle="1" w:styleId="NoList19">
    <w:name w:val="No List19"/>
    <w:next w:val="NoList"/>
    <w:uiPriority w:val="99"/>
    <w:semiHidden/>
    <w:unhideWhenUsed/>
    <w:rsid w:val="003467E5"/>
  </w:style>
  <w:style w:type="numbering" w:customStyle="1" w:styleId="NoList20">
    <w:name w:val="No List20"/>
    <w:next w:val="NoList"/>
    <w:semiHidden/>
    <w:unhideWhenUsed/>
    <w:rsid w:val="003467E5"/>
  </w:style>
  <w:style w:type="numbering" w:customStyle="1" w:styleId="NoList31">
    <w:name w:val="No List31"/>
    <w:next w:val="NoList"/>
    <w:semiHidden/>
    <w:unhideWhenUsed/>
    <w:rsid w:val="003467E5"/>
  </w:style>
  <w:style w:type="numbering" w:customStyle="1" w:styleId="NoList41">
    <w:name w:val="No List41"/>
    <w:next w:val="NoList"/>
    <w:semiHidden/>
    <w:unhideWhenUsed/>
    <w:rsid w:val="003467E5"/>
  </w:style>
  <w:style w:type="numbering" w:customStyle="1" w:styleId="NoList51">
    <w:name w:val="No List51"/>
    <w:next w:val="NoList"/>
    <w:semiHidden/>
    <w:unhideWhenUsed/>
    <w:rsid w:val="003467E5"/>
  </w:style>
  <w:style w:type="numbering" w:customStyle="1" w:styleId="NoList61">
    <w:name w:val="No List61"/>
    <w:next w:val="NoList"/>
    <w:semiHidden/>
    <w:unhideWhenUsed/>
    <w:rsid w:val="003467E5"/>
  </w:style>
  <w:style w:type="numbering" w:customStyle="1" w:styleId="NoList71">
    <w:name w:val="No List71"/>
    <w:next w:val="NoList"/>
    <w:semiHidden/>
    <w:unhideWhenUsed/>
    <w:rsid w:val="003467E5"/>
  </w:style>
  <w:style w:type="numbering" w:customStyle="1" w:styleId="NoList81">
    <w:name w:val="No List81"/>
    <w:next w:val="NoList"/>
    <w:semiHidden/>
    <w:unhideWhenUsed/>
    <w:rsid w:val="003467E5"/>
  </w:style>
  <w:style w:type="numbering" w:customStyle="1" w:styleId="NoList91">
    <w:name w:val="No List91"/>
    <w:next w:val="NoList"/>
    <w:semiHidden/>
    <w:unhideWhenUsed/>
    <w:rsid w:val="003467E5"/>
  </w:style>
  <w:style w:type="numbering" w:customStyle="1" w:styleId="NoList101">
    <w:name w:val="No List101"/>
    <w:next w:val="NoList"/>
    <w:uiPriority w:val="99"/>
    <w:semiHidden/>
    <w:unhideWhenUsed/>
    <w:rsid w:val="003467E5"/>
  </w:style>
  <w:style w:type="numbering" w:customStyle="1" w:styleId="NoList121">
    <w:name w:val="No List121"/>
    <w:next w:val="NoList"/>
    <w:semiHidden/>
    <w:unhideWhenUsed/>
    <w:rsid w:val="003467E5"/>
  </w:style>
  <w:style w:type="numbering" w:customStyle="1" w:styleId="NoList131">
    <w:name w:val="No List131"/>
    <w:next w:val="NoList"/>
    <w:semiHidden/>
    <w:unhideWhenUsed/>
    <w:rsid w:val="003467E5"/>
  </w:style>
  <w:style w:type="numbering" w:customStyle="1" w:styleId="NoList141">
    <w:name w:val="No List141"/>
    <w:next w:val="NoList"/>
    <w:semiHidden/>
    <w:unhideWhenUsed/>
    <w:rsid w:val="003467E5"/>
  </w:style>
  <w:style w:type="paragraph" w:customStyle="1" w:styleId="Quote20">
    <w:name w:val="Quote2"/>
    <w:basedOn w:val="Default"/>
    <w:next w:val="Default"/>
    <w:qFormat/>
    <w:rsid w:val="003467E5"/>
    <w:rPr>
      <w:rFonts w:eastAsia="Calibri"/>
      <w:color w:val="auto"/>
      <w:szCs w:val="22"/>
    </w:rPr>
  </w:style>
  <w:style w:type="character" w:customStyle="1" w:styleId="StyleLatinBaskervilleUnderline">
    <w:name w:val="Style (Latin) Baskerville Underline"/>
    <w:rsid w:val="003467E5"/>
    <w:rPr>
      <w:rFonts w:ascii="Baskerville" w:hAnsi="Baskerville"/>
      <w:sz w:val="26"/>
      <w:u w:val="single"/>
    </w:rPr>
  </w:style>
  <w:style w:type="numbering" w:customStyle="1" w:styleId="NoList22">
    <w:name w:val="No List22"/>
    <w:next w:val="NoList"/>
    <w:semiHidden/>
    <w:unhideWhenUsed/>
    <w:rsid w:val="003467E5"/>
  </w:style>
  <w:style w:type="numbering" w:customStyle="1" w:styleId="NoList23">
    <w:name w:val="No List23"/>
    <w:next w:val="NoList"/>
    <w:semiHidden/>
    <w:unhideWhenUsed/>
    <w:rsid w:val="003467E5"/>
  </w:style>
  <w:style w:type="numbering" w:customStyle="1" w:styleId="NoList24">
    <w:name w:val="No List24"/>
    <w:next w:val="NoList"/>
    <w:semiHidden/>
    <w:unhideWhenUsed/>
    <w:rsid w:val="003467E5"/>
  </w:style>
  <w:style w:type="numbering" w:customStyle="1" w:styleId="NoList25">
    <w:name w:val="No List25"/>
    <w:next w:val="NoList"/>
    <w:semiHidden/>
    <w:unhideWhenUsed/>
    <w:rsid w:val="003467E5"/>
  </w:style>
  <w:style w:type="character" w:customStyle="1" w:styleId="StyleStyleUnderline411pt">
    <w:name w:val="Style Style Underline4 + 11 pt"/>
    <w:basedOn w:val="DefaultParagraphFont"/>
    <w:rsid w:val="003467E5"/>
    <w:rPr>
      <w:sz w:val="20"/>
      <w:u w:val="single"/>
    </w:rPr>
  </w:style>
  <w:style w:type="character" w:customStyle="1" w:styleId="StyleStyleUnderline411ptBold">
    <w:name w:val="Style Style Underline4 + 11 pt Bold"/>
    <w:basedOn w:val="DefaultParagraphFont"/>
    <w:rsid w:val="003467E5"/>
    <w:rPr>
      <w:b/>
      <w:bCs/>
      <w:sz w:val="20"/>
      <w:u w:val="single"/>
    </w:rPr>
  </w:style>
  <w:style w:type="character" w:customStyle="1" w:styleId="StyleStyleUnderline311pt">
    <w:name w:val="Style Style Underline3 + 11 pt"/>
    <w:basedOn w:val="DefaultParagraphFont"/>
    <w:rsid w:val="003467E5"/>
    <w:rPr>
      <w:sz w:val="20"/>
      <w:u w:val="single"/>
    </w:rPr>
  </w:style>
  <w:style w:type="character" w:customStyle="1" w:styleId="StyleStyleUnderline311ptBold">
    <w:name w:val="Style Style Underline3 + 11 pt Bold"/>
    <w:basedOn w:val="DefaultParagraphFont"/>
    <w:rsid w:val="003467E5"/>
    <w:rPr>
      <w:b/>
      <w:bCs/>
      <w:sz w:val="20"/>
      <w:u w:val="single"/>
    </w:rPr>
  </w:style>
  <w:style w:type="character" w:customStyle="1" w:styleId="dropcap1">
    <w:name w:val="dropcap1"/>
    <w:rsid w:val="003467E5"/>
  </w:style>
  <w:style w:type="character" w:customStyle="1" w:styleId="HighlightedUnderlineEmphasis">
    <w:name w:val="Highlighted Underline Emphasis"/>
    <w:rsid w:val="003467E5"/>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467E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467E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467E5"/>
    <w:rPr>
      <w:rFonts w:ascii="Georgia" w:hAnsi="Georgia"/>
      <w:u w:val="single"/>
    </w:rPr>
  </w:style>
  <w:style w:type="paragraph" w:customStyle="1" w:styleId="StyleCardsGeorgia12ptBoldThickunderlineBorderSin">
    <w:name w:val="Style Cards + Georgia 12 pt Bold Thick underline Border: : (Sin..."/>
    <w:basedOn w:val="Normal"/>
    <w:qFormat/>
    <w:rsid w:val="003467E5"/>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467E5"/>
    <w:rPr>
      <w:rFonts w:ascii="Georgia" w:hAnsi="Georgia"/>
      <w:sz w:val="24"/>
      <w:u w:val="single"/>
    </w:rPr>
  </w:style>
  <w:style w:type="paragraph" w:customStyle="1" w:styleId="StyleCardsGeorgia">
    <w:name w:val="Style Cards + Georgia"/>
    <w:basedOn w:val="Normal"/>
    <w:qFormat/>
    <w:rsid w:val="003467E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3467E5"/>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467E5"/>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467E5"/>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467E5"/>
    <w:rPr>
      <w:b w:val="0"/>
      <w:bCs w:val="0"/>
      <w:sz w:val="22"/>
      <w:u w:val="single"/>
      <w:bdr w:val="none" w:sz="0" w:space="0" w:color="auto"/>
    </w:rPr>
  </w:style>
  <w:style w:type="character" w:customStyle="1" w:styleId="maintitle">
    <w:name w:val="maintitle"/>
    <w:basedOn w:val="DefaultParagraphFont"/>
    <w:rsid w:val="003467E5"/>
  </w:style>
  <w:style w:type="character" w:customStyle="1" w:styleId="cit-title">
    <w:name w:val="cit-title"/>
    <w:basedOn w:val="DefaultParagraphFont"/>
    <w:rsid w:val="003467E5"/>
  </w:style>
  <w:style w:type="paragraph" w:customStyle="1" w:styleId="txttitle">
    <w:name w:val="txttitle"/>
    <w:basedOn w:val="Normal"/>
    <w:rsid w:val="003467E5"/>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3467E5"/>
  </w:style>
  <w:style w:type="character" w:customStyle="1" w:styleId="z3988">
    <w:name w:val="z3988"/>
    <w:basedOn w:val="DefaultParagraphFont"/>
    <w:rsid w:val="003467E5"/>
  </w:style>
  <w:style w:type="paragraph" w:customStyle="1" w:styleId="SmallCards">
    <w:name w:val="Small Cards"/>
    <w:basedOn w:val="Normal"/>
    <w:autoRedefine/>
    <w:rsid w:val="003467E5"/>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3467E5"/>
  </w:style>
  <w:style w:type="character" w:customStyle="1" w:styleId="person-name">
    <w:name w:val="person-name"/>
    <w:basedOn w:val="DefaultParagraphFont"/>
    <w:rsid w:val="003467E5"/>
  </w:style>
  <w:style w:type="character" w:customStyle="1" w:styleId="articoloinside">
    <w:name w:val="articolo_inside"/>
    <w:rsid w:val="003467E5"/>
  </w:style>
  <w:style w:type="paragraph" w:customStyle="1" w:styleId="pagetools">
    <w:name w:val="pagetools"/>
    <w:basedOn w:val="Normal"/>
    <w:qFormat/>
    <w:rsid w:val="003467E5"/>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3467E5"/>
  </w:style>
  <w:style w:type="character" w:customStyle="1" w:styleId="company">
    <w:name w:val="company"/>
    <w:basedOn w:val="DefaultParagraphFont"/>
    <w:rsid w:val="003467E5"/>
  </w:style>
  <w:style w:type="character" w:customStyle="1" w:styleId="publisher">
    <w:name w:val="publisher"/>
    <w:basedOn w:val="DefaultParagraphFont"/>
    <w:rsid w:val="003467E5"/>
  </w:style>
  <w:style w:type="character" w:customStyle="1" w:styleId="pubyear">
    <w:name w:val="pubyear"/>
    <w:basedOn w:val="DefaultParagraphFont"/>
    <w:rsid w:val="003467E5"/>
  </w:style>
  <w:style w:type="character" w:customStyle="1" w:styleId="pubcity">
    <w:name w:val="pubcity"/>
    <w:basedOn w:val="DefaultParagraphFont"/>
    <w:rsid w:val="003467E5"/>
  </w:style>
  <w:style w:type="paragraph" w:customStyle="1" w:styleId="C-Text">
    <w:name w:val="C-Text"/>
    <w:basedOn w:val="Normal"/>
    <w:qFormat/>
    <w:rsid w:val="003467E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3467E5"/>
    <w:pPr>
      <w:spacing w:before="100" w:beforeAutospacing="1" w:after="100" w:afterAutospacing="1" w:line="240" w:lineRule="auto"/>
    </w:pPr>
    <w:rPr>
      <w:sz w:val="24"/>
    </w:rPr>
  </w:style>
  <w:style w:type="character" w:customStyle="1" w:styleId="ecdate">
    <w:name w:val="ec_date"/>
    <w:basedOn w:val="DefaultParagraphFont"/>
    <w:rsid w:val="003467E5"/>
    <w:rPr>
      <w:rFonts w:ascii="Verdana" w:hAnsi="Verdana" w:hint="default"/>
      <w:sz w:val="20"/>
      <w:szCs w:val="20"/>
      <w:shd w:val="clear" w:color="auto" w:fill="FFFFFF"/>
    </w:rPr>
  </w:style>
  <w:style w:type="paragraph" w:customStyle="1" w:styleId="ecmsonormal">
    <w:name w:val="ec_msonormal"/>
    <w:basedOn w:val="Normal"/>
    <w:qFormat/>
    <w:rsid w:val="003467E5"/>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3467E5"/>
  </w:style>
  <w:style w:type="character" w:customStyle="1" w:styleId="hittermhilite">
    <w:name w:val="hittermhilite"/>
    <w:basedOn w:val="DefaultParagraphFont"/>
    <w:rsid w:val="003467E5"/>
  </w:style>
  <w:style w:type="character" w:customStyle="1" w:styleId="articleheadline">
    <w:name w:val="articleheadline"/>
    <w:basedOn w:val="DefaultParagraphFont"/>
    <w:rsid w:val="003467E5"/>
  </w:style>
  <w:style w:type="paragraph" w:customStyle="1" w:styleId="u-intro">
    <w:name w:val="u-intro"/>
    <w:basedOn w:val="Normal"/>
    <w:qFormat/>
    <w:rsid w:val="003467E5"/>
    <w:pPr>
      <w:spacing w:before="100" w:beforeAutospacing="1" w:after="100" w:afterAutospacing="1" w:line="240" w:lineRule="auto"/>
    </w:pPr>
    <w:rPr>
      <w:sz w:val="24"/>
    </w:rPr>
  </w:style>
  <w:style w:type="character" w:customStyle="1" w:styleId="u-byline">
    <w:name w:val="u-byline"/>
    <w:basedOn w:val="DefaultParagraphFont"/>
    <w:rsid w:val="003467E5"/>
  </w:style>
  <w:style w:type="character" w:customStyle="1" w:styleId="articlebya">
    <w:name w:val="articleby_a"/>
    <w:basedOn w:val="DefaultParagraphFont"/>
    <w:rsid w:val="003467E5"/>
  </w:style>
  <w:style w:type="character" w:customStyle="1" w:styleId="popupwinby">
    <w:name w:val="popupwinby"/>
    <w:basedOn w:val="DefaultParagraphFont"/>
    <w:rsid w:val="003467E5"/>
  </w:style>
  <w:style w:type="character" w:customStyle="1" w:styleId="storyheader">
    <w:name w:val="storyheader"/>
    <w:basedOn w:val="DefaultParagraphFont"/>
    <w:rsid w:val="003467E5"/>
  </w:style>
  <w:style w:type="character" w:customStyle="1" w:styleId="marron">
    <w:name w:val="marron"/>
    <w:basedOn w:val="DefaultParagraphFont"/>
    <w:rsid w:val="003467E5"/>
  </w:style>
  <w:style w:type="character" w:customStyle="1" w:styleId="UnderlineChar4Char">
    <w:name w:val="Underline Char4 Char"/>
    <w:basedOn w:val="DefaultParagraphFont"/>
    <w:link w:val="UnderlineChar4"/>
    <w:rsid w:val="003467E5"/>
    <w:rPr>
      <w:u w:val="single"/>
    </w:rPr>
  </w:style>
  <w:style w:type="character" w:customStyle="1" w:styleId="BoldandUnderlineChar3Char2">
    <w:name w:val="Bold and Underline Char3 Char2"/>
    <w:basedOn w:val="DefaultParagraphFont"/>
    <w:link w:val="BoldandUnderlineChar3"/>
    <w:rsid w:val="003467E5"/>
    <w:rPr>
      <w:b/>
      <w:u w:val="single"/>
    </w:rPr>
  </w:style>
  <w:style w:type="character" w:customStyle="1" w:styleId="LanguageChar">
    <w:name w:val="Language Char"/>
    <w:basedOn w:val="DefaultParagraphFont"/>
    <w:link w:val="Language"/>
    <w:rsid w:val="003467E5"/>
    <w:rPr>
      <w:strike/>
      <w:sz w:val="16"/>
      <w:szCs w:val="16"/>
    </w:rPr>
  </w:style>
  <w:style w:type="character" w:customStyle="1" w:styleId="StyleNormalWeb10ptChar">
    <w:name w:val="Style Normal (Web) + 10 pt Char"/>
    <w:basedOn w:val="DefaultParagraphFont"/>
    <w:rsid w:val="003467E5"/>
    <w:rPr>
      <w:szCs w:val="24"/>
      <w:lang w:val="en-US" w:eastAsia="en-US" w:bidi="ar-SA"/>
    </w:rPr>
  </w:style>
  <w:style w:type="paragraph" w:customStyle="1" w:styleId="TagCiteShells">
    <w:name w:val="Tag/Cite/Shells"/>
    <w:basedOn w:val="Normal"/>
    <w:qFormat/>
    <w:rsid w:val="003467E5"/>
    <w:pPr>
      <w:spacing w:after="0" w:line="240" w:lineRule="auto"/>
    </w:pPr>
    <w:rPr>
      <w:b/>
    </w:rPr>
  </w:style>
  <w:style w:type="paragraph" w:customStyle="1" w:styleId="DefinitionTerm">
    <w:name w:val="Definition Term"/>
    <w:basedOn w:val="Normal"/>
    <w:next w:val="Normal"/>
    <w:qFormat/>
    <w:rsid w:val="003467E5"/>
    <w:pPr>
      <w:spacing w:after="0" w:line="240" w:lineRule="auto"/>
    </w:pPr>
    <w:rPr>
      <w:snapToGrid w:val="0"/>
      <w:sz w:val="24"/>
    </w:rPr>
  </w:style>
  <w:style w:type="character" w:customStyle="1" w:styleId="Style3CharChar">
    <w:name w:val="Style3 Char Char"/>
    <w:basedOn w:val="DefaultParagraphFont"/>
    <w:rsid w:val="003467E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467E5"/>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3467E5"/>
    <w:rPr>
      <w:lang w:eastAsia="en-US"/>
    </w:rPr>
  </w:style>
  <w:style w:type="character" w:customStyle="1" w:styleId="BoldUnderlineChar3">
    <w:name w:val="Bold + Underline Char"/>
    <w:basedOn w:val="DefaultParagraphFont"/>
    <w:rsid w:val="003467E5"/>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467E5"/>
  </w:style>
  <w:style w:type="character" w:customStyle="1" w:styleId="CharacterStyle7">
    <w:name w:val="Character Style 7"/>
    <w:rsid w:val="003467E5"/>
    <w:rPr>
      <w:rFonts w:ascii="Arial Narrow" w:hAnsi="Arial Narrow" w:cs="Arial Narrow"/>
      <w:sz w:val="20"/>
      <w:szCs w:val="20"/>
      <w:u w:val="single"/>
    </w:rPr>
  </w:style>
  <w:style w:type="character" w:customStyle="1" w:styleId="StyleStyle4Char">
    <w:name w:val="Style Style4 + Char"/>
    <w:basedOn w:val="DefaultParagraphFont"/>
    <w:rsid w:val="003467E5"/>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467E5"/>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467E5"/>
    <w:pPr>
      <w:spacing w:after="0" w:line="240" w:lineRule="auto"/>
    </w:pPr>
    <w:rPr>
      <w:rFonts w:ascii="Verdana" w:hAnsi="Verdana"/>
      <w:sz w:val="21"/>
      <w:szCs w:val="21"/>
      <w:u w:val="thick"/>
    </w:rPr>
  </w:style>
  <w:style w:type="character" w:styleId="PlaceholderText">
    <w:name w:val="Placeholder Text"/>
    <w:basedOn w:val="DefaultParagraphFont"/>
    <w:uiPriority w:val="99"/>
    <w:rsid w:val="003467E5"/>
    <w:rPr>
      <w:color w:val="808080"/>
    </w:rPr>
  </w:style>
  <w:style w:type="paragraph" w:customStyle="1" w:styleId="Cite8">
    <w:name w:val="Cite8"/>
    <w:basedOn w:val="Normal"/>
    <w:autoRedefine/>
    <w:uiPriority w:val="99"/>
    <w:qFormat/>
    <w:rsid w:val="003467E5"/>
    <w:pPr>
      <w:spacing w:after="0" w:line="240" w:lineRule="auto"/>
    </w:pPr>
    <w:rPr>
      <w:rFonts w:ascii="Arial Narrow" w:eastAsia="Calibri" w:hAnsi="Arial Narrow"/>
    </w:rPr>
  </w:style>
  <w:style w:type="character" w:customStyle="1" w:styleId="BoxX2">
    <w:name w:val="BoxX2"/>
    <w:qFormat/>
    <w:rsid w:val="003467E5"/>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467E5"/>
    <w:rPr>
      <w:rFonts w:ascii="Garamond" w:hAnsi="Garamond" w:hint="default"/>
      <w:sz w:val="16"/>
    </w:rPr>
  </w:style>
  <w:style w:type="paragraph" w:customStyle="1" w:styleId="StyleStyle49pt9">
    <w:name w:val="Style Style4 + 9 pt9"/>
    <w:basedOn w:val="Style4"/>
    <w:link w:val="StyleStyle49pt9Char"/>
    <w:rsid w:val="003467E5"/>
    <w:pPr>
      <w:numPr>
        <w:numId w:val="0"/>
      </w:numPr>
    </w:pPr>
    <w:rPr>
      <w:rFonts w:eastAsia="SimSun"/>
      <w:lang w:eastAsia="zh-CN"/>
    </w:rPr>
  </w:style>
  <w:style w:type="character" w:customStyle="1" w:styleId="StyleStyle49pt9Char">
    <w:name w:val="Style Style4 + 9 pt9 Char"/>
    <w:link w:val="StyleStyle49pt9"/>
    <w:rsid w:val="003467E5"/>
    <w:rPr>
      <w:rFonts w:ascii="Arial Narrow" w:eastAsia="SimSun" w:hAnsi="Arial Narrow"/>
      <w:sz w:val="16"/>
      <w:u w:val="single"/>
      <w:lang w:eastAsia="zh-CN"/>
    </w:rPr>
  </w:style>
  <w:style w:type="character" w:customStyle="1" w:styleId="UnderlineCard1">
    <w:name w:val="Underline Card"/>
    <w:uiPriority w:val="6"/>
    <w:qFormat/>
    <w:rsid w:val="003467E5"/>
    <w:rPr>
      <w:rFonts w:ascii="Arial" w:hAnsi="Arial"/>
      <w:b w:val="0"/>
      <w:bCs/>
      <w:sz w:val="20"/>
      <w:u w:val="single"/>
    </w:rPr>
  </w:style>
  <w:style w:type="paragraph" w:customStyle="1" w:styleId="2ndLevel-TAG">
    <w:name w:val="2nd Level - TAG"/>
    <w:basedOn w:val="Normal"/>
    <w:next w:val="Normal"/>
    <w:qFormat/>
    <w:rsid w:val="003467E5"/>
    <w:pPr>
      <w:spacing w:after="0" w:line="240" w:lineRule="auto"/>
    </w:pPr>
  </w:style>
  <w:style w:type="character" w:customStyle="1" w:styleId="underlining0">
    <w:name w:val="underlining"/>
    <w:rsid w:val="003467E5"/>
  </w:style>
  <w:style w:type="character" w:customStyle="1" w:styleId="btitle">
    <w:name w:val="btitle"/>
    <w:rsid w:val="003467E5"/>
  </w:style>
  <w:style w:type="character" w:customStyle="1" w:styleId="green">
    <w:name w:val="green"/>
    <w:rsid w:val="003467E5"/>
  </w:style>
  <w:style w:type="paragraph" w:customStyle="1" w:styleId="CM14">
    <w:name w:val="CM14"/>
    <w:basedOn w:val="Normal"/>
    <w:qFormat/>
    <w:rsid w:val="003467E5"/>
    <w:pPr>
      <w:spacing w:after="0" w:line="240" w:lineRule="auto"/>
    </w:pPr>
  </w:style>
  <w:style w:type="character" w:customStyle="1" w:styleId="BodyText33">
    <w:name w:val="Body Text3"/>
    <w:rsid w:val="003467E5"/>
  </w:style>
  <w:style w:type="character" w:customStyle="1" w:styleId="BodytextBold">
    <w:name w:val="Body text + Bold"/>
    <w:rsid w:val="003467E5"/>
  </w:style>
  <w:style w:type="character" w:customStyle="1" w:styleId="Bodytext6pt">
    <w:name w:val="Body text + 6 pt"/>
    <w:rsid w:val="003467E5"/>
  </w:style>
  <w:style w:type="paragraph" w:customStyle="1" w:styleId="DebateBlocking">
    <w:name w:val="DebateBlocking"/>
    <w:basedOn w:val="Normal"/>
    <w:next w:val="Nothing"/>
    <w:uiPriority w:val="99"/>
    <w:qFormat/>
    <w:rsid w:val="003467E5"/>
    <w:pPr>
      <w:spacing w:after="0" w:line="240" w:lineRule="auto"/>
    </w:pPr>
  </w:style>
  <w:style w:type="character" w:customStyle="1" w:styleId="BodytextItalic1">
    <w:name w:val="Body text + Italic1"/>
    <w:aliases w:val="Spacing 0 pt1"/>
    <w:uiPriority w:val="99"/>
    <w:rsid w:val="003467E5"/>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467E5"/>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467E5"/>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3467E5"/>
  </w:style>
  <w:style w:type="paragraph" w:customStyle="1" w:styleId="8font">
    <w:name w:val="8font"/>
    <w:basedOn w:val="Normal"/>
    <w:next w:val="Normal"/>
    <w:autoRedefine/>
    <w:qFormat/>
    <w:rsid w:val="003467E5"/>
    <w:pPr>
      <w:spacing w:after="0" w:line="240" w:lineRule="auto"/>
    </w:pPr>
    <w:rPr>
      <w:rFonts w:eastAsia="Cambria" w:cs="Times New Roman"/>
      <w:szCs w:val="16"/>
    </w:rPr>
  </w:style>
  <w:style w:type="paragraph" w:customStyle="1" w:styleId="CiteLittle">
    <w:name w:val="Cite Little"/>
    <w:next w:val="Normal"/>
    <w:qFormat/>
    <w:rsid w:val="003467E5"/>
    <w:rPr>
      <w:rFonts w:ascii="Arial" w:eastAsia="Times New Roman" w:hAnsi="Arial" w:cs="Times New Roman"/>
      <w:bCs/>
      <w:kern w:val="32"/>
      <w:sz w:val="16"/>
      <w:szCs w:val="32"/>
    </w:rPr>
  </w:style>
  <w:style w:type="character" w:customStyle="1" w:styleId="StyleAsianMSMinchoBold">
    <w:name w:val="Style (Asian) MS Mincho Bold"/>
    <w:rsid w:val="003467E5"/>
    <w:rPr>
      <w:rFonts w:ascii="Times New Roman" w:eastAsia="MS Mincho" w:hAnsi="Times New Roman"/>
      <w:b/>
      <w:bCs/>
      <w:u w:val="thick"/>
    </w:rPr>
  </w:style>
  <w:style w:type="character" w:customStyle="1" w:styleId="StyleAsianMSMincho">
    <w:name w:val="Style (Asian) MS Mincho"/>
    <w:rsid w:val="003467E5"/>
    <w:rPr>
      <w:rFonts w:ascii="Times New Roman" w:eastAsia="MS Mincho" w:hAnsi="Times New Roman"/>
      <w:u w:val="thick"/>
    </w:rPr>
  </w:style>
  <w:style w:type="paragraph" w:customStyle="1" w:styleId="docheader">
    <w:name w:val="doc header"/>
    <w:autoRedefine/>
    <w:qFormat/>
    <w:rsid w:val="003467E5"/>
    <w:rPr>
      <w:rFonts w:ascii="Times New Roman" w:eastAsia="Malgun Gothic" w:hAnsi="Times New Roman" w:cs="Times New Roman"/>
      <w:b/>
      <w:sz w:val="20"/>
    </w:rPr>
  </w:style>
  <w:style w:type="paragraph" w:customStyle="1" w:styleId="docfooter">
    <w:name w:val="doc footer"/>
    <w:autoRedefine/>
    <w:qFormat/>
    <w:rsid w:val="003467E5"/>
    <w:pPr>
      <w:jc w:val="right"/>
    </w:pPr>
    <w:rPr>
      <w:rFonts w:ascii="Times New Roman" w:eastAsia="Malgun Gothic" w:hAnsi="Times New Roman" w:cs="Times New Roman"/>
      <w:b/>
      <w:sz w:val="22"/>
    </w:rPr>
  </w:style>
  <w:style w:type="character" w:customStyle="1" w:styleId="crosslinkpopup">
    <w:name w:val="crosslinkpopup"/>
    <w:rsid w:val="003467E5"/>
  </w:style>
  <w:style w:type="character" w:customStyle="1" w:styleId="CardCharChar1">
    <w:name w:val="Card Char Char1"/>
    <w:rsid w:val="003467E5"/>
    <w:rPr>
      <w:b/>
      <w:bCs/>
      <w:sz w:val="28"/>
      <w:szCs w:val="28"/>
    </w:rPr>
  </w:style>
  <w:style w:type="character" w:customStyle="1" w:styleId="CharacterStyle3">
    <w:name w:val="Character Style 3"/>
    <w:rsid w:val="003467E5"/>
    <w:rPr>
      <w:sz w:val="18"/>
      <w:szCs w:val="18"/>
    </w:rPr>
  </w:style>
  <w:style w:type="paragraph" w:customStyle="1" w:styleId="bloctitles">
    <w:name w:val="bloc titles"/>
    <w:basedOn w:val="Heading1"/>
    <w:next w:val="Normal"/>
    <w:link w:val="bloctitlesChar"/>
    <w:autoRedefine/>
    <w:qFormat/>
    <w:rsid w:val="003467E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3467E5"/>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3467E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3467E5"/>
    <w:rPr>
      <w:rFonts w:ascii="Times New Roman" w:eastAsia="Times New Roman" w:hAnsi="Times New Roman" w:cs="Times New Roman"/>
      <w:b/>
      <w:bCs/>
      <w:sz w:val="4"/>
      <w:szCs w:val="32"/>
      <w:u w:val="single"/>
    </w:rPr>
  </w:style>
  <w:style w:type="character" w:customStyle="1" w:styleId="UnderlineBoldChar">
    <w:name w:val="Underline Bold Char"/>
    <w:locked/>
    <w:rsid w:val="003467E5"/>
    <w:rPr>
      <w:rFonts w:ascii="Times New Roman" w:eastAsia="Times New Roman" w:hAnsi="Times New Roman" w:cs="Calibri"/>
      <w:b/>
      <w:sz w:val="24"/>
      <w:szCs w:val="20"/>
      <w:u w:val="single"/>
    </w:rPr>
  </w:style>
  <w:style w:type="character" w:customStyle="1" w:styleId="tagChar0">
    <w:name w:val="%tag Char"/>
    <w:link w:val="tag"/>
    <w:rsid w:val="003467E5"/>
    <w:rPr>
      <w:rFonts w:ascii="Calibri" w:hAnsi="Calibri" w:cs="Calibri"/>
      <w:sz w:val="16"/>
    </w:rPr>
  </w:style>
  <w:style w:type="character" w:customStyle="1" w:styleId="AAAcardChar">
    <w:name w:val="AAAcard Char"/>
    <w:link w:val="AAAcard"/>
    <w:rsid w:val="003467E5"/>
    <w:rPr>
      <w:rFonts w:ascii="Calibri" w:hAnsi="Calibri" w:cs="Calibri"/>
      <w:sz w:val="16"/>
    </w:rPr>
  </w:style>
  <w:style w:type="character" w:customStyle="1" w:styleId="underlineCharChar0">
    <w:name w:val="underline Char Char"/>
    <w:rsid w:val="003467E5"/>
    <w:rPr>
      <w:rFonts w:ascii="Arial Narrow" w:eastAsia="Times New Roman" w:hAnsi="Arial Narrow" w:cs="Calibri"/>
      <w:sz w:val="24"/>
      <w:u w:val="single"/>
    </w:rPr>
  </w:style>
  <w:style w:type="paragraph" w:customStyle="1" w:styleId="tagstyle0">
    <w:name w:val="tagstyle"/>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3467E5"/>
  </w:style>
  <w:style w:type="character" w:customStyle="1" w:styleId="yqlink">
    <w:name w:val="yqlink"/>
    <w:rsid w:val="003467E5"/>
  </w:style>
  <w:style w:type="character" w:customStyle="1" w:styleId="clbody">
    <w:name w:val="clbody"/>
    <w:rsid w:val="003467E5"/>
  </w:style>
  <w:style w:type="character" w:customStyle="1" w:styleId="Boxing">
    <w:name w:val="Boxing"/>
    <w:rsid w:val="003467E5"/>
    <w:rPr>
      <w:rFonts w:ascii="Arial Narrow" w:hAnsi="Arial Narrow"/>
      <w:dstrike w:val="0"/>
      <w:sz w:val="20"/>
      <w:bdr w:val="single" w:sz="2" w:space="0" w:color="auto"/>
      <w:vertAlign w:val="baseline"/>
    </w:rPr>
  </w:style>
  <w:style w:type="paragraph" w:customStyle="1" w:styleId="Analyticals">
    <w:name w:val="Analyticals"/>
    <w:basedOn w:val="Normal"/>
    <w:rsid w:val="003467E5"/>
    <w:pPr>
      <w:spacing w:after="0" w:line="240" w:lineRule="auto"/>
    </w:pPr>
    <w:rPr>
      <w:rFonts w:ascii="Times New Roman" w:eastAsia="Times New Roman" w:hAnsi="Times New Roman"/>
      <w:sz w:val="24"/>
    </w:rPr>
  </w:style>
  <w:style w:type="character" w:customStyle="1" w:styleId="norm">
    <w:name w:val="norm"/>
    <w:rsid w:val="003467E5"/>
  </w:style>
  <w:style w:type="character" w:customStyle="1" w:styleId="boldandunderlinecharcharcharcharcharcharcharcharcharcharcharcharcharcharcharchar0">
    <w:name w:val="boldandunderlinecharcharcharcharcharcharcharcharcharcharcharcharcharcharcharchar"/>
    <w:rsid w:val="003467E5"/>
  </w:style>
  <w:style w:type="character" w:customStyle="1" w:styleId="underlinecharcharcharcharcharcharcharcharcharcharcharcharcharchar0">
    <w:name w:val="underlinecharcharcharcharcharcharcharcharcharcharcharcharcharchar"/>
    <w:rsid w:val="003467E5"/>
  </w:style>
  <w:style w:type="character" w:customStyle="1" w:styleId="CharCharCharCharCharChar1Char">
    <w:name w:val="Char Char Char Char Char Char1 Char"/>
    <w:rsid w:val="003467E5"/>
    <w:rPr>
      <w:rFonts w:ascii="Times New Roman" w:eastAsia="Times New Roman" w:hAnsi="Times New Roman" w:cs="Times New Roman"/>
      <w:b/>
      <w:sz w:val="24"/>
      <w:szCs w:val="24"/>
    </w:rPr>
  </w:style>
  <w:style w:type="character" w:customStyle="1" w:styleId="Taggin-New">
    <w:name w:val="Taggin - New"/>
    <w:rsid w:val="003467E5"/>
    <w:rPr>
      <w:rFonts w:ascii="Arial Narrow" w:hAnsi="Arial Narrow"/>
      <w:b/>
      <w:sz w:val="22"/>
    </w:rPr>
  </w:style>
  <w:style w:type="character" w:customStyle="1" w:styleId="emphasis22">
    <w:name w:val="emphasis2"/>
    <w:rsid w:val="003467E5"/>
  </w:style>
  <w:style w:type="character" w:customStyle="1" w:styleId="citechar0">
    <w:name w:val="citechar"/>
    <w:rsid w:val="003467E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467E5"/>
    <w:rPr>
      <w:sz w:val="24"/>
      <w:szCs w:val="24"/>
      <w:lang w:val="en-US" w:eastAsia="en-US" w:bidi="ar-SA"/>
    </w:rPr>
  </w:style>
  <w:style w:type="character" w:customStyle="1" w:styleId="NewTag">
    <w:name w:val="NewTag"/>
    <w:uiPriority w:val="1"/>
    <w:qFormat/>
    <w:rsid w:val="003467E5"/>
    <w:rPr>
      <w:rFonts w:ascii="Georgia" w:hAnsi="Georgia"/>
      <w:b/>
      <w:sz w:val="24"/>
    </w:rPr>
  </w:style>
  <w:style w:type="character" w:customStyle="1" w:styleId="searchtools-record-title">
    <w:name w:val="searchtools-record-title"/>
    <w:basedOn w:val="DefaultParagraphFont"/>
    <w:rsid w:val="003467E5"/>
  </w:style>
  <w:style w:type="character" w:customStyle="1" w:styleId="HighlightedUnderline0">
    <w:name w:val="Highlighted Underline"/>
    <w:basedOn w:val="DefaultParagraphFont"/>
    <w:uiPriority w:val="1"/>
    <w:qFormat/>
    <w:rsid w:val="003467E5"/>
    <w:rPr>
      <w:rFonts w:ascii="Arial Narrow" w:hAnsi="Arial Narrow"/>
      <w:b w:val="0"/>
      <w:sz w:val="22"/>
      <w:u w:val="single"/>
      <w:bdr w:val="none" w:sz="0" w:space="0" w:color="auto"/>
      <w:shd w:val="clear" w:color="auto" w:fill="C76361"/>
    </w:rPr>
  </w:style>
  <w:style w:type="character" w:customStyle="1" w:styleId="rightside">
    <w:name w:val="rightside"/>
    <w:rsid w:val="003467E5"/>
  </w:style>
  <w:style w:type="character" w:customStyle="1" w:styleId="flourish">
    <w:name w:val="flourish"/>
    <w:rsid w:val="003467E5"/>
  </w:style>
  <w:style w:type="character" w:customStyle="1" w:styleId="style150">
    <w:name w:val="style150"/>
    <w:rsid w:val="003467E5"/>
  </w:style>
  <w:style w:type="character" w:customStyle="1" w:styleId="head">
    <w:name w:val="head"/>
    <w:rsid w:val="003467E5"/>
  </w:style>
  <w:style w:type="character" w:customStyle="1" w:styleId="first-letter">
    <w:name w:val="first-letter"/>
    <w:rsid w:val="003467E5"/>
  </w:style>
  <w:style w:type="character" w:customStyle="1" w:styleId="focusparagraph">
    <w:name w:val="focusparagraph"/>
    <w:rsid w:val="003467E5"/>
  </w:style>
  <w:style w:type="character" w:customStyle="1" w:styleId="StyleUnderlineCharChar111pt">
    <w:name w:val="Style Underline Char Char1 + 11 pt"/>
    <w:rsid w:val="003467E5"/>
    <w:rPr>
      <w:rFonts w:ascii="Times New Roman" w:hAnsi="Times New Roman"/>
      <w:sz w:val="20"/>
      <w:u w:val="single"/>
      <w:lang w:val="en-US" w:eastAsia="en-US" w:bidi="ar-SA"/>
    </w:rPr>
  </w:style>
  <w:style w:type="character" w:customStyle="1" w:styleId="CharChar31">
    <w:name w:val="Char Char31"/>
    <w:rsid w:val="003467E5"/>
    <w:rPr>
      <w:rFonts w:cs="Arial"/>
      <w:b/>
      <w:bCs/>
      <w:szCs w:val="32"/>
      <w:lang w:val="en-US" w:eastAsia="en-US" w:bidi="ar-SA"/>
    </w:rPr>
  </w:style>
  <w:style w:type="character" w:customStyle="1" w:styleId="citationgenerated">
    <w:name w:val="citation generated"/>
    <w:rsid w:val="003467E5"/>
  </w:style>
  <w:style w:type="character" w:customStyle="1" w:styleId="commentstext0">
    <w:name w:val="comments_text"/>
    <w:uiPriority w:val="99"/>
    <w:rsid w:val="003467E5"/>
    <w:rPr>
      <w:rFonts w:cs="Times New Roman"/>
    </w:rPr>
  </w:style>
  <w:style w:type="paragraph" w:customStyle="1" w:styleId="CM25">
    <w:name w:val="CM25"/>
    <w:basedOn w:val="Default"/>
    <w:next w:val="Default"/>
    <w:qFormat/>
    <w:rsid w:val="003467E5"/>
    <w:pPr>
      <w:spacing w:after="233" w:line="276" w:lineRule="auto"/>
    </w:pPr>
    <w:rPr>
      <w:rFonts w:ascii="Georgia" w:eastAsia="Calibri" w:hAnsi="Georgia"/>
      <w:color w:val="auto"/>
      <w:sz w:val="22"/>
    </w:rPr>
  </w:style>
  <w:style w:type="character" w:customStyle="1" w:styleId="FontStyle29">
    <w:name w:val="Font Style29"/>
    <w:uiPriority w:val="99"/>
    <w:rsid w:val="003467E5"/>
    <w:rPr>
      <w:rFonts w:ascii="Arial" w:hAnsi="Arial" w:cs="Arial"/>
      <w:sz w:val="14"/>
      <w:szCs w:val="14"/>
    </w:rPr>
  </w:style>
  <w:style w:type="character" w:customStyle="1" w:styleId="A8">
    <w:name w:val="A8"/>
    <w:rsid w:val="003467E5"/>
    <w:rPr>
      <w:color w:val="000000"/>
      <w:sz w:val="12"/>
      <w:szCs w:val="12"/>
    </w:rPr>
  </w:style>
  <w:style w:type="character" w:customStyle="1" w:styleId="apturelink">
    <w:name w:val="apturelink"/>
    <w:rsid w:val="003467E5"/>
  </w:style>
  <w:style w:type="character" w:customStyle="1" w:styleId="apturelinkicon">
    <w:name w:val="apturelinkicon"/>
    <w:rsid w:val="003467E5"/>
  </w:style>
  <w:style w:type="character" w:customStyle="1" w:styleId="titletxt">
    <w:name w:val="titletxt"/>
    <w:rsid w:val="003467E5"/>
  </w:style>
  <w:style w:type="character" w:customStyle="1" w:styleId="colbcopy">
    <w:name w:val="colbcopy"/>
    <w:rsid w:val="003467E5"/>
  </w:style>
  <w:style w:type="character" w:customStyle="1" w:styleId="hcard">
    <w:name w:val="hcard"/>
    <w:rsid w:val="003467E5"/>
  </w:style>
  <w:style w:type="table" w:styleId="MediumGrid2">
    <w:name w:val="Medium Grid 2"/>
    <w:basedOn w:val="TableNormal"/>
    <w:uiPriority w:val="68"/>
    <w:rsid w:val="003467E5"/>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467E5"/>
    <w:rPr>
      <w:rFonts w:ascii="Courier" w:eastAsia="Cambria" w:hAnsi="Courier" w:cs="Times New Roman"/>
      <w:sz w:val="21"/>
      <w:szCs w:val="21"/>
    </w:rPr>
  </w:style>
  <w:style w:type="paragraph" w:customStyle="1" w:styleId="hotroute2">
    <w:name w:val="hotroute"/>
    <w:basedOn w:val="Normal"/>
    <w:qFormat/>
    <w:rsid w:val="003467E5"/>
    <w:pPr>
      <w:spacing w:after="0" w:line="240" w:lineRule="auto"/>
      <w:ind w:left="288"/>
    </w:pPr>
  </w:style>
  <w:style w:type="paragraph" w:customStyle="1" w:styleId="DeleteAnalytics">
    <w:name w:val="Delete Analytics"/>
    <w:basedOn w:val="Heading4"/>
    <w:qFormat/>
    <w:rsid w:val="003467E5"/>
    <w:pPr>
      <w:spacing w:before="200" w:line="240" w:lineRule="auto"/>
    </w:pPr>
    <w:rPr>
      <w:iCs/>
      <w:color w:val="800000"/>
    </w:rPr>
  </w:style>
  <w:style w:type="paragraph" w:customStyle="1" w:styleId="ReallyFuckingSmall0">
    <w:name w:val="Really Fucking Small"/>
    <w:basedOn w:val="Normal"/>
    <w:link w:val="ReallyFuckingSmallChar0"/>
    <w:rsid w:val="003467E5"/>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3467E5"/>
    <w:rPr>
      <w:rFonts w:ascii="Times New Roman" w:eastAsia="Times New Roman" w:hAnsi="Times New Roman" w:cs="Times New Roman"/>
      <w:sz w:val="12"/>
    </w:rPr>
  </w:style>
  <w:style w:type="paragraph" w:customStyle="1" w:styleId="Boxempahsis">
    <w:name w:val="Box empahsis"/>
    <w:basedOn w:val="Normal"/>
    <w:link w:val="BoxempahsisChar"/>
    <w:qFormat/>
    <w:rsid w:val="003467E5"/>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467E5"/>
    <w:rPr>
      <w:rFonts w:ascii="Franklin Gothic Heavy" w:hAnsi="Franklin Gothic Heavy" w:cs="Calibri"/>
      <w:u w:val="single"/>
      <w:bdr w:val="single" w:sz="4" w:space="0" w:color="auto"/>
    </w:rPr>
  </w:style>
  <w:style w:type="character" w:customStyle="1" w:styleId="Qualified">
    <w:name w:val="Qualified"/>
    <w:rsid w:val="003467E5"/>
    <w:rPr>
      <w:rFonts w:asciiTheme="majorHAnsi" w:hAnsiTheme="majorHAnsi"/>
      <w:b/>
      <w:bCs/>
      <w:sz w:val="16"/>
    </w:rPr>
  </w:style>
  <w:style w:type="character" w:customStyle="1" w:styleId="Underline-Highlighted-WFU">
    <w:name w:val="Underline-Highlighted-WFU"/>
    <w:basedOn w:val="DefaultParagraphFont"/>
    <w:uiPriority w:val="1"/>
    <w:qFormat/>
    <w:rsid w:val="003467E5"/>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467E5"/>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467E5"/>
    <w:rPr>
      <w:rFonts w:ascii="Arial" w:eastAsia="Times New Roman" w:hAnsi="Arial" w:cs="Arial"/>
      <w:b/>
      <w:bCs/>
      <w:kern w:val="32"/>
      <w:sz w:val="28"/>
      <w:szCs w:val="32"/>
    </w:rPr>
  </w:style>
  <w:style w:type="character" w:customStyle="1" w:styleId="columntexthead">
    <w:name w:val="columntexthead"/>
    <w:rsid w:val="003467E5"/>
  </w:style>
  <w:style w:type="character" w:customStyle="1" w:styleId="instruction">
    <w:name w:val="instruction"/>
    <w:rsid w:val="003467E5"/>
  </w:style>
  <w:style w:type="character" w:customStyle="1" w:styleId="listpipe">
    <w:name w:val="listpipe"/>
    <w:rsid w:val="003467E5"/>
  </w:style>
  <w:style w:type="character" w:customStyle="1" w:styleId="imagelink">
    <w:name w:val="imagelink"/>
    <w:rsid w:val="003467E5"/>
  </w:style>
  <w:style w:type="character" w:customStyle="1" w:styleId="leadin">
    <w:name w:val="leadin"/>
    <w:rsid w:val="003467E5"/>
  </w:style>
  <w:style w:type="character" w:customStyle="1" w:styleId="A4">
    <w:name w:val="A4"/>
    <w:rsid w:val="003467E5"/>
    <w:rPr>
      <w:rFonts w:ascii="Baskerville" w:hAnsi="Baskerville" w:cs="Baskerville"/>
      <w:b/>
      <w:bCs/>
      <w:color w:val="000000"/>
      <w:sz w:val="22"/>
      <w:szCs w:val="22"/>
    </w:rPr>
  </w:style>
  <w:style w:type="character" w:customStyle="1" w:styleId="noticiabyline">
    <w:name w:val="noticia_byline"/>
    <w:rsid w:val="003467E5"/>
  </w:style>
  <w:style w:type="character" w:customStyle="1" w:styleId="sep">
    <w:name w:val="sep"/>
    <w:rsid w:val="003467E5"/>
  </w:style>
  <w:style w:type="character" w:customStyle="1" w:styleId="rightnowyahoo">
    <w:name w:val="right_now_yahoo"/>
    <w:rsid w:val="003467E5"/>
  </w:style>
  <w:style w:type="character" w:customStyle="1" w:styleId="submittedmeta">
    <w:name w:val="submitted meta"/>
    <w:rsid w:val="003467E5"/>
  </w:style>
  <w:style w:type="character" w:customStyle="1" w:styleId="A10">
    <w:name w:val="A10"/>
    <w:rsid w:val="003467E5"/>
    <w:rPr>
      <w:color w:val="000000"/>
      <w:sz w:val="12"/>
      <w:szCs w:val="12"/>
    </w:rPr>
  </w:style>
  <w:style w:type="paragraph" w:customStyle="1" w:styleId="Pa7">
    <w:name w:val="Pa7"/>
    <w:basedOn w:val="Default"/>
    <w:next w:val="Default"/>
    <w:qFormat/>
    <w:rsid w:val="003467E5"/>
    <w:pPr>
      <w:spacing w:before="280" w:line="221" w:lineRule="atLeast"/>
    </w:pPr>
    <w:rPr>
      <w:rFonts w:ascii="Baskerville" w:eastAsia="Times New Roman" w:hAnsi="Baskerville"/>
      <w:color w:val="auto"/>
    </w:rPr>
  </w:style>
  <w:style w:type="character" w:customStyle="1" w:styleId="AAAunderline">
    <w:name w:val="AAAunderline"/>
    <w:qFormat/>
    <w:rsid w:val="003467E5"/>
    <w:rPr>
      <w:b/>
      <w:u w:val="single"/>
    </w:rPr>
  </w:style>
  <w:style w:type="paragraph" w:customStyle="1" w:styleId="IndexHeader">
    <w:name w:val="Index Header"/>
    <w:basedOn w:val="Normal"/>
    <w:rsid w:val="003467E5"/>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3467E5"/>
    <w:rPr>
      <w:rFonts w:ascii="Times New Roman" w:eastAsia="Times New Roman" w:hAnsi="Times New Roman"/>
      <w:b/>
      <w:bCs/>
      <w:sz w:val="36"/>
    </w:rPr>
  </w:style>
  <w:style w:type="paragraph" w:customStyle="1" w:styleId="CardRead">
    <w:name w:val="Card_Read"/>
    <w:basedOn w:val="Normal"/>
    <w:rsid w:val="003467E5"/>
    <w:pPr>
      <w:spacing w:after="0" w:line="240" w:lineRule="auto"/>
    </w:pPr>
    <w:rPr>
      <w:rFonts w:ascii="Times" w:eastAsia="Times" w:hAnsi="Times"/>
      <w:szCs w:val="20"/>
    </w:rPr>
  </w:style>
  <w:style w:type="paragraph" w:customStyle="1" w:styleId="CardNU">
    <w:name w:val="CardNU"/>
    <w:basedOn w:val="Normal"/>
    <w:rsid w:val="003467E5"/>
    <w:pPr>
      <w:spacing w:after="0" w:line="240" w:lineRule="auto"/>
    </w:pPr>
    <w:rPr>
      <w:rFonts w:ascii="Times" w:eastAsia="Times" w:hAnsi="Times"/>
      <w:sz w:val="14"/>
      <w:szCs w:val="20"/>
    </w:rPr>
  </w:style>
  <w:style w:type="paragraph" w:customStyle="1" w:styleId="StyleHeading310pt">
    <w:name w:val="Style Heading 3 + 10 pt"/>
    <w:basedOn w:val="Heading3"/>
    <w:rsid w:val="003467E5"/>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3467E5"/>
    <w:rPr>
      <w:rFonts w:ascii="Times New Roman" w:eastAsia="Times New Roman" w:hAnsi="Times New Roman" w:cs="Arial"/>
      <w:b/>
      <w:bCs/>
      <w:sz w:val="26"/>
      <w:szCs w:val="26"/>
    </w:rPr>
  </w:style>
  <w:style w:type="paragraph" w:customStyle="1" w:styleId="Style30">
    <w:name w:val="Style 3"/>
    <w:basedOn w:val="Normal"/>
    <w:rsid w:val="003467E5"/>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3467E5"/>
    <w:rPr>
      <w:b/>
      <w:sz w:val="22"/>
      <w:szCs w:val="24"/>
      <w:u w:val="single"/>
      <w:lang w:val="en-US" w:eastAsia="en-US" w:bidi="ar-SA"/>
    </w:rPr>
  </w:style>
  <w:style w:type="paragraph" w:customStyle="1" w:styleId="CardText-NotUnderlined">
    <w:name w:val="Card Text - Not Underlined"/>
    <w:basedOn w:val="Normal"/>
    <w:rsid w:val="003467E5"/>
    <w:pPr>
      <w:spacing w:after="60" w:line="240" w:lineRule="auto"/>
    </w:pPr>
    <w:rPr>
      <w:rFonts w:ascii="Times New Roman" w:eastAsia="Times New Roman" w:hAnsi="Times New Roman"/>
      <w:sz w:val="18"/>
    </w:rPr>
  </w:style>
  <w:style w:type="paragraph" w:customStyle="1" w:styleId="OmniPage8">
    <w:name w:val="OmniPage #8"/>
    <w:basedOn w:val="Normal"/>
    <w:rsid w:val="003467E5"/>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3467E5"/>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3467E5"/>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3467E5"/>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3467E5"/>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3467E5"/>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3467E5"/>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3467E5"/>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3467E5"/>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3467E5"/>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3467E5"/>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3467E5"/>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3467E5"/>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3467E5"/>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3467E5"/>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3467E5"/>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3467E5"/>
    <w:pPr>
      <w:spacing w:after="0" w:line="240" w:lineRule="auto"/>
    </w:pPr>
    <w:rPr>
      <w:rFonts w:ascii="Times New Roman" w:eastAsia="Times New Roman" w:hAnsi="Times New Roman"/>
      <w:color w:val="000000"/>
      <w:szCs w:val="20"/>
    </w:rPr>
  </w:style>
  <w:style w:type="character" w:customStyle="1" w:styleId="iagsheaderlarge">
    <w:name w:val="iags_header_large"/>
    <w:rsid w:val="003467E5"/>
  </w:style>
  <w:style w:type="paragraph" w:customStyle="1" w:styleId="OmniPage9">
    <w:name w:val="OmniPage #9"/>
    <w:basedOn w:val="Normal"/>
    <w:rsid w:val="003467E5"/>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3467E5"/>
    <w:pPr>
      <w:spacing w:after="0" w:line="240" w:lineRule="auto"/>
    </w:pPr>
    <w:rPr>
      <w:rFonts w:ascii="Times New Roman" w:eastAsia="Times New Roman" w:hAnsi="Times New Roman"/>
      <w:color w:val="000000"/>
      <w:szCs w:val="20"/>
    </w:rPr>
  </w:style>
  <w:style w:type="character" w:customStyle="1" w:styleId="style12char0">
    <w:name w:val="style12char"/>
    <w:rsid w:val="003467E5"/>
  </w:style>
  <w:style w:type="character" w:customStyle="1" w:styleId="charchar2">
    <w:name w:val="charchar2"/>
    <w:rsid w:val="003467E5"/>
  </w:style>
  <w:style w:type="character" w:customStyle="1" w:styleId="style11char0">
    <w:name w:val="style11char"/>
    <w:rsid w:val="003467E5"/>
  </w:style>
  <w:style w:type="paragraph" w:customStyle="1" w:styleId="CitesandCardText">
    <w:name w:val="Cites and Card Text"/>
    <w:basedOn w:val="Normal"/>
    <w:rsid w:val="003467E5"/>
    <w:pPr>
      <w:spacing w:after="0" w:line="240" w:lineRule="auto"/>
    </w:pPr>
    <w:rPr>
      <w:rFonts w:ascii="Times New Roman" w:eastAsia="Times New Roman" w:hAnsi="Times New Roman"/>
    </w:rPr>
  </w:style>
  <w:style w:type="paragraph" w:styleId="List2">
    <w:name w:val="List 2"/>
    <w:basedOn w:val="Default"/>
    <w:next w:val="Default"/>
    <w:rsid w:val="003467E5"/>
    <w:rPr>
      <w:rFonts w:eastAsia="Times New Roman"/>
      <w:color w:val="auto"/>
    </w:rPr>
  </w:style>
  <w:style w:type="paragraph" w:customStyle="1" w:styleId="Style16">
    <w:name w:val="Style 16"/>
    <w:basedOn w:val="Normal"/>
    <w:rsid w:val="003467E5"/>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3467E5"/>
    <w:pPr>
      <w:spacing w:after="0" w:line="240" w:lineRule="auto"/>
    </w:pPr>
    <w:rPr>
      <w:rFonts w:ascii="Times New Roman" w:eastAsia="Times New Roman" w:hAnsi="Times New Roman"/>
    </w:rPr>
  </w:style>
  <w:style w:type="character" w:customStyle="1" w:styleId="smalltextChar0">
    <w:name w:val="smalltext Char"/>
    <w:link w:val="smalltext2"/>
    <w:rsid w:val="003467E5"/>
    <w:rPr>
      <w:rFonts w:ascii="Times New Roman" w:eastAsia="Times New Roman" w:hAnsi="Times New Roman" w:cs="Calibri"/>
      <w:sz w:val="16"/>
    </w:rPr>
  </w:style>
  <w:style w:type="paragraph" w:customStyle="1" w:styleId="StyleJustifiedFirstline1cmAfter6ptLinespacing1">
    <w:name w:val="Style Justified First line:  1 cm After:  6 pt Line spacing:  1...."/>
    <w:basedOn w:val="Default"/>
    <w:next w:val="Default"/>
    <w:rsid w:val="003467E5"/>
    <w:pPr>
      <w:spacing w:after="120"/>
    </w:pPr>
    <w:rPr>
      <w:rFonts w:eastAsia="Times New Roman"/>
      <w:color w:val="auto"/>
    </w:rPr>
  </w:style>
  <w:style w:type="paragraph" w:customStyle="1" w:styleId="headingChar">
    <w:name w:val="heading Char"/>
    <w:basedOn w:val="Normal"/>
    <w:rsid w:val="003467E5"/>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3467E5"/>
    <w:rPr>
      <w:b/>
      <w:sz w:val="22"/>
      <w:szCs w:val="24"/>
      <w:u w:val="single"/>
      <w:lang w:val="en-US" w:eastAsia="en-US" w:bidi="ar-SA"/>
    </w:rPr>
  </w:style>
  <w:style w:type="paragraph" w:customStyle="1" w:styleId="Bullets-squares">
    <w:name w:val="Bullets - squares"/>
    <w:basedOn w:val="Normal"/>
    <w:next w:val="Normal"/>
    <w:rsid w:val="003467E5"/>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3467E5"/>
    <w:pPr>
      <w:spacing w:after="0" w:line="240" w:lineRule="auto"/>
      <w:ind w:left="288"/>
    </w:pPr>
    <w:rPr>
      <w:rFonts w:asciiTheme="minorHAnsi" w:hAnsiTheme="minorHAnsi" w:cstheme="minorBidi"/>
      <w:sz w:val="24"/>
      <w:u w:val="single"/>
    </w:rPr>
  </w:style>
  <w:style w:type="paragraph" w:customStyle="1" w:styleId="Size8">
    <w:name w:val="Size 8"/>
    <w:link w:val="Size8Char"/>
    <w:rsid w:val="003467E5"/>
    <w:rPr>
      <w:rFonts w:ascii="Times New Roman" w:eastAsia="Times New Roman" w:hAnsi="Times New Roman" w:cs="Times New Roman"/>
      <w:sz w:val="16"/>
      <w:szCs w:val="22"/>
    </w:rPr>
  </w:style>
  <w:style w:type="character" w:customStyle="1" w:styleId="Size8Char">
    <w:name w:val="Size 8 Char"/>
    <w:link w:val="Size8"/>
    <w:rsid w:val="003467E5"/>
    <w:rPr>
      <w:rFonts w:ascii="Times New Roman" w:eastAsia="Times New Roman" w:hAnsi="Times New Roman" w:cs="Times New Roman"/>
      <w:sz w:val="16"/>
      <w:szCs w:val="22"/>
    </w:rPr>
  </w:style>
  <w:style w:type="paragraph" w:customStyle="1" w:styleId="RegularCite">
    <w:name w:val="Regular Cite"/>
    <w:qFormat/>
    <w:rsid w:val="003467E5"/>
    <w:rPr>
      <w:rFonts w:ascii="Times New Roman" w:eastAsia="Times New Roman" w:hAnsi="Times New Roman" w:cs="Times New Roman"/>
      <w:sz w:val="20"/>
      <w:szCs w:val="22"/>
    </w:rPr>
  </w:style>
  <w:style w:type="character" w:customStyle="1" w:styleId="eudoraheader">
    <w:name w:val="eudoraheader"/>
    <w:rsid w:val="003467E5"/>
  </w:style>
  <w:style w:type="character" w:customStyle="1" w:styleId="emailstyle26">
    <w:name w:val="emailstyle26"/>
    <w:rsid w:val="003467E5"/>
  </w:style>
  <w:style w:type="paragraph" w:customStyle="1" w:styleId="context">
    <w:name w:val="context"/>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3467E5"/>
  </w:style>
  <w:style w:type="character" w:customStyle="1" w:styleId="dateline">
    <w:name w:val="dateline"/>
    <w:rsid w:val="003467E5"/>
  </w:style>
  <w:style w:type="character" w:customStyle="1" w:styleId="sendtofriend">
    <w:name w:val="sendtofriend"/>
    <w:rsid w:val="003467E5"/>
  </w:style>
  <w:style w:type="character" w:customStyle="1" w:styleId="pagetype">
    <w:name w:val="pagetype"/>
    <w:rsid w:val="003467E5"/>
  </w:style>
  <w:style w:type="character" w:customStyle="1" w:styleId="byl">
    <w:name w:val="byl"/>
    <w:rsid w:val="003467E5"/>
  </w:style>
  <w:style w:type="character" w:customStyle="1" w:styleId="byd">
    <w:name w:val="byd"/>
    <w:rsid w:val="003467E5"/>
  </w:style>
  <w:style w:type="paragraph" w:customStyle="1" w:styleId="Size6">
    <w:name w:val="Size 6"/>
    <w:link w:val="Size6Char"/>
    <w:qFormat/>
    <w:rsid w:val="003467E5"/>
    <w:rPr>
      <w:rFonts w:ascii="Times New Roman" w:eastAsia="Times New Roman" w:hAnsi="Times New Roman" w:cs="Times New Roman"/>
      <w:sz w:val="16"/>
      <w:szCs w:val="22"/>
    </w:rPr>
  </w:style>
  <w:style w:type="character" w:customStyle="1" w:styleId="Size6Char">
    <w:name w:val="Size 6 Char"/>
    <w:link w:val="Size6"/>
    <w:rsid w:val="003467E5"/>
    <w:rPr>
      <w:rFonts w:ascii="Times New Roman" w:eastAsia="Times New Roman" w:hAnsi="Times New Roman" w:cs="Times New Roman"/>
      <w:sz w:val="16"/>
      <w:szCs w:val="22"/>
    </w:rPr>
  </w:style>
  <w:style w:type="character" w:customStyle="1" w:styleId="underliningchar0">
    <w:name w:val="underliningchar"/>
    <w:rsid w:val="003467E5"/>
  </w:style>
  <w:style w:type="paragraph" w:customStyle="1" w:styleId="TxBrp11">
    <w:name w:val="TxBr_p11"/>
    <w:basedOn w:val="Normal"/>
    <w:rsid w:val="003467E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3467E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3467E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3467E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3467E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3467E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3467E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3467E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3467E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3467E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3467E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3467E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3467E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3467E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3467E5"/>
    <w:rPr>
      <w:vanish w:val="0"/>
      <w:webHidden w:val="0"/>
      <w:color w:val="999999"/>
      <w:sz w:val="12"/>
      <w:szCs w:val="12"/>
      <w:specVanish/>
    </w:rPr>
  </w:style>
  <w:style w:type="paragraph" w:customStyle="1" w:styleId="CardsFont8pt">
    <w:name w:val="Cards + Font: 8 pt"/>
    <w:basedOn w:val="Normal"/>
    <w:rsid w:val="003467E5"/>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3467E5"/>
    <w:rPr>
      <w:sz w:val="16"/>
    </w:rPr>
  </w:style>
  <w:style w:type="character" w:customStyle="1" w:styleId="TagLineCharChar">
    <w:name w:val="Tag Line Char Char"/>
    <w:rsid w:val="003467E5"/>
    <w:rPr>
      <w:rFonts w:cs="Arial"/>
      <w:b/>
      <w:bCs/>
      <w:iCs/>
      <w:sz w:val="24"/>
      <w:szCs w:val="28"/>
      <w:lang w:val="en-US" w:eastAsia="en-US" w:bidi="ar-SA"/>
    </w:rPr>
  </w:style>
  <w:style w:type="paragraph" w:customStyle="1" w:styleId="published">
    <w:name w:val="published"/>
    <w:basedOn w:val="Normal"/>
    <w:rsid w:val="003467E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3467E5"/>
  </w:style>
  <w:style w:type="character" w:customStyle="1" w:styleId="articlerecommendcount">
    <w:name w:val="article_recommend_count"/>
    <w:rsid w:val="003467E5"/>
  </w:style>
  <w:style w:type="character" w:customStyle="1" w:styleId="normaltext1">
    <w:name w:val="normal_text"/>
    <w:rsid w:val="003467E5"/>
  </w:style>
  <w:style w:type="paragraph" w:customStyle="1" w:styleId="storytimestamp">
    <w:name w:val="storytimestamp"/>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3467E5"/>
  </w:style>
  <w:style w:type="character" w:customStyle="1" w:styleId="story-titleline">
    <w:name w:val="story-titleline"/>
    <w:rsid w:val="003467E5"/>
  </w:style>
  <w:style w:type="paragraph" w:styleId="ListBullet2">
    <w:name w:val="List Bullet 2"/>
    <w:basedOn w:val="Normal"/>
    <w:rsid w:val="003467E5"/>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3467E5"/>
    <w:pPr>
      <w:spacing w:after="0" w:line="240" w:lineRule="auto"/>
    </w:pPr>
    <w:rPr>
      <w:rFonts w:ascii="Times New Roman" w:eastAsia="Times New Roman" w:hAnsi="Times New Roman"/>
      <w:color w:val="000000"/>
      <w:sz w:val="10"/>
    </w:rPr>
  </w:style>
  <w:style w:type="character" w:customStyle="1" w:styleId="UnderlineCardChar1">
    <w:name w:val="Underline Card Char"/>
    <w:rsid w:val="003467E5"/>
    <w:rPr>
      <w:sz w:val="22"/>
      <w:szCs w:val="24"/>
      <w:u w:val="single"/>
      <w:lang w:val="en-US" w:eastAsia="en-US" w:bidi="ar-SA"/>
    </w:rPr>
  </w:style>
  <w:style w:type="character" w:customStyle="1" w:styleId="SourcesCharChar1">
    <w:name w:val="Sources Char Char1"/>
    <w:rsid w:val="003467E5"/>
    <w:rPr>
      <w:rFonts w:cs="Arial"/>
      <w:b/>
      <w:bCs/>
      <w:iCs/>
      <w:sz w:val="24"/>
      <w:szCs w:val="28"/>
      <w:lang w:val="en-US" w:eastAsia="en-US" w:bidi="ar-SA"/>
    </w:rPr>
  </w:style>
  <w:style w:type="character" w:customStyle="1" w:styleId="UnderlinesCharChar">
    <w:name w:val="Underlines Char Char"/>
    <w:rsid w:val="003467E5"/>
    <w:rPr>
      <w:rFonts w:cs="Arial"/>
      <w:b/>
      <w:bCs/>
      <w:sz w:val="22"/>
      <w:szCs w:val="26"/>
      <w:u w:val="single"/>
      <w:lang w:val="en-US" w:eastAsia="en-US" w:bidi="ar-SA"/>
    </w:rPr>
  </w:style>
  <w:style w:type="paragraph" w:customStyle="1" w:styleId="OmniPage3">
    <w:name w:val="OmniPage #3"/>
    <w:basedOn w:val="Normal"/>
    <w:rsid w:val="003467E5"/>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3467E5"/>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3467E5"/>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3467E5"/>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3467E5"/>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3467E5"/>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3467E5"/>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3467E5"/>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3467E5"/>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3467E5"/>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3467E5"/>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3467E5"/>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3467E5"/>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3467E5"/>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3467E5"/>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3467E5"/>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3467E5"/>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3467E5"/>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3467E5"/>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3467E5"/>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3467E5"/>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3467E5"/>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3467E5"/>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3467E5"/>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3467E5"/>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3467E5"/>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3467E5"/>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3467E5"/>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3467E5"/>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3467E5"/>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3467E5"/>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3467E5"/>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3467E5"/>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3467E5"/>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3467E5"/>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3467E5"/>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3467E5"/>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3467E5"/>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3467E5"/>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3467E5"/>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3467E5"/>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3467E5"/>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3467E5"/>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3467E5"/>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3467E5"/>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3467E5"/>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3467E5"/>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3467E5"/>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3467E5"/>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3467E5"/>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467E5"/>
    <w:rPr>
      <w:rFonts w:ascii="Times New Roman" w:eastAsia="Times New Roman" w:hAnsi="Times New Roman" w:cs="Calibri"/>
      <w:sz w:val="16"/>
      <w:szCs w:val="20"/>
    </w:rPr>
  </w:style>
  <w:style w:type="character" w:customStyle="1" w:styleId="createby">
    <w:name w:val="createby"/>
    <w:rsid w:val="003467E5"/>
  </w:style>
  <w:style w:type="character" w:customStyle="1" w:styleId="quote-right">
    <w:name w:val="quote-right"/>
    <w:rsid w:val="003467E5"/>
  </w:style>
  <w:style w:type="character" w:customStyle="1" w:styleId="smallcase">
    <w:name w:val="smallcase"/>
    <w:rsid w:val="003467E5"/>
  </w:style>
  <w:style w:type="character" w:customStyle="1" w:styleId="ft0">
    <w:name w:val="ft0"/>
    <w:rsid w:val="003467E5"/>
  </w:style>
  <w:style w:type="character" w:customStyle="1" w:styleId="ft2">
    <w:name w:val="ft2"/>
    <w:rsid w:val="003467E5"/>
  </w:style>
  <w:style w:type="character" w:customStyle="1" w:styleId="ft1">
    <w:name w:val="ft1"/>
    <w:rsid w:val="003467E5"/>
  </w:style>
  <w:style w:type="character" w:customStyle="1" w:styleId="ft3">
    <w:name w:val="ft3"/>
    <w:rsid w:val="003467E5"/>
  </w:style>
  <w:style w:type="character" w:customStyle="1" w:styleId="StyleTimesNewRoman12ptBold1">
    <w:name w:val="Style Times New Roman 12 pt Bold1"/>
    <w:rsid w:val="003467E5"/>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3467E5"/>
    <w:rPr>
      <w:rFonts w:eastAsia="MS Mincho"/>
      <w:szCs w:val="24"/>
      <w:u w:val="single"/>
      <w:lang w:val="en-US" w:eastAsia="ja-JP" w:bidi="ar-SA"/>
    </w:rPr>
  </w:style>
  <w:style w:type="character" w:customStyle="1" w:styleId="CircledChar2">
    <w:name w:val="Circled Char2"/>
    <w:rsid w:val="003467E5"/>
    <w:rPr>
      <w:rFonts w:eastAsia="MS Mincho"/>
      <w:b/>
      <w:szCs w:val="24"/>
      <w:u w:val="single"/>
      <w:lang w:val="en-US" w:eastAsia="ja-JP" w:bidi="ar-SA"/>
    </w:rPr>
  </w:style>
  <w:style w:type="character" w:customStyle="1" w:styleId="SmallTextChar2">
    <w:name w:val="Small Text Char2"/>
    <w:rsid w:val="003467E5"/>
    <w:rPr>
      <w:rFonts w:eastAsia="MS Mincho"/>
      <w:sz w:val="15"/>
      <w:szCs w:val="24"/>
      <w:lang w:val="en-US" w:eastAsia="ja-JP" w:bidi="ar-SA"/>
    </w:rPr>
  </w:style>
  <w:style w:type="character" w:customStyle="1" w:styleId="BoldandUnderlineCharCharCharCharChar1">
    <w:name w:val="Bold and Underline Char Char Char Char Char1"/>
    <w:rsid w:val="003467E5"/>
    <w:rPr>
      <w:b/>
      <w:szCs w:val="24"/>
      <w:u w:val="single"/>
      <w:lang w:val="en-US" w:eastAsia="en-US" w:bidi="ar-SA"/>
    </w:rPr>
  </w:style>
  <w:style w:type="character" w:customStyle="1" w:styleId="SmallCardChar">
    <w:name w:val="Small Card Char"/>
    <w:rsid w:val="003467E5"/>
    <w:rPr>
      <w:rFonts w:ascii="Palatino Linotype" w:eastAsia="Times New Roman" w:hAnsi="Palatino Linotype"/>
      <w:sz w:val="12"/>
      <w:szCs w:val="24"/>
    </w:rPr>
  </w:style>
  <w:style w:type="character" w:customStyle="1" w:styleId="StyleBoldUnderline10ptBold">
    <w:name w:val="Style Bold Underline + 10 pt Bold"/>
    <w:rsid w:val="003467E5"/>
    <w:rPr>
      <w:b/>
      <w:bCs/>
      <w:sz w:val="20"/>
      <w:u w:val="thick"/>
    </w:rPr>
  </w:style>
  <w:style w:type="character" w:customStyle="1" w:styleId="separator">
    <w:name w:val="separator"/>
    <w:rsid w:val="003467E5"/>
  </w:style>
  <w:style w:type="character" w:customStyle="1" w:styleId="PageHeaderChar">
    <w:name w:val="Page Header Char"/>
    <w:link w:val="PageHeader"/>
    <w:rsid w:val="003467E5"/>
    <w:rPr>
      <w:rFonts w:ascii="Calibri" w:hAnsi="Calibri" w:cs="Calibri"/>
      <w:sz w:val="16"/>
    </w:rPr>
  </w:style>
  <w:style w:type="paragraph" w:customStyle="1" w:styleId="NormalUnderline0">
    <w:name w:val="Normal + Underline"/>
    <w:basedOn w:val="Normal"/>
    <w:link w:val="NormalUnderlineChar0"/>
    <w:qFormat/>
    <w:rsid w:val="003467E5"/>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3467E5"/>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3467E5"/>
    <w:rPr>
      <w:rFonts w:ascii="Times New Roman" w:eastAsia="Times New Roman" w:hAnsi="Times New Roman" w:cs="Calibri"/>
      <w:b/>
      <w:u w:val="single"/>
    </w:rPr>
  </w:style>
  <w:style w:type="character" w:customStyle="1" w:styleId="NormalNoUnderlineChar">
    <w:name w:val="Normal + No Underline Char"/>
    <w:link w:val="NormalNoUnderline"/>
    <w:rsid w:val="003467E5"/>
    <w:rPr>
      <w:rFonts w:ascii="Times New Roman" w:eastAsia="Times New Roman" w:hAnsi="Times New Roman" w:cs="Calibri"/>
      <w:sz w:val="12"/>
    </w:rPr>
  </w:style>
  <w:style w:type="paragraph" w:customStyle="1" w:styleId="TagCite3">
    <w:name w:val="Tag Cite"/>
    <w:basedOn w:val="PageHeader"/>
    <w:link w:val="TagCiteChar3"/>
    <w:qFormat/>
    <w:rsid w:val="003467E5"/>
    <w:rPr>
      <w:rFonts w:ascii="Arial Narrow" w:eastAsia="SimSun" w:hAnsi="Arial Narrow"/>
      <w:b/>
      <w:sz w:val="24"/>
      <w:lang w:eastAsia="zh-CN"/>
    </w:rPr>
  </w:style>
  <w:style w:type="character" w:customStyle="1" w:styleId="TagCiteChar3">
    <w:name w:val="Tag Cite Char"/>
    <w:link w:val="TagCite3"/>
    <w:rsid w:val="003467E5"/>
    <w:rPr>
      <w:rFonts w:ascii="Arial Narrow" w:eastAsia="SimSun" w:hAnsi="Arial Narrow" w:cs="Calibri"/>
      <w:b/>
      <w:lang w:eastAsia="zh-CN"/>
    </w:rPr>
  </w:style>
  <w:style w:type="character" w:customStyle="1" w:styleId="smalllink">
    <w:name w:val="smalllink"/>
    <w:rsid w:val="003467E5"/>
  </w:style>
  <w:style w:type="character" w:customStyle="1" w:styleId="bighead1">
    <w:name w:val="bighead1"/>
    <w:rsid w:val="003467E5"/>
    <w:rPr>
      <w:rFonts w:ascii="Verdana" w:hAnsi="Verdana" w:hint="default"/>
      <w:b/>
      <w:bCs/>
      <w:sz w:val="27"/>
      <w:szCs w:val="27"/>
    </w:rPr>
  </w:style>
  <w:style w:type="character" w:customStyle="1" w:styleId="Underline-WFU">
    <w:name w:val="Underline-WFU"/>
    <w:uiPriority w:val="1"/>
    <w:qFormat/>
    <w:rsid w:val="003467E5"/>
    <w:rPr>
      <w:rFonts w:ascii="Cambria" w:hAnsi="Cambria"/>
      <w:sz w:val="21"/>
      <w:u w:val="single"/>
    </w:rPr>
  </w:style>
  <w:style w:type="paragraph" w:customStyle="1" w:styleId="Tiny-WFU">
    <w:name w:val="Tiny-WFU"/>
    <w:basedOn w:val="Normal"/>
    <w:qFormat/>
    <w:rsid w:val="003467E5"/>
    <w:pPr>
      <w:spacing w:after="0" w:line="240" w:lineRule="auto"/>
    </w:pPr>
    <w:rPr>
      <w:rFonts w:ascii="Cambria" w:eastAsia="Malgun Gothic" w:hAnsi="Cambria"/>
      <w:sz w:val="12"/>
      <w:lang w:eastAsia="ko-KR"/>
    </w:rPr>
  </w:style>
  <w:style w:type="character" w:customStyle="1" w:styleId="b">
    <w:name w:val="b"/>
    <w:rsid w:val="003467E5"/>
  </w:style>
  <w:style w:type="paragraph" w:customStyle="1" w:styleId="Indentation">
    <w:name w:val="Indentation"/>
    <w:basedOn w:val="Normal"/>
    <w:qFormat/>
    <w:rsid w:val="003467E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3467E5"/>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3467E5"/>
    <w:rPr>
      <w:rFonts w:ascii="Verdana" w:hAnsi="Verdana" w:hint="default"/>
      <w:color w:val="666666"/>
      <w:sz w:val="14"/>
      <w:szCs w:val="14"/>
    </w:rPr>
  </w:style>
  <w:style w:type="character" w:customStyle="1" w:styleId="org">
    <w:name w:val="org"/>
    <w:basedOn w:val="DefaultParagraphFont"/>
    <w:rsid w:val="003467E5"/>
  </w:style>
  <w:style w:type="paragraph" w:customStyle="1" w:styleId="seeall">
    <w:name w:val="seeall"/>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3467E5"/>
  </w:style>
  <w:style w:type="character" w:customStyle="1" w:styleId="livefyre-commentcount">
    <w:name w:val="livefyre-commentcount"/>
    <w:basedOn w:val="DefaultParagraphFont"/>
    <w:rsid w:val="003467E5"/>
  </w:style>
  <w:style w:type="character" w:customStyle="1" w:styleId="rednegchange">
    <w:name w:val="red_neg_change"/>
    <w:basedOn w:val="DefaultParagraphFont"/>
    <w:rsid w:val="003467E5"/>
  </w:style>
  <w:style w:type="character" w:customStyle="1" w:styleId="wsodqchgshow">
    <w:name w:val="wsodq_chgshow"/>
    <w:basedOn w:val="DefaultParagraphFont"/>
    <w:rsid w:val="003467E5"/>
  </w:style>
  <w:style w:type="character" w:customStyle="1" w:styleId="greenposchange">
    <w:name w:val="green_pos_change"/>
    <w:basedOn w:val="DefaultParagraphFont"/>
    <w:rsid w:val="003467E5"/>
  </w:style>
  <w:style w:type="paragraph" w:customStyle="1" w:styleId="image-caption">
    <w:name w:val="image-caption"/>
    <w:basedOn w:val="Normal"/>
    <w:qFormat/>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3467E5"/>
  </w:style>
  <w:style w:type="paragraph" w:customStyle="1" w:styleId="gascontcredit">
    <w:name w:val="gas_cont_credi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3467E5"/>
    <w:rPr>
      <w:b/>
      <w:szCs w:val="24"/>
      <w:u w:val="single"/>
      <w:lang w:val="en-US" w:eastAsia="en-US" w:bidi="ar-SA"/>
    </w:rPr>
  </w:style>
  <w:style w:type="paragraph" w:customStyle="1" w:styleId="endarticle">
    <w:name w:val="endarticle"/>
    <w:basedOn w:val="Normal"/>
    <w:uiPriority w:val="99"/>
    <w:qFormat/>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3467E5"/>
  </w:style>
  <w:style w:type="character" w:customStyle="1" w:styleId="honorific-prefix">
    <w:name w:val="honorific-prefix"/>
    <w:basedOn w:val="DefaultParagraphFont"/>
    <w:rsid w:val="003467E5"/>
  </w:style>
  <w:style w:type="character" w:customStyle="1" w:styleId="given-name">
    <w:name w:val="given-name"/>
    <w:basedOn w:val="DefaultParagraphFont"/>
    <w:rsid w:val="003467E5"/>
  </w:style>
  <w:style w:type="character" w:customStyle="1" w:styleId="family-name">
    <w:name w:val="family-name"/>
    <w:basedOn w:val="DefaultParagraphFont"/>
    <w:rsid w:val="003467E5"/>
  </w:style>
  <w:style w:type="character" w:customStyle="1" w:styleId="chead">
    <w:name w:val="chead"/>
    <w:basedOn w:val="DefaultParagraphFont"/>
    <w:rsid w:val="003467E5"/>
  </w:style>
  <w:style w:type="character" w:customStyle="1" w:styleId="obgcapsstart">
    <w:name w:val="obg_caps_start"/>
    <w:basedOn w:val="DefaultParagraphFont"/>
    <w:rsid w:val="003467E5"/>
  </w:style>
  <w:style w:type="character" w:customStyle="1" w:styleId="underlinedCharChar0">
    <w:name w:val="underlined Char Char"/>
    <w:basedOn w:val="DefaultParagraphFont"/>
    <w:rsid w:val="003467E5"/>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3467E5"/>
    <w:rPr>
      <w:strike/>
      <w:sz w:val="16"/>
      <w:szCs w:val="16"/>
    </w:rPr>
  </w:style>
  <w:style w:type="paragraph" w:customStyle="1" w:styleId="Pa4">
    <w:name w:val="Pa4"/>
    <w:basedOn w:val="Normal"/>
    <w:next w:val="Normal"/>
    <w:qFormat/>
    <w:rsid w:val="003467E5"/>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3467E5"/>
  </w:style>
  <w:style w:type="paragraph" w:customStyle="1" w:styleId="attribution">
    <w:name w:val="attribution"/>
    <w:basedOn w:val="Normal"/>
    <w:qFormat/>
    <w:rsid w:val="003467E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3467E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3467E5"/>
    <w:pPr>
      <w:spacing w:before="100" w:beforeAutospacing="1" w:after="100" w:afterAutospacing="1" w:line="240" w:lineRule="auto"/>
    </w:pPr>
    <w:rPr>
      <w:rFonts w:eastAsia="Times New Roman"/>
      <w:sz w:val="24"/>
    </w:rPr>
  </w:style>
  <w:style w:type="character" w:customStyle="1" w:styleId="text2">
    <w:name w:val="text2"/>
    <w:basedOn w:val="DefaultParagraphFont"/>
    <w:rsid w:val="003467E5"/>
  </w:style>
  <w:style w:type="paragraph" w:customStyle="1" w:styleId="msolistparagraph0">
    <w:name w:val="msolistparagraph"/>
    <w:basedOn w:val="Normal"/>
    <w:qFormat/>
    <w:rsid w:val="003467E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3467E5"/>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3467E5"/>
  </w:style>
  <w:style w:type="character" w:customStyle="1" w:styleId="StyleUnderlineChar2CharChar11pt">
    <w:name w:val="Style Underline Char2 Char Char + 11 pt"/>
    <w:basedOn w:val="Style11pt"/>
    <w:rsid w:val="003467E5"/>
    <w:rPr>
      <w:rFonts w:ascii="Times New Roman" w:hAnsi="Times New Roman"/>
      <w:sz w:val="20"/>
      <w:u w:val="single"/>
    </w:rPr>
  </w:style>
  <w:style w:type="character" w:customStyle="1" w:styleId="StyleStyleBoldUnderline11pt">
    <w:name w:val="Style Style Bold Underline + 11 pt"/>
    <w:basedOn w:val="DefaultParagraphFont"/>
    <w:rsid w:val="003467E5"/>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467E5"/>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3467E5"/>
    <w:rPr>
      <w:rFonts w:ascii="Arial Narrow" w:eastAsia="SimSun" w:hAnsi="Arial Narrow"/>
      <w:b/>
      <w:bCs/>
      <w:sz w:val="16"/>
      <w:u w:val="single"/>
      <w:lang w:eastAsia="zh-CN"/>
    </w:rPr>
  </w:style>
  <w:style w:type="character" w:customStyle="1" w:styleId="Styleunderline11pt">
    <w:name w:val="Style underline + 11 pt"/>
    <w:basedOn w:val="underline"/>
    <w:rsid w:val="003467E5"/>
    <w:rPr>
      <w:u w:val="single"/>
      <w:lang w:val="en-US" w:eastAsia="en-US" w:bidi="ar-SA"/>
    </w:rPr>
  </w:style>
  <w:style w:type="character" w:customStyle="1" w:styleId="Styleunderline11ptBold">
    <w:name w:val="Style underline + 11 pt Bold"/>
    <w:basedOn w:val="underline"/>
    <w:rsid w:val="003467E5"/>
    <w:rPr>
      <w:u w:val="single"/>
      <w:lang w:val="en-US" w:eastAsia="en-US" w:bidi="ar-SA"/>
    </w:rPr>
  </w:style>
  <w:style w:type="paragraph" w:customStyle="1" w:styleId="StyleStyle49pt10">
    <w:name w:val="Style Style4 + 9 pt10"/>
    <w:basedOn w:val="Style4"/>
    <w:link w:val="StyleStyle49pt10Char"/>
    <w:qFormat/>
    <w:rsid w:val="003467E5"/>
    <w:pPr>
      <w:numPr>
        <w:numId w:val="0"/>
      </w:numPr>
    </w:pPr>
    <w:rPr>
      <w:rFonts w:eastAsia="Times New Roman"/>
      <w:lang w:eastAsia="zh-CN"/>
    </w:rPr>
  </w:style>
  <w:style w:type="character" w:customStyle="1" w:styleId="StyleStyle49pt10Char">
    <w:name w:val="Style Style4 + 9 pt10 Char"/>
    <w:basedOn w:val="Style4Char"/>
    <w:link w:val="StyleStyle49pt10"/>
    <w:rsid w:val="003467E5"/>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3467E5"/>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3467E5"/>
    <w:rPr>
      <w:rFonts w:ascii="Arial Narrow" w:eastAsia="Times New Roman" w:hAnsi="Arial Narrow"/>
      <w:b/>
      <w:bCs/>
      <w:sz w:val="16"/>
      <w:u w:val="single"/>
      <w:lang w:eastAsia="zh-CN"/>
    </w:rPr>
  </w:style>
  <w:style w:type="character" w:customStyle="1" w:styleId="articlehead2">
    <w:name w:val="articlehead2"/>
    <w:basedOn w:val="DefaultParagraphFont"/>
    <w:rsid w:val="003467E5"/>
  </w:style>
  <w:style w:type="character" w:customStyle="1" w:styleId="pronset">
    <w:name w:val="pronset"/>
    <w:basedOn w:val="DefaultParagraphFont"/>
    <w:rsid w:val="003467E5"/>
  </w:style>
  <w:style w:type="character" w:customStyle="1" w:styleId="showipapr">
    <w:name w:val="show_ipapr"/>
    <w:basedOn w:val="DefaultParagraphFont"/>
    <w:rsid w:val="003467E5"/>
  </w:style>
  <w:style w:type="character" w:customStyle="1" w:styleId="prondelim">
    <w:name w:val="prondelim"/>
    <w:basedOn w:val="DefaultParagraphFont"/>
    <w:rsid w:val="003467E5"/>
  </w:style>
  <w:style w:type="character" w:customStyle="1" w:styleId="pron">
    <w:name w:val="pron"/>
    <w:basedOn w:val="DefaultParagraphFont"/>
    <w:rsid w:val="003467E5"/>
  </w:style>
  <w:style w:type="character" w:customStyle="1" w:styleId="prontoggle">
    <w:name w:val="pron_toggle"/>
    <w:basedOn w:val="DefaultParagraphFont"/>
    <w:rsid w:val="003467E5"/>
  </w:style>
  <w:style w:type="character" w:customStyle="1" w:styleId="showspellpr">
    <w:name w:val="show_spellpr"/>
    <w:basedOn w:val="DefaultParagraphFont"/>
    <w:rsid w:val="003467E5"/>
  </w:style>
  <w:style w:type="character" w:customStyle="1" w:styleId="boldface">
    <w:name w:val="boldface"/>
    <w:basedOn w:val="DefaultParagraphFont"/>
    <w:rsid w:val="003467E5"/>
  </w:style>
  <w:style w:type="character" w:customStyle="1" w:styleId="pg">
    <w:name w:val="pg"/>
    <w:basedOn w:val="DefaultParagraphFont"/>
    <w:rsid w:val="003467E5"/>
  </w:style>
  <w:style w:type="character" w:customStyle="1" w:styleId="secondary-bf">
    <w:name w:val="secondary-bf"/>
    <w:basedOn w:val="DefaultParagraphFont"/>
    <w:rsid w:val="003467E5"/>
  </w:style>
  <w:style w:type="character" w:customStyle="1" w:styleId="dnindex">
    <w:name w:val="dnindex"/>
    <w:basedOn w:val="DefaultParagraphFont"/>
    <w:rsid w:val="003467E5"/>
  </w:style>
  <w:style w:type="character" w:customStyle="1" w:styleId="ital-inline">
    <w:name w:val="ital-inline"/>
    <w:basedOn w:val="DefaultParagraphFont"/>
    <w:rsid w:val="003467E5"/>
  </w:style>
  <w:style w:type="character" w:customStyle="1" w:styleId="Styleterm111ptUnderline">
    <w:name w:val="Style term1 + 11 pt Underline"/>
    <w:basedOn w:val="term1"/>
    <w:rsid w:val="003467E5"/>
    <w:rPr>
      <w:b/>
      <w:bCs/>
      <w:sz w:val="20"/>
      <w:u w:val="single"/>
    </w:rPr>
  </w:style>
  <w:style w:type="paragraph" w:customStyle="1" w:styleId="StyleMinimizedTextArialNarrow10pt">
    <w:name w:val="Style Minimized Text + Arial Narrow 10 pt"/>
    <w:basedOn w:val="MinimizedText"/>
    <w:link w:val="StyleMinimizedTextArialNarrow10ptChar"/>
    <w:qFormat/>
    <w:rsid w:val="003467E5"/>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3467E5"/>
    <w:rPr>
      <w:rFonts w:ascii="Georgia" w:eastAsia="Times New Roman" w:hAnsi="Georgia"/>
      <w:sz w:val="20"/>
      <w:szCs w:val="22"/>
    </w:rPr>
  </w:style>
  <w:style w:type="paragraph" w:customStyle="1" w:styleId="StyleStyle49pt3">
    <w:name w:val="Style Style4 + 9 pt3"/>
    <w:basedOn w:val="Style4"/>
    <w:link w:val="StyleStyle49pt3Char"/>
    <w:qFormat/>
    <w:rsid w:val="003467E5"/>
    <w:pPr>
      <w:numPr>
        <w:numId w:val="0"/>
      </w:numPr>
    </w:pPr>
    <w:rPr>
      <w:rFonts w:eastAsia="Times New Roman"/>
      <w:lang w:eastAsia="zh-CN"/>
    </w:rPr>
  </w:style>
  <w:style w:type="character" w:customStyle="1" w:styleId="StyleStyle49pt3Char">
    <w:name w:val="Style Style4 + 9 pt3 Char"/>
    <w:basedOn w:val="Style4Char"/>
    <w:link w:val="StyleStyle49pt3"/>
    <w:rsid w:val="003467E5"/>
    <w:rPr>
      <w:rFonts w:ascii="Arial Narrow" w:eastAsia="Times New Roman" w:hAnsi="Arial Narrow"/>
      <w:sz w:val="16"/>
      <w:u w:val="single"/>
      <w:lang w:eastAsia="zh-CN"/>
    </w:rPr>
  </w:style>
  <w:style w:type="character" w:customStyle="1" w:styleId="ct-with-fmlt">
    <w:name w:val="ct-with-fmlt"/>
    <w:basedOn w:val="DefaultParagraphFont"/>
    <w:rsid w:val="003467E5"/>
  </w:style>
  <w:style w:type="character" w:customStyle="1" w:styleId="althead">
    <w:name w:val="althead"/>
    <w:basedOn w:val="DefaultParagraphFont"/>
    <w:rsid w:val="003467E5"/>
  </w:style>
  <w:style w:type="character" w:customStyle="1" w:styleId="arbd1">
    <w:name w:val="arbd1"/>
    <w:basedOn w:val="DefaultParagraphFont"/>
    <w:rsid w:val="003467E5"/>
  </w:style>
  <w:style w:type="character" w:customStyle="1" w:styleId="unx">
    <w:name w:val="unx"/>
    <w:basedOn w:val="DefaultParagraphFont"/>
    <w:rsid w:val="003467E5"/>
  </w:style>
  <w:style w:type="character" w:customStyle="1" w:styleId="lrdctph">
    <w:name w:val="lr_dct_ph"/>
    <w:basedOn w:val="DefaultParagraphFont"/>
    <w:rsid w:val="003467E5"/>
  </w:style>
  <w:style w:type="character" w:customStyle="1" w:styleId="tagciteChar4">
    <w:name w:val="tag/cite Char"/>
    <w:basedOn w:val="DefaultParagraphFont"/>
    <w:rsid w:val="003467E5"/>
    <w:rPr>
      <w:b/>
      <w:sz w:val="24"/>
      <w:lang w:val="en-US" w:eastAsia="en-US" w:bidi="ar-SA"/>
    </w:rPr>
  </w:style>
  <w:style w:type="paragraph" w:customStyle="1" w:styleId="TxBr41p1">
    <w:name w:val="TxBr_41p1"/>
    <w:basedOn w:val="Normal"/>
    <w:qFormat/>
    <w:rsid w:val="003467E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3467E5"/>
    <w:rPr>
      <w:sz w:val="18"/>
      <w:szCs w:val="24"/>
      <w:lang w:val="en-US" w:eastAsia="en-US" w:bidi="ar-SA"/>
    </w:rPr>
  </w:style>
  <w:style w:type="paragraph" w:customStyle="1" w:styleId="003Cite">
    <w:name w:val="003Cite"/>
    <w:basedOn w:val="Normal"/>
    <w:qFormat/>
    <w:rsid w:val="003467E5"/>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3467E5"/>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3467E5"/>
    <w:rPr>
      <w:rFonts w:ascii="Calibri" w:hAnsi="Calibri" w:cs="Calibri"/>
      <w:b/>
      <w:color w:val="000000"/>
      <w:sz w:val="16"/>
      <w:u w:val="single"/>
    </w:rPr>
  </w:style>
  <w:style w:type="character" w:customStyle="1" w:styleId="StyleBold1">
    <w:name w:val="Style Bold1"/>
    <w:rsid w:val="003467E5"/>
    <w:rPr>
      <w:rFonts w:ascii="Georgia" w:hAnsi="Georgia"/>
      <w:b/>
      <w:bCs/>
      <w:sz w:val="22"/>
    </w:rPr>
  </w:style>
  <w:style w:type="character" w:customStyle="1" w:styleId="BlockHeadingsChar1">
    <w:name w:val="Block Headings Char1"/>
    <w:rsid w:val="003467E5"/>
    <w:rPr>
      <w:b/>
      <w:caps/>
    </w:rPr>
  </w:style>
  <w:style w:type="character" w:customStyle="1" w:styleId="CARDChar2">
    <w:name w:val="CARD Char"/>
    <w:link w:val="CARD0"/>
    <w:rsid w:val="003467E5"/>
    <w:rPr>
      <w:rFonts w:ascii="Calibri" w:hAnsi="Calibri" w:cs="Calibri"/>
      <w:sz w:val="16"/>
    </w:rPr>
  </w:style>
  <w:style w:type="character" w:customStyle="1" w:styleId="FontStyle170">
    <w:name w:val="Font Style170"/>
    <w:uiPriority w:val="99"/>
    <w:rsid w:val="003467E5"/>
    <w:rPr>
      <w:rFonts w:ascii="Bookman Old Style" w:hAnsi="Bookman Old Style" w:cs="Bookman Old Style"/>
      <w:sz w:val="16"/>
      <w:szCs w:val="16"/>
    </w:rPr>
  </w:style>
  <w:style w:type="character" w:customStyle="1" w:styleId="label">
    <w:name w:val="label"/>
    <w:rsid w:val="003467E5"/>
  </w:style>
  <w:style w:type="character" w:customStyle="1" w:styleId="Styleunderline12pt">
    <w:name w:val="Style underline + 12 pt"/>
    <w:rsid w:val="003467E5"/>
    <w:rPr>
      <w:rFonts w:ascii="Times New Roman" w:hAnsi="Times New Roman"/>
      <w:bCs/>
      <w:sz w:val="20"/>
      <w:u w:val="single"/>
    </w:rPr>
  </w:style>
  <w:style w:type="character" w:customStyle="1" w:styleId="StyleUnderlineChar19pt">
    <w:name w:val="Style Underline Char1 + 9 pt"/>
    <w:basedOn w:val="UnderlineChar1"/>
    <w:rsid w:val="003467E5"/>
    <w:rPr>
      <w:rFonts w:ascii="Times New Roman" w:hAnsi="Times New Roman"/>
      <w:sz w:val="20"/>
      <w:szCs w:val="24"/>
      <w:u w:val="single"/>
      <w:lang w:val="en-US" w:eastAsia="en-US" w:bidi="ar-SA"/>
    </w:rPr>
  </w:style>
  <w:style w:type="character" w:customStyle="1" w:styleId="StyleUnderlineChar1Bold">
    <w:name w:val="Style Underline Char1 + Bold"/>
    <w:rsid w:val="003467E5"/>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3467E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467E5"/>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3467E5"/>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3467E5"/>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3467E5"/>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467E5"/>
    <w:rPr>
      <w:rFonts w:ascii="Times New Roman" w:hAnsi="Times New Roman"/>
      <w:sz w:val="20"/>
      <w:u w:val="single"/>
      <w:lang w:val="en-US" w:eastAsia="en-US" w:bidi="ar-SA"/>
    </w:rPr>
  </w:style>
  <w:style w:type="paragraph" w:customStyle="1" w:styleId="StyleUnderline9pt1">
    <w:name w:val="Style Underline + 9 pt1"/>
    <w:rsid w:val="003467E5"/>
    <w:rPr>
      <w:rFonts w:ascii="Times New Roman" w:eastAsia="SimSun" w:hAnsi="Times New Roman" w:cs="Times New Roman"/>
      <w:sz w:val="20"/>
      <w:szCs w:val="20"/>
      <w:u w:val="single"/>
    </w:rPr>
  </w:style>
  <w:style w:type="character" w:customStyle="1" w:styleId="Style9ptUnderline1">
    <w:name w:val="Style 9 pt Underline1"/>
    <w:rsid w:val="003467E5"/>
    <w:rPr>
      <w:sz w:val="20"/>
      <w:u w:val="single"/>
    </w:rPr>
  </w:style>
  <w:style w:type="character" w:customStyle="1" w:styleId="StyleUnderlineChar19pt2">
    <w:name w:val="Style Underline Char1 + 9 pt2"/>
    <w:basedOn w:val="UnderlineChar1"/>
    <w:rsid w:val="003467E5"/>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467E5"/>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467E5"/>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467E5"/>
    <w:rPr>
      <w:rFonts w:ascii="Times New Roman" w:hAnsi="Times New Roman"/>
      <w:b/>
      <w:bCs/>
      <w:sz w:val="20"/>
      <w:szCs w:val="24"/>
      <w:u w:val="single"/>
      <w:lang w:val="en-US" w:eastAsia="en-US" w:bidi="ar-SA"/>
    </w:rPr>
  </w:style>
  <w:style w:type="character" w:customStyle="1" w:styleId="content">
    <w:name w:val="content"/>
    <w:basedOn w:val="DefaultParagraphFont"/>
    <w:rsid w:val="003467E5"/>
  </w:style>
  <w:style w:type="character" w:customStyle="1" w:styleId="Style9ptBoldUnderline1">
    <w:name w:val="Style 9 pt Bold Underline1"/>
    <w:rsid w:val="003467E5"/>
    <w:rPr>
      <w:b/>
      <w:bCs/>
      <w:sz w:val="20"/>
      <w:u w:val="single"/>
    </w:rPr>
  </w:style>
  <w:style w:type="character" w:customStyle="1" w:styleId="tagCharCharCharChar">
    <w:name w:val="tag Char Char Char Char"/>
    <w:rsid w:val="003467E5"/>
    <w:rPr>
      <w:rFonts w:ascii="Georgia" w:eastAsia="Calibri" w:hAnsi="Georgia" w:cs="Calibri"/>
      <w:b/>
      <w:sz w:val="24"/>
    </w:rPr>
  </w:style>
  <w:style w:type="character" w:customStyle="1" w:styleId="3">
    <w:name w:val="3"/>
    <w:rsid w:val="003467E5"/>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467E5"/>
    <w:rPr>
      <w:rFonts w:cs="Arial"/>
      <w:b/>
      <w:bCs/>
      <w:iCs/>
      <w:szCs w:val="28"/>
      <w:lang w:val="en-US" w:eastAsia="en-US" w:bidi="ar-SA"/>
    </w:rPr>
  </w:style>
  <w:style w:type="paragraph" w:customStyle="1" w:styleId="EmphasisText">
    <w:name w:val="Emphasis Text"/>
    <w:basedOn w:val="UnderlinedText"/>
    <w:link w:val="EmphasisTextChar"/>
    <w:rsid w:val="003467E5"/>
    <w:rPr>
      <w:rFonts w:ascii="Times New Roman" w:eastAsia="SimSun" w:hAnsi="Times New Roman" w:cs="Times New Roman"/>
      <w:sz w:val="24"/>
      <w:u w:val="single"/>
    </w:rPr>
  </w:style>
  <w:style w:type="character" w:customStyle="1" w:styleId="EmphasisTextChar">
    <w:name w:val="Emphasis Text Char"/>
    <w:link w:val="EmphasisText"/>
    <w:rsid w:val="003467E5"/>
    <w:rPr>
      <w:rFonts w:ascii="Times New Roman" w:eastAsia="SimSun" w:hAnsi="Times New Roman" w:cs="Times New Roman"/>
      <w:b/>
      <w:u w:val="single"/>
    </w:rPr>
  </w:style>
  <w:style w:type="character" w:customStyle="1" w:styleId="featuretitle">
    <w:name w:val="feature_title"/>
    <w:basedOn w:val="DefaultParagraphFont"/>
    <w:rsid w:val="003467E5"/>
  </w:style>
  <w:style w:type="character" w:customStyle="1" w:styleId="6">
    <w:name w:val="6"/>
    <w:rsid w:val="003467E5"/>
    <w:rPr>
      <w:rFonts w:cs="Arial"/>
      <w:bCs/>
      <w:sz w:val="20"/>
      <w:u w:val="single"/>
      <w:lang w:val="en-US" w:eastAsia="en-US" w:bidi="ar-SA"/>
    </w:rPr>
  </w:style>
  <w:style w:type="character" w:customStyle="1" w:styleId="7">
    <w:name w:val="7"/>
    <w:rsid w:val="003467E5"/>
    <w:rPr>
      <w:rFonts w:cs="Arial"/>
      <w:bCs/>
      <w:sz w:val="20"/>
      <w:u w:val="single"/>
      <w:lang w:val="en-US" w:eastAsia="en-US" w:bidi="ar-SA"/>
    </w:rPr>
  </w:style>
  <w:style w:type="character" w:customStyle="1" w:styleId="StyleUnderlineChar19pt4">
    <w:name w:val="Style Underline Char1 + 9 pt4"/>
    <w:basedOn w:val="UnderlineChar1"/>
    <w:rsid w:val="003467E5"/>
    <w:rPr>
      <w:rFonts w:ascii="Times New Roman" w:hAnsi="Times New Roman"/>
      <w:sz w:val="20"/>
      <w:szCs w:val="24"/>
      <w:u w:val="single"/>
      <w:lang w:val="en-US" w:eastAsia="en-US" w:bidi="ar-SA"/>
    </w:rPr>
  </w:style>
  <w:style w:type="character" w:customStyle="1" w:styleId="StyleUnderlineChar19ptBold1">
    <w:name w:val="Style Underline Char1 + 9 pt Bold1"/>
    <w:rsid w:val="003467E5"/>
    <w:rPr>
      <w:rFonts w:ascii="Times New Roman" w:hAnsi="Times New Roman"/>
      <w:b/>
      <w:bCs/>
      <w:sz w:val="20"/>
      <w:szCs w:val="24"/>
      <w:u w:val="single"/>
      <w:lang w:val="en-US" w:eastAsia="en-US" w:bidi="ar-SA"/>
    </w:rPr>
  </w:style>
  <w:style w:type="character" w:customStyle="1" w:styleId="Style9ptUnderline3">
    <w:name w:val="Style 9 pt Underline3"/>
    <w:rsid w:val="003467E5"/>
    <w:rPr>
      <w:sz w:val="20"/>
      <w:u w:val="single"/>
    </w:rPr>
  </w:style>
  <w:style w:type="paragraph" w:customStyle="1" w:styleId="Stylecard9pt">
    <w:name w:val="Style card + 9 pt"/>
    <w:basedOn w:val="Normal"/>
    <w:link w:val="Stylecard9ptChar"/>
    <w:qFormat/>
    <w:rsid w:val="003467E5"/>
    <w:pPr>
      <w:spacing w:after="0" w:line="240" w:lineRule="auto"/>
      <w:ind w:left="288" w:right="288"/>
    </w:pPr>
    <w:rPr>
      <w:rFonts w:eastAsia="Calibri"/>
      <w:szCs w:val="20"/>
      <w:u w:val="single"/>
    </w:rPr>
  </w:style>
  <w:style w:type="character" w:customStyle="1" w:styleId="Stylecard9ptChar">
    <w:name w:val="Style card + 9 pt Char"/>
    <w:basedOn w:val="cardChar"/>
    <w:link w:val="Stylecard9pt"/>
    <w:rsid w:val="003467E5"/>
    <w:rPr>
      <w:rFonts w:ascii="Calibri" w:eastAsia="Calibri" w:hAnsi="Calibri" w:cs="Calibri"/>
      <w:sz w:val="16"/>
      <w:szCs w:val="20"/>
      <w:u w:val="single"/>
    </w:rPr>
  </w:style>
  <w:style w:type="character" w:customStyle="1" w:styleId="Styleunderline9pt0">
    <w:name w:val="Style underline + 9 pt"/>
    <w:basedOn w:val="underline"/>
    <w:rsid w:val="003467E5"/>
    <w:rPr>
      <w:u w:val="single"/>
      <w:lang w:val="en-US" w:eastAsia="en-US" w:bidi="ar-SA"/>
    </w:rPr>
  </w:style>
  <w:style w:type="character" w:customStyle="1" w:styleId="Style9ptUnderline4">
    <w:name w:val="Style 9 pt Underline4"/>
    <w:rsid w:val="003467E5"/>
    <w:rPr>
      <w:sz w:val="20"/>
      <w:u w:val="single"/>
    </w:rPr>
  </w:style>
  <w:style w:type="character" w:customStyle="1" w:styleId="55">
    <w:name w:val="55"/>
    <w:rsid w:val="003467E5"/>
    <w:rPr>
      <w:rFonts w:cs="Arial"/>
      <w:bCs/>
      <w:sz w:val="20"/>
      <w:u w:val="single"/>
      <w:lang w:val="en-US" w:eastAsia="en-US" w:bidi="ar-SA"/>
    </w:rPr>
  </w:style>
  <w:style w:type="paragraph" w:customStyle="1" w:styleId="CardBody">
    <w:name w:val="Card Body"/>
    <w:basedOn w:val="Normal"/>
    <w:link w:val="CardBodyChar"/>
    <w:qFormat/>
    <w:rsid w:val="003467E5"/>
    <w:pPr>
      <w:spacing w:after="0" w:line="240" w:lineRule="auto"/>
    </w:pPr>
    <w:rPr>
      <w:rFonts w:eastAsia="Calibri"/>
    </w:rPr>
  </w:style>
  <w:style w:type="character" w:customStyle="1" w:styleId="CardBodyChar">
    <w:name w:val="Card Body Char"/>
    <w:link w:val="CardBody"/>
    <w:rsid w:val="003467E5"/>
    <w:rPr>
      <w:rFonts w:ascii="Calibri" w:eastAsia="Calibri" w:hAnsi="Calibri" w:cs="Calibri"/>
      <w:sz w:val="16"/>
    </w:rPr>
  </w:style>
  <w:style w:type="character" w:customStyle="1" w:styleId="Styleunderline9pt10">
    <w:name w:val="Style underline + 9 pt1"/>
    <w:basedOn w:val="underline"/>
    <w:rsid w:val="003467E5"/>
    <w:rPr>
      <w:u w:val="single"/>
      <w:lang w:val="en-US" w:eastAsia="en-US" w:bidi="ar-SA"/>
    </w:rPr>
  </w:style>
  <w:style w:type="character" w:customStyle="1" w:styleId="Styleunderline9ptBold">
    <w:name w:val="Style underline + 9 pt Bold"/>
    <w:rsid w:val="003467E5"/>
    <w:rPr>
      <w:b/>
      <w:bCs/>
      <w:sz w:val="20"/>
      <w:u w:val="single"/>
    </w:rPr>
  </w:style>
  <w:style w:type="character" w:customStyle="1" w:styleId="StyleUnderliningChar9ptBold">
    <w:name w:val="Style Underlining Char + 9 pt Bold"/>
    <w:rsid w:val="003467E5"/>
    <w:rPr>
      <w:rFonts w:ascii="Times New Roman" w:hAnsi="Times New Roman"/>
      <w:b/>
      <w:bCs/>
      <w:sz w:val="20"/>
      <w:szCs w:val="24"/>
      <w:u w:val="single"/>
      <w:lang w:val="en-US" w:eastAsia="en-US" w:bidi="ar-SA"/>
    </w:rPr>
  </w:style>
  <w:style w:type="character" w:customStyle="1" w:styleId="StyleUnderliningChar9pt">
    <w:name w:val="Style Underlining Char + 9 pt"/>
    <w:rsid w:val="003467E5"/>
    <w:rPr>
      <w:rFonts w:ascii="Times New Roman" w:hAnsi="Times New Roman"/>
      <w:sz w:val="20"/>
      <w:szCs w:val="24"/>
      <w:u w:val="single"/>
      <w:lang w:val="en-US" w:eastAsia="en-US" w:bidi="ar-SA"/>
    </w:rPr>
  </w:style>
  <w:style w:type="character" w:customStyle="1" w:styleId="34">
    <w:name w:val="34"/>
    <w:rsid w:val="003467E5"/>
    <w:rPr>
      <w:rFonts w:ascii="Times New Roman" w:hAnsi="Times New Roman" w:cs="Arial"/>
      <w:bCs/>
      <w:sz w:val="20"/>
      <w:u w:val="single"/>
      <w:lang w:val="en-US" w:eastAsia="en-US" w:bidi="ar-SA"/>
    </w:rPr>
  </w:style>
  <w:style w:type="character" w:customStyle="1" w:styleId="45">
    <w:name w:val="45"/>
    <w:rsid w:val="003467E5"/>
    <w:rPr>
      <w:rFonts w:ascii="Times New Roman" w:hAnsi="Times New Roman" w:cs="Arial"/>
      <w:b/>
      <w:bCs/>
      <w:sz w:val="20"/>
      <w:u w:val="single"/>
      <w:lang w:val="en-US" w:eastAsia="en-US" w:bidi="ar-SA"/>
    </w:rPr>
  </w:style>
  <w:style w:type="character" w:customStyle="1" w:styleId="Style9ptUnderline5">
    <w:name w:val="Style 9 pt Underline5"/>
    <w:rsid w:val="003467E5"/>
    <w:rPr>
      <w:rFonts w:ascii="Times New Roman" w:hAnsi="Times New Roman"/>
      <w:sz w:val="20"/>
      <w:u w:val="single"/>
    </w:rPr>
  </w:style>
  <w:style w:type="character" w:customStyle="1" w:styleId="Style9ptBoldUnderline2">
    <w:name w:val="Style 9 pt Bold Underline2"/>
    <w:rsid w:val="003467E5"/>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467E5"/>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467E5"/>
    <w:pPr>
      <w:numPr>
        <w:numId w:val="0"/>
      </w:numPr>
    </w:pPr>
    <w:rPr>
      <w:lang w:eastAsia="zh-CN"/>
    </w:rPr>
  </w:style>
  <w:style w:type="character" w:customStyle="1" w:styleId="StyleStyle49pt1Char">
    <w:name w:val="Style Style4 + 9 pt1 Char"/>
    <w:basedOn w:val="Style4Char"/>
    <w:link w:val="StyleStyle49pt1"/>
    <w:rsid w:val="003467E5"/>
    <w:rPr>
      <w:rFonts w:ascii="Arial Narrow" w:hAnsi="Arial Narrow"/>
      <w:sz w:val="16"/>
      <w:u w:val="single"/>
      <w:lang w:eastAsia="zh-CN"/>
    </w:rPr>
  </w:style>
  <w:style w:type="paragraph" w:customStyle="1" w:styleId="StyleStyle49ptBold1">
    <w:name w:val="Style Style4 + 9 pt Bold1"/>
    <w:basedOn w:val="Style4"/>
    <w:link w:val="StyleStyle49ptBold1Char"/>
    <w:rsid w:val="003467E5"/>
    <w:pPr>
      <w:numPr>
        <w:numId w:val="0"/>
      </w:numPr>
    </w:pPr>
    <w:rPr>
      <w:b/>
      <w:bCs/>
    </w:rPr>
  </w:style>
  <w:style w:type="character" w:customStyle="1" w:styleId="StyleStyle49ptBold1Char">
    <w:name w:val="Style Style4 + 9 pt Bold1 Char"/>
    <w:link w:val="StyleStyle49ptBold1"/>
    <w:rsid w:val="003467E5"/>
    <w:rPr>
      <w:rFonts w:ascii="Arial Narrow" w:hAnsi="Arial Narrow"/>
      <w:b/>
      <w:bCs/>
      <w:sz w:val="16"/>
      <w:u w:val="single"/>
    </w:rPr>
  </w:style>
  <w:style w:type="paragraph" w:customStyle="1" w:styleId="StyleStyle49pt2">
    <w:name w:val="Style Style4 + 9 pt2"/>
    <w:basedOn w:val="Style4"/>
    <w:link w:val="StyleStyle49pt2Char"/>
    <w:rsid w:val="003467E5"/>
    <w:pPr>
      <w:numPr>
        <w:numId w:val="0"/>
      </w:numPr>
    </w:pPr>
    <w:rPr>
      <w:lang w:eastAsia="zh-CN"/>
    </w:rPr>
  </w:style>
  <w:style w:type="character" w:customStyle="1" w:styleId="StyleStyle49pt2Char">
    <w:name w:val="Style Style4 + 9 pt2 Char"/>
    <w:basedOn w:val="Style4Char"/>
    <w:link w:val="StyleStyle49pt2"/>
    <w:rsid w:val="003467E5"/>
    <w:rPr>
      <w:rFonts w:ascii="Arial Narrow" w:hAnsi="Arial Narrow"/>
      <w:sz w:val="16"/>
      <w:u w:val="single"/>
      <w:lang w:eastAsia="zh-CN"/>
    </w:rPr>
  </w:style>
  <w:style w:type="paragraph" w:customStyle="1" w:styleId="StyleStyle49ptBold2">
    <w:name w:val="Style Style4 + 9 pt Bold2"/>
    <w:basedOn w:val="Style4"/>
    <w:link w:val="StyleStyle49ptBold2Char"/>
    <w:rsid w:val="003467E5"/>
    <w:pPr>
      <w:numPr>
        <w:numId w:val="0"/>
      </w:numPr>
    </w:pPr>
    <w:rPr>
      <w:b/>
      <w:bCs/>
    </w:rPr>
  </w:style>
  <w:style w:type="character" w:customStyle="1" w:styleId="StyleStyle49ptBold2Char">
    <w:name w:val="Style Style4 + 9 pt Bold2 Char"/>
    <w:link w:val="StyleStyle49ptBold2"/>
    <w:rsid w:val="003467E5"/>
    <w:rPr>
      <w:rFonts w:ascii="Arial Narrow" w:hAnsi="Arial Narrow"/>
      <w:b/>
      <w:bCs/>
      <w:sz w:val="16"/>
      <w:u w:val="single"/>
    </w:rPr>
  </w:style>
  <w:style w:type="character" w:customStyle="1" w:styleId="23">
    <w:name w:val="23"/>
    <w:rsid w:val="003467E5"/>
    <w:rPr>
      <w:rFonts w:ascii="Times New Roman" w:hAnsi="Times New Roman" w:cs="Arial"/>
      <w:bCs/>
      <w:sz w:val="20"/>
      <w:u w:val="single"/>
      <w:lang w:val="en-US" w:eastAsia="en-US" w:bidi="ar-SA"/>
    </w:rPr>
  </w:style>
  <w:style w:type="character" w:customStyle="1" w:styleId="33">
    <w:name w:val="33"/>
    <w:rsid w:val="003467E5"/>
    <w:rPr>
      <w:rFonts w:ascii="Times New Roman" w:hAnsi="Times New Roman" w:cs="Arial"/>
      <w:b/>
      <w:bCs/>
      <w:sz w:val="20"/>
      <w:u w:val="single"/>
      <w:lang w:val="en-US" w:eastAsia="en-US" w:bidi="ar-SA"/>
    </w:rPr>
  </w:style>
  <w:style w:type="character" w:customStyle="1" w:styleId="27">
    <w:name w:val="27"/>
    <w:rsid w:val="003467E5"/>
    <w:rPr>
      <w:rFonts w:cs="Arial"/>
      <w:bCs/>
      <w:sz w:val="20"/>
      <w:u w:val="single"/>
      <w:lang w:val="en-US" w:eastAsia="en-US" w:bidi="ar-SA"/>
    </w:rPr>
  </w:style>
  <w:style w:type="character" w:customStyle="1" w:styleId="StyleArialNarrow9pt">
    <w:name w:val="Style Arial Narrow 9 pt"/>
    <w:rsid w:val="003467E5"/>
    <w:rPr>
      <w:rFonts w:ascii="Times New Roman" w:hAnsi="Times New Roman"/>
      <w:sz w:val="20"/>
    </w:rPr>
  </w:style>
  <w:style w:type="paragraph" w:customStyle="1" w:styleId="CiteBody">
    <w:name w:val="Cite Body"/>
    <w:basedOn w:val="Normal"/>
    <w:link w:val="CiteBodyChar"/>
    <w:qFormat/>
    <w:rsid w:val="003467E5"/>
    <w:pPr>
      <w:spacing w:after="0" w:line="240" w:lineRule="auto"/>
    </w:pPr>
    <w:rPr>
      <w:rFonts w:eastAsia="Calibri"/>
      <w:szCs w:val="16"/>
    </w:rPr>
  </w:style>
  <w:style w:type="paragraph" w:customStyle="1" w:styleId="CiteBold">
    <w:name w:val="Cite Bold"/>
    <w:basedOn w:val="CiteBody"/>
    <w:link w:val="CiteBoldChar"/>
    <w:qFormat/>
    <w:rsid w:val="003467E5"/>
    <w:rPr>
      <w:b/>
    </w:rPr>
  </w:style>
  <w:style w:type="character" w:customStyle="1" w:styleId="CiteBodyChar">
    <w:name w:val="Cite Body Char"/>
    <w:link w:val="CiteBody"/>
    <w:rsid w:val="003467E5"/>
    <w:rPr>
      <w:rFonts w:ascii="Calibri" w:eastAsia="Calibri" w:hAnsi="Calibri" w:cs="Calibri"/>
      <w:sz w:val="16"/>
      <w:szCs w:val="16"/>
    </w:rPr>
  </w:style>
  <w:style w:type="character" w:customStyle="1" w:styleId="CiteBoldChar">
    <w:name w:val="Cite Bold Char"/>
    <w:link w:val="CiteBold"/>
    <w:rsid w:val="003467E5"/>
    <w:rPr>
      <w:rFonts w:ascii="Calibri" w:eastAsia="Calibri" w:hAnsi="Calibri" w:cs="Calibri"/>
      <w:b/>
      <w:sz w:val="16"/>
      <w:szCs w:val="16"/>
    </w:rPr>
  </w:style>
  <w:style w:type="paragraph" w:customStyle="1" w:styleId="StyleCardBody11ptUnderline">
    <w:name w:val="Style Card Body + 11 pt Underline"/>
    <w:basedOn w:val="CardBody"/>
    <w:link w:val="StyleCardBody11ptUnderlineChar"/>
    <w:rsid w:val="003467E5"/>
    <w:rPr>
      <w:u w:val="single"/>
    </w:rPr>
  </w:style>
  <w:style w:type="character" w:customStyle="1" w:styleId="StyleCardBody11ptUnderlineChar">
    <w:name w:val="Style Card Body + 11 pt Underline Char"/>
    <w:link w:val="StyleCardBody11ptUnderline"/>
    <w:rsid w:val="003467E5"/>
    <w:rPr>
      <w:rFonts w:ascii="Calibri" w:eastAsia="Calibri" w:hAnsi="Calibri" w:cs="Calibri"/>
      <w:sz w:val="16"/>
      <w:u w:val="single"/>
    </w:rPr>
  </w:style>
  <w:style w:type="paragraph" w:customStyle="1" w:styleId="StyleStyle49pt4">
    <w:name w:val="Style Style4 + 9 pt4"/>
    <w:basedOn w:val="Style4"/>
    <w:link w:val="StyleStyle49pt4Char"/>
    <w:rsid w:val="003467E5"/>
    <w:pPr>
      <w:numPr>
        <w:numId w:val="0"/>
      </w:numPr>
    </w:pPr>
    <w:rPr>
      <w:lang w:eastAsia="zh-CN"/>
    </w:rPr>
  </w:style>
  <w:style w:type="character" w:customStyle="1" w:styleId="StyleStyle49pt4Char">
    <w:name w:val="Style Style4 + 9 pt4 Char"/>
    <w:basedOn w:val="Style4Char"/>
    <w:link w:val="StyleStyle49pt4"/>
    <w:rsid w:val="003467E5"/>
    <w:rPr>
      <w:rFonts w:ascii="Arial Narrow" w:hAnsi="Arial Narrow"/>
      <w:sz w:val="16"/>
      <w:u w:val="single"/>
      <w:lang w:eastAsia="zh-CN"/>
    </w:rPr>
  </w:style>
  <w:style w:type="paragraph" w:customStyle="1" w:styleId="StyleStyle49ptBold4">
    <w:name w:val="Style Style4 + 9 pt Bold4"/>
    <w:basedOn w:val="Style4"/>
    <w:link w:val="StyleStyle49ptBold4Char"/>
    <w:rsid w:val="003467E5"/>
    <w:pPr>
      <w:numPr>
        <w:numId w:val="0"/>
      </w:numPr>
    </w:pPr>
    <w:rPr>
      <w:b/>
      <w:bCs/>
    </w:rPr>
  </w:style>
  <w:style w:type="character" w:customStyle="1" w:styleId="StyleStyle49ptBold4Char">
    <w:name w:val="Style Style4 + 9 pt Bold4 Char"/>
    <w:link w:val="StyleStyle49ptBold4"/>
    <w:rsid w:val="003467E5"/>
    <w:rPr>
      <w:rFonts w:ascii="Arial Narrow" w:hAnsi="Arial Narrow"/>
      <w:b/>
      <w:bCs/>
      <w:sz w:val="16"/>
      <w:u w:val="single"/>
    </w:rPr>
  </w:style>
  <w:style w:type="character" w:customStyle="1" w:styleId="StyleUnderlineCharChar9pt2">
    <w:name w:val="Style Underline Char Char + 9 pt2"/>
    <w:basedOn w:val="DefaultParagraphFont"/>
    <w:rsid w:val="003467E5"/>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467E5"/>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467E5"/>
    <w:rPr>
      <w:b/>
      <w:bCs/>
      <w:sz w:val="20"/>
      <w:u w:val="single"/>
      <w:bdr w:val="single" w:sz="4" w:space="0" w:color="auto"/>
    </w:rPr>
  </w:style>
  <w:style w:type="character" w:customStyle="1" w:styleId="Style9ptUnderline7">
    <w:name w:val="Style 9 pt Underline7"/>
    <w:rsid w:val="003467E5"/>
    <w:rPr>
      <w:sz w:val="20"/>
      <w:u w:val="single"/>
    </w:rPr>
  </w:style>
  <w:style w:type="character" w:customStyle="1" w:styleId="Style9ptBoldUnderline3">
    <w:name w:val="Style 9 pt Bold Underline3"/>
    <w:rsid w:val="003467E5"/>
    <w:rPr>
      <w:b/>
      <w:bCs/>
      <w:sz w:val="20"/>
      <w:u w:val="single"/>
    </w:rPr>
  </w:style>
  <w:style w:type="character" w:customStyle="1" w:styleId="Style9ptUnderline8">
    <w:name w:val="Style 9 pt Underline8"/>
    <w:rsid w:val="003467E5"/>
    <w:rPr>
      <w:sz w:val="20"/>
      <w:u w:val="single"/>
    </w:rPr>
  </w:style>
  <w:style w:type="paragraph" w:customStyle="1" w:styleId="StyleStyle49pt5">
    <w:name w:val="Style Style4 + 9 pt5"/>
    <w:basedOn w:val="Style4"/>
    <w:link w:val="StyleStyle49pt5Char"/>
    <w:rsid w:val="003467E5"/>
    <w:pPr>
      <w:numPr>
        <w:numId w:val="0"/>
      </w:numPr>
    </w:pPr>
    <w:rPr>
      <w:lang w:eastAsia="zh-CN"/>
    </w:rPr>
  </w:style>
  <w:style w:type="character" w:customStyle="1" w:styleId="StyleStyle49pt5Char">
    <w:name w:val="Style Style4 + 9 pt5 Char"/>
    <w:basedOn w:val="Style4Char"/>
    <w:link w:val="StyleStyle49pt5"/>
    <w:rsid w:val="003467E5"/>
    <w:rPr>
      <w:rFonts w:ascii="Arial Narrow" w:hAnsi="Arial Narrow"/>
      <w:sz w:val="16"/>
      <w:u w:val="single"/>
      <w:lang w:eastAsia="zh-CN"/>
    </w:rPr>
  </w:style>
  <w:style w:type="paragraph" w:customStyle="1" w:styleId="StyleStyle49pt6">
    <w:name w:val="Style Style4 + 9 pt6"/>
    <w:basedOn w:val="Style4"/>
    <w:link w:val="StyleStyle49pt6Char"/>
    <w:qFormat/>
    <w:rsid w:val="003467E5"/>
    <w:pPr>
      <w:numPr>
        <w:numId w:val="0"/>
      </w:numPr>
    </w:pPr>
    <w:rPr>
      <w:lang w:eastAsia="zh-CN"/>
    </w:rPr>
  </w:style>
  <w:style w:type="character" w:customStyle="1" w:styleId="StyleStyle49pt6Char">
    <w:name w:val="Style Style4 + 9 pt6 Char"/>
    <w:basedOn w:val="Style4Char"/>
    <w:link w:val="StyleStyle49pt6"/>
    <w:rsid w:val="003467E5"/>
    <w:rPr>
      <w:rFonts w:ascii="Arial Narrow" w:hAnsi="Arial Narrow"/>
      <w:sz w:val="16"/>
      <w:u w:val="single"/>
      <w:lang w:eastAsia="zh-CN"/>
    </w:rPr>
  </w:style>
  <w:style w:type="character" w:customStyle="1" w:styleId="66">
    <w:name w:val="66"/>
    <w:rsid w:val="003467E5"/>
    <w:rPr>
      <w:rFonts w:cs="Arial"/>
      <w:bCs/>
      <w:sz w:val="20"/>
      <w:u w:val="single"/>
      <w:lang w:val="en-US" w:eastAsia="en-US" w:bidi="ar-SA"/>
    </w:rPr>
  </w:style>
  <w:style w:type="character" w:customStyle="1" w:styleId="Style9ptUnderline9">
    <w:name w:val="Style 9 pt Underline9"/>
    <w:rsid w:val="003467E5"/>
    <w:rPr>
      <w:sz w:val="20"/>
      <w:u w:val="single"/>
    </w:rPr>
  </w:style>
  <w:style w:type="paragraph" w:customStyle="1" w:styleId="StyleStyle49ptBold5">
    <w:name w:val="Style Style4 + 9 pt Bold5"/>
    <w:basedOn w:val="Style4"/>
    <w:link w:val="StyleStyle49ptBold5Char"/>
    <w:rsid w:val="003467E5"/>
    <w:pPr>
      <w:numPr>
        <w:numId w:val="0"/>
      </w:numPr>
    </w:pPr>
    <w:rPr>
      <w:b/>
      <w:bCs/>
    </w:rPr>
  </w:style>
  <w:style w:type="character" w:customStyle="1" w:styleId="StyleStyle49ptBold5Char">
    <w:name w:val="Style Style4 + 9 pt Bold5 Char"/>
    <w:link w:val="StyleStyle49ptBold5"/>
    <w:rsid w:val="003467E5"/>
    <w:rPr>
      <w:rFonts w:ascii="Arial Narrow" w:hAnsi="Arial Narrow"/>
      <w:b/>
      <w:bCs/>
      <w:sz w:val="16"/>
      <w:u w:val="single"/>
    </w:rPr>
  </w:style>
  <w:style w:type="character" w:customStyle="1" w:styleId="Style9ptBoldUnderline4">
    <w:name w:val="Style 9 pt Bold Underline4"/>
    <w:rsid w:val="003467E5"/>
    <w:rPr>
      <w:b/>
      <w:bCs/>
      <w:sz w:val="20"/>
      <w:u w:val="single"/>
    </w:rPr>
  </w:style>
  <w:style w:type="paragraph" w:customStyle="1" w:styleId="StyleStyle49pt7">
    <w:name w:val="Style Style4 + 9 pt7"/>
    <w:basedOn w:val="Style4"/>
    <w:link w:val="StyleStyle49pt7Char"/>
    <w:rsid w:val="003467E5"/>
    <w:pPr>
      <w:numPr>
        <w:numId w:val="0"/>
      </w:numPr>
    </w:pPr>
    <w:rPr>
      <w:lang w:eastAsia="zh-CN"/>
    </w:rPr>
  </w:style>
  <w:style w:type="character" w:customStyle="1" w:styleId="StyleStyle49pt7Char">
    <w:name w:val="Style Style4 + 9 pt7 Char"/>
    <w:basedOn w:val="Style4Char"/>
    <w:link w:val="StyleStyle49pt7"/>
    <w:rsid w:val="003467E5"/>
    <w:rPr>
      <w:rFonts w:ascii="Arial Narrow" w:hAnsi="Arial Narrow"/>
      <w:sz w:val="16"/>
      <w:u w:val="single"/>
      <w:lang w:eastAsia="zh-CN"/>
    </w:rPr>
  </w:style>
  <w:style w:type="character" w:customStyle="1" w:styleId="titleblue14">
    <w:name w:val="titleblue14"/>
    <w:basedOn w:val="DefaultParagraphFont"/>
    <w:rsid w:val="003467E5"/>
  </w:style>
  <w:style w:type="paragraph" w:customStyle="1" w:styleId="FONT7">
    <w:name w:val="FONT 7"/>
    <w:qFormat/>
    <w:rsid w:val="003467E5"/>
    <w:rPr>
      <w:rFonts w:ascii="Times New Roman" w:eastAsia="SimSun" w:hAnsi="Times New Roman" w:cs="Arial"/>
      <w:bCs/>
      <w:iCs/>
      <w:sz w:val="14"/>
      <w:szCs w:val="28"/>
    </w:rPr>
  </w:style>
  <w:style w:type="paragraph" w:customStyle="1" w:styleId="StyleStyle49pt8">
    <w:name w:val="Style Style4 + 9 pt8"/>
    <w:basedOn w:val="Style4"/>
    <w:rsid w:val="003467E5"/>
    <w:pPr>
      <w:numPr>
        <w:numId w:val="0"/>
      </w:numPr>
    </w:pPr>
  </w:style>
  <w:style w:type="paragraph" w:customStyle="1" w:styleId="StyleHeading2Underline">
    <w:name w:val="Style Heading 2 + Underline"/>
    <w:basedOn w:val="Heading2"/>
    <w:link w:val="StyleHeading2UnderlineChar"/>
    <w:rsid w:val="003467E5"/>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467E5"/>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3467E5"/>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3467E5"/>
    <w:rPr>
      <w:rFonts w:eastAsia="Calibri"/>
      <w:sz w:val="22"/>
      <w:u w:val="single"/>
    </w:rPr>
  </w:style>
  <w:style w:type="paragraph" w:customStyle="1" w:styleId="StyleCardText11ptBoldUnderline">
    <w:name w:val="Style Card Text + 11 pt Bold Underline"/>
    <w:link w:val="StyleCardText11ptBoldUnderlineChar"/>
    <w:rsid w:val="003467E5"/>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467E5"/>
    <w:rPr>
      <w:rFonts w:eastAsia="Calibri"/>
      <w:b/>
      <w:bCs/>
      <w:sz w:val="22"/>
      <w:u w:val="single"/>
    </w:rPr>
  </w:style>
  <w:style w:type="paragraph" w:customStyle="1" w:styleId="StyleStyle49ptBold6">
    <w:name w:val="Style Style4 + 9 pt Bold6"/>
    <w:basedOn w:val="Style4"/>
    <w:link w:val="StyleStyle49ptBold6Char"/>
    <w:rsid w:val="003467E5"/>
    <w:pPr>
      <w:numPr>
        <w:numId w:val="0"/>
      </w:numPr>
    </w:pPr>
    <w:rPr>
      <w:b/>
      <w:bCs/>
    </w:rPr>
  </w:style>
  <w:style w:type="character" w:customStyle="1" w:styleId="StyleStyle49ptBold6Char">
    <w:name w:val="Style Style4 + 9 pt Bold6 Char"/>
    <w:link w:val="StyleStyle49ptBold6"/>
    <w:rsid w:val="003467E5"/>
    <w:rPr>
      <w:rFonts w:ascii="Arial Narrow" w:hAnsi="Arial Narrow"/>
      <w:b/>
      <w:bCs/>
      <w:sz w:val="16"/>
      <w:u w:val="single"/>
    </w:rPr>
  </w:style>
  <w:style w:type="paragraph" w:customStyle="1" w:styleId="StyleUnderlined11pt">
    <w:name w:val="Style Underlined + 11 pt"/>
    <w:link w:val="StyleUnderlined11ptChar"/>
    <w:qFormat/>
    <w:rsid w:val="003467E5"/>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3467E5"/>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3467E5"/>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3467E5"/>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467E5"/>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3467E5"/>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3467E5"/>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3467E5"/>
    <w:rPr>
      <w:rFonts w:ascii="Times New Roman" w:eastAsia="Calibri" w:hAnsi="Times New Roman" w:cs="Times New Roman"/>
      <w:sz w:val="16"/>
      <w:szCs w:val="22"/>
    </w:rPr>
  </w:style>
  <w:style w:type="paragraph" w:customStyle="1" w:styleId="Underlinestyle1">
    <w:name w:val="Underline style"/>
    <w:basedOn w:val="Normal"/>
    <w:qFormat/>
    <w:rsid w:val="003467E5"/>
    <w:pPr>
      <w:spacing w:after="0" w:line="240" w:lineRule="auto"/>
    </w:pPr>
    <w:rPr>
      <w:rFonts w:eastAsia="Calibri"/>
      <w:u w:val="single"/>
    </w:rPr>
  </w:style>
  <w:style w:type="character" w:customStyle="1" w:styleId="Style11ptUnderline3">
    <w:name w:val="Style 11 pt Underline3"/>
    <w:rsid w:val="003467E5"/>
    <w:rPr>
      <w:sz w:val="20"/>
      <w:u w:val="single"/>
    </w:rPr>
  </w:style>
  <w:style w:type="character" w:customStyle="1" w:styleId="StyleUnderlineCharChar9pt3">
    <w:name w:val="Style Underline Char Char + 9 pt3"/>
    <w:basedOn w:val="DefaultParagraphFont"/>
    <w:rsid w:val="003467E5"/>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467E5"/>
    <w:rPr>
      <w:sz w:val="20"/>
      <w:u w:val="single"/>
    </w:rPr>
  </w:style>
  <w:style w:type="character" w:customStyle="1" w:styleId="Style9ptUnderline11">
    <w:name w:val="Style 9 pt Underline11"/>
    <w:rsid w:val="003467E5"/>
    <w:rPr>
      <w:sz w:val="20"/>
      <w:u w:val="single"/>
    </w:rPr>
  </w:style>
  <w:style w:type="character" w:customStyle="1" w:styleId="Style9ptBoldUnderline5">
    <w:name w:val="Style 9 pt Bold Underline5"/>
    <w:rsid w:val="003467E5"/>
    <w:rPr>
      <w:b/>
      <w:bCs/>
      <w:sz w:val="20"/>
      <w:u w:val="single"/>
    </w:rPr>
  </w:style>
  <w:style w:type="character" w:customStyle="1" w:styleId="UnderlineChar2CharChar">
    <w:name w:val="Underline Char2 Char Char"/>
    <w:rsid w:val="003467E5"/>
    <w:rPr>
      <w:szCs w:val="24"/>
      <w:u w:val="single"/>
      <w:lang w:val="en-US" w:eastAsia="en-US" w:bidi="ar-SA"/>
    </w:rPr>
  </w:style>
  <w:style w:type="character" w:customStyle="1" w:styleId="BoldandUnderlineChar2CharCharChar">
    <w:name w:val="Bold and Underline Char2 Char Char Char"/>
    <w:link w:val="BoldandUnderlineChar2CharChar"/>
    <w:rsid w:val="003467E5"/>
    <w:rPr>
      <w:b/>
      <w:u w:val="single"/>
    </w:rPr>
  </w:style>
  <w:style w:type="paragraph" w:customStyle="1" w:styleId="textboldChar">
    <w:name w:val="text bold Char"/>
    <w:basedOn w:val="Normal"/>
    <w:link w:val="textboldCharChar"/>
    <w:rsid w:val="003467E5"/>
    <w:pPr>
      <w:spacing w:after="0" w:line="240" w:lineRule="auto"/>
      <w:ind w:left="720"/>
    </w:pPr>
    <w:rPr>
      <w:rFonts w:eastAsia="Calibri"/>
      <w:b/>
      <w:sz w:val="24"/>
      <w:u w:val="thick"/>
    </w:rPr>
  </w:style>
  <w:style w:type="character" w:customStyle="1" w:styleId="textboldCharChar">
    <w:name w:val="text bold Char Char"/>
    <w:link w:val="textboldChar"/>
    <w:rsid w:val="003467E5"/>
    <w:rPr>
      <w:rFonts w:ascii="Calibri" w:eastAsia="Calibri" w:hAnsi="Calibri" w:cs="Calibri"/>
      <w:b/>
      <w:u w:val="thick"/>
    </w:rPr>
  </w:style>
  <w:style w:type="character" w:customStyle="1" w:styleId="snapnoshots">
    <w:name w:val="snap_noshots"/>
    <w:basedOn w:val="DefaultParagraphFont"/>
    <w:rsid w:val="003467E5"/>
  </w:style>
  <w:style w:type="character" w:customStyle="1" w:styleId="cnbcsbhdcomp">
    <w:name w:val="cnbc_sbhd_comp"/>
    <w:rsid w:val="003467E5"/>
  </w:style>
  <w:style w:type="character" w:customStyle="1" w:styleId="blox-headline">
    <w:name w:val="blox-headline"/>
    <w:rsid w:val="003467E5"/>
  </w:style>
  <w:style w:type="character" w:customStyle="1" w:styleId="Heading2CharCharCharCharCharChar1CharChar">
    <w:name w:val="Heading 2 Char Char Char Char Char Char1 Char Char"/>
    <w:basedOn w:val="DefaultParagraphFont"/>
    <w:uiPriority w:val="99"/>
    <w:rsid w:val="003467E5"/>
    <w:rPr>
      <w:rFonts w:cs="Arial"/>
      <w:b/>
      <w:bCs/>
      <w:iCs/>
      <w:sz w:val="28"/>
      <w:lang w:val="en-US" w:eastAsia="en-US"/>
    </w:rPr>
  </w:style>
  <w:style w:type="character" w:customStyle="1" w:styleId="postsubtitle">
    <w:name w:val="post_subtitle"/>
    <w:basedOn w:val="DefaultParagraphFont"/>
    <w:rsid w:val="003467E5"/>
  </w:style>
  <w:style w:type="character" w:customStyle="1" w:styleId="NoterefInText">
    <w:name w:val="_NoterefInText"/>
    <w:uiPriority w:val="99"/>
    <w:rsid w:val="003467E5"/>
    <w:rPr>
      <w:rFonts w:cs="New Baskerville"/>
      <w:color w:val="000000"/>
    </w:rPr>
  </w:style>
  <w:style w:type="character" w:customStyle="1" w:styleId="postauthor">
    <w:name w:val="postauthor"/>
    <w:basedOn w:val="DefaultParagraphFont"/>
    <w:rsid w:val="003467E5"/>
  </w:style>
  <w:style w:type="paragraph" w:customStyle="1" w:styleId="notes-source-hasnotes">
    <w:name w:val="notes-source-hasnotes"/>
    <w:basedOn w:val="Normal"/>
    <w:qFormat/>
    <w:rsid w:val="003467E5"/>
    <w:pPr>
      <w:spacing w:before="100" w:beforeAutospacing="1" w:after="100" w:afterAutospacing="1" w:line="240" w:lineRule="auto"/>
    </w:pPr>
    <w:rPr>
      <w:rFonts w:ascii="Times" w:hAnsi="Times"/>
      <w:szCs w:val="20"/>
    </w:rPr>
  </w:style>
  <w:style w:type="character" w:customStyle="1" w:styleId="span">
    <w:name w:val="span"/>
    <w:basedOn w:val="DefaultParagraphFont"/>
    <w:rsid w:val="003467E5"/>
  </w:style>
  <w:style w:type="character" w:customStyle="1" w:styleId="thirdparty-logo">
    <w:name w:val="thirdparty-logo"/>
    <w:basedOn w:val="DefaultParagraphFont"/>
    <w:rsid w:val="003467E5"/>
  </w:style>
  <w:style w:type="paragraph" w:customStyle="1" w:styleId="articlemeta">
    <w:name w:val="articlemeta"/>
    <w:basedOn w:val="Normal"/>
    <w:qFormat/>
    <w:rsid w:val="003467E5"/>
    <w:pPr>
      <w:spacing w:before="100" w:beforeAutospacing="1" w:after="100" w:afterAutospacing="1" w:line="240" w:lineRule="auto"/>
    </w:pPr>
    <w:rPr>
      <w:rFonts w:ascii="Times" w:hAnsi="Times"/>
      <w:szCs w:val="20"/>
    </w:rPr>
  </w:style>
  <w:style w:type="character" w:customStyle="1" w:styleId="vcard">
    <w:name w:val="vcard"/>
    <w:basedOn w:val="DefaultParagraphFont"/>
    <w:rsid w:val="003467E5"/>
  </w:style>
  <w:style w:type="character" w:customStyle="1" w:styleId="print-footnote">
    <w:name w:val="print-footnote"/>
    <w:basedOn w:val="DefaultParagraphFont"/>
    <w:rsid w:val="003467E5"/>
  </w:style>
  <w:style w:type="character" w:customStyle="1" w:styleId="datestring">
    <w:name w:val="datestring"/>
    <w:basedOn w:val="DefaultParagraphFont"/>
    <w:rsid w:val="003467E5"/>
  </w:style>
  <w:style w:type="paragraph" w:customStyle="1" w:styleId="left">
    <w:name w:val="left"/>
    <w:basedOn w:val="Normal"/>
    <w:qFormat/>
    <w:rsid w:val="003467E5"/>
    <w:pPr>
      <w:spacing w:before="100" w:beforeAutospacing="1" w:after="100" w:afterAutospacing="1" w:line="240" w:lineRule="auto"/>
    </w:pPr>
    <w:rPr>
      <w:rFonts w:ascii="Times" w:hAnsi="Times"/>
      <w:szCs w:val="20"/>
    </w:rPr>
  </w:style>
  <w:style w:type="paragraph" w:customStyle="1" w:styleId="right">
    <w:name w:val="right"/>
    <w:basedOn w:val="Normal"/>
    <w:qFormat/>
    <w:rsid w:val="003467E5"/>
    <w:pPr>
      <w:spacing w:before="100" w:beforeAutospacing="1" w:after="100" w:afterAutospacing="1" w:line="240" w:lineRule="auto"/>
    </w:pPr>
    <w:rPr>
      <w:rFonts w:ascii="Times" w:hAnsi="Times"/>
      <w:szCs w:val="20"/>
    </w:rPr>
  </w:style>
  <w:style w:type="character" w:customStyle="1" w:styleId="gptad">
    <w:name w:val="gptad"/>
    <w:basedOn w:val="DefaultParagraphFont"/>
    <w:rsid w:val="003467E5"/>
  </w:style>
  <w:style w:type="paragraph" w:customStyle="1" w:styleId="creditpostedmodified">
    <w:name w:val="credit_posted_modified"/>
    <w:basedOn w:val="Normal"/>
    <w:qFormat/>
    <w:rsid w:val="003467E5"/>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3467E5"/>
  </w:style>
  <w:style w:type="character" w:customStyle="1" w:styleId="grd">
    <w:name w:val="grd"/>
    <w:basedOn w:val="DefaultParagraphFont"/>
    <w:rsid w:val="003467E5"/>
  </w:style>
  <w:style w:type="paragraph" w:customStyle="1" w:styleId="hs-text-container">
    <w:name w:val="hs-text-container"/>
    <w:basedOn w:val="Normal"/>
    <w:qFormat/>
    <w:rsid w:val="003467E5"/>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3467E5"/>
  </w:style>
  <w:style w:type="character" w:customStyle="1" w:styleId="article-author-name">
    <w:name w:val="article-author-name"/>
    <w:basedOn w:val="DefaultParagraphFont"/>
    <w:rsid w:val="003467E5"/>
  </w:style>
  <w:style w:type="character" w:customStyle="1" w:styleId="bioexcerpt">
    <w:name w:val="bio_excerpt"/>
    <w:basedOn w:val="DefaultParagraphFont"/>
    <w:rsid w:val="003467E5"/>
  </w:style>
  <w:style w:type="character" w:customStyle="1" w:styleId="commentcount">
    <w:name w:val="comment_count"/>
    <w:basedOn w:val="DefaultParagraphFont"/>
    <w:rsid w:val="003467E5"/>
  </w:style>
  <w:style w:type="character" w:customStyle="1" w:styleId="searchtermshighlighted">
    <w:name w:val="searchtermshighlighted"/>
    <w:basedOn w:val="DefaultParagraphFont"/>
    <w:rsid w:val="003467E5"/>
  </w:style>
  <w:style w:type="character" w:customStyle="1" w:styleId="contributornametrigger">
    <w:name w:val="contributornametrigger"/>
    <w:basedOn w:val="DefaultParagraphFont"/>
    <w:rsid w:val="003467E5"/>
  </w:style>
  <w:style w:type="character" w:customStyle="1" w:styleId="bylinepipe">
    <w:name w:val="bylinepipe"/>
    <w:basedOn w:val="DefaultParagraphFont"/>
    <w:rsid w:val="003467E5"/>
  </w:style>
  <w:style w:type="character" w:customStyle="1" w:styleId="lucenesearchresulturlb">
    <w:name w:val="lucene_search_result_url_b"/>
    <w:basedOn w:val="DefaultParagraphFont"/>
    <w:rsid w:val="003467E5"/>
  </w:style>
  <w:style w:type="character" w:customStyle="1" w:styleId="faculty-title">
    <w:name w:val="faculty-title"/>
    <w:basedOn w:val="DefaultParagraphFont"/>
    <w:rsid w:val="003467E5"/>
  </w:style>
  <w:style w:type="character" w:customStyle="1" w:styleId="issue">
    <w:name w:val="issue"/>
    <w:basedOn w:val="DefaultParagraphFont"/>
    <w:rsid w:val="003467E5"/>
  </w:style>
  <w:style w:type="character" w:customStyle="1" w:styleId="pages">
    <w:name w:val="pages"/>
    <w:basedOn w:val="DefaultParagraphFont"/>
    <w:rsid w:val="003467E5"/>
  </w:style>
  <w:style w:type="character" w:customStyle="1" w:styleId="person">
    <w:name w:val="person"/>
    <w:basedOn w:val="DefaultParagraphFont"/>
    <w:rsid w:val="003467E5"/>
  </w:style>
  <w:style w:type="character" w:customStyle="1" w:styleId="corresponding">
    <w:name w:val="corresponding"/>
    <w:basedOn w:val="DefaultParagraphFont"/>
    <w:rsid w:val="003467E5"/>
  </w:style>
  <w:style w:type="paragraph" w:customStyle="1" w:styleId="entry-meta">
    <w:name w:val="entry-meta"/>
    <w:basedOn w:val="Normal"/>
    <w:qFormat/>
    <w:rsid w:val="003467E5"/>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3467E5"/>
  </w:style>
  <w:style w:type="character" w:customStyle="1" w:styleId="post-category">
    <w:name w:val="post-category"/>
    <w:basedOn w:val="DefaultParagraphFont"/>
    <w:rsid w:val="003467E5"/>
  </w:style>
  <w:style w:type="paragraph" w:customStyle="1" w:styleId="articledetails">
    <w:name w:val="articledetails"/>
    <w:basedOn w:val="Normal"/>
    <w:qFormat/>
    <w:rsid w:val="003467E5"/>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3467E5"/>
  </w:style>
  <w:style w:type="paragraph" w:customStyle="1" w:styleId="aff">
    <w:name w:val="aff"/>
    <w:basedOn w:val="Normal"/>
    <w:qFormat/>
    <w:rsid w:val="003467E5"/>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3467E5"/>
  </w:style>
  <w:style w:type="character" w:customStyle="1" w:styleId="entry-author-name">
    <w:name w:val="entry-author-name"/>
    <w:basedOn w:val="DefaultParagraphFont"/>
    <w:rsid w:val="003467E5"/>
  </w:style>
  <w:style w:type="character" w:customStyle="1" w:styleId="contrib-degrees">
    <w:name w:val="contrib-degrees"/>
    <w:basedOn w:val="DefaultParagraphFont"/>
    <w:rsid w:val="003467E5"/>
  </w:style>
  <w:style w:type="character" w:customStyle="1" w:styleId="contrib-on-behalf-of">
    <w:name w:val="contrib-on-behalf-of"/>
    <w:basedOn w:val="DefaultParagraphFont"/>
    <w:rsid w:val="003467E5"/>
  </w:style>
  <w:style w:type="character" w:customStyle="1" w:styleId="pubtime">
    <w:name w:val="pubtime"/>
    <w:basedOn w:val="DefaultParagraphFont"/>
    <w:rsid w:val="003467E5"/>
  </w:style>
  <w:style w:type="character" w:customStyle="1" w:styleId="fbcommentscount">
    <w:name w:val="fb_comments_count"/>
    <w:basedOn w:val="DefaultParagraphFont"/>
    <w:rsid w:val="003467E5"/>
  </w:style>
  <w:style w:type="character" w:customStyle="1" w:styleId="stsharethiscustom">
    <w:name w:val="st_sharethis_custom"/>
    <w:basedOn w:val="DefaultParagraphFont"/>
    <w:rsid w:val="003467E5"/>
  </w:style>
  <w:style w:type="paragraph" w:customStyle="1" w:styleId="permalinkable">
    <w:name w:val="permalinkable"/>
    <w:basedOn w:val="Normal"/>
    <w:qFormat/>
    <w:rsid w:val="003467E5"/>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3467E5"/>
  </w:style>
  <w:style w:type="character" w:customStyle="1" w:styleId="articleauthor0">
    <w:name w:val="article_author"/>
    <w:basedOn w:val="DefaultParagraphFont"/>
    <w:rsid w:val="003467E5"/>
  </w:style>
  <w:style w:type="character" w:customStyle="1" w:styleId="articleissue">
    <w:name w:val="article_issue"/>
    <w:basedOn w:val="DefaultParagraphFont"/>
    <w:rsid w:val="003467E5"/>
  </w:style>
  <w:style w:type="character" w:customStyle="1" w:styleId="a-size-large">
    <w:name w:val="a-size-large"/>
    <w:basedOn w:val="DefaultParagraphFont"/>
    <w:rsid w:val="003467E5"/>
  </w:style>
  <w:style w:type="character" w:customStyle="1" w:styleId="a-size-medium">
    <w:name w:val="a-size-medium"/>
    <w:basedOn w:val="DefaultParagraphFont"/>
    <w:rsid w:val="003467E5"/>
  </w:style>
  <w:style w:type="character" w:customStyle="1" w:styleId="contribution">
    <w:name w:val="contribution"/>
    <w:basedOn w:val="DefaultParagraphFont"/>
    <w:rsid w:val="003467E5"/>
  </w:style>
  <w:style w:type="character" w:customStyle="1" w:styleId="a-color-secondary">
    <w:name w:val="a-color-secondary"/>
    <w:basedOn w:val="DefaultParagraphFont"/>
    <w:rsid w:val="003467E5"/>
  </w:style>
  <w:style w:type="paragraph" w:customStyle="1" w:styleId="sbyline">
    <w:name w:val="sbyline"/>
    <w:basedOn w:val="Normal"/>
    <w:qFormat/>
    <w:rsid w:val="003467E5"/>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3467E5"/>
  </w:style>
  <w:style w:type="character" w:customStyle="1" w:styleId="ui-staffline">
    <w:name w:val="ui-staffline"/>
    <w:basedOn w:val="DefaultParagraphFont"/>
    <w:rsid w:val="003467E5"/>
  </w:style>
  <w:style w:type="paragraph" w:customStyle="1" w:styleId="promotion-tag-p">
    <w:name w:val="promotion-tag-p"/>
    <w:basedOn w:val="Normal"/>
    <w:qFormat/>
    <w:rsid w:val="003467E5"/>
    <w:pPr>
      <w:spacing w:before="100" w:beforeAutospacing="1" w:after="100" w:afterAutospacing="1" w:line="240" w:lineRule="auto"/>
    </w:pPr>
    <w:rPr>
      <w:rFonts w:ascii="Times" w:hAnsi="Times"/>
      <w:szCs w:val="20"/>
    </w:rPr>
  </w:style>
  <w:style w:type="character" w:customStyle="1" w:styleId="value">
    <w:name w:val="value"/>
    <w:basedOn w:val="DefaultParagraphFont"/>
    <w:rsid w:val="003467E5"/>
  </w:style>
  <w:style w:type="character" w:customStyle="1" w:styleId="specialissuelabel">
    <w:name w:val="specialissuelabel"/>
    <w:basedOn w:val="DefaultParagraphFont"/>
    <w:rsid w:val="003467E5"/>
  </w:style>
  <w:style w:type="character" w:customStyle="1" w:styleId="wp-smiley">
    <w:name w:val="wp-smiley"/>
    <w:basedOn w:val="DefaultParagraphFont"/>
    <w:rsid w:val="003467E5"/>
  </w:style>
  <w:style w:type="character" w:customStyle="1" w:styleId="artjournal">
    <w:name w:val="art_journal"/>
    <w:basedOn w:val="DefaultParagraphFont"/>
    <w:rsid w:val="003467E5"/>
  </w:style>
  <w:style w:type="character" w:customStyle="1" w:styleId="artdatevolumeissuepart">
    <w:name w:val="art_datevolumeissuepart"/>
    <w:basedOn w:val="DefaultParagraphFont"/>
    <w:rsid w:val="003467E5"/>
  </w:style>
  <w:style w:type="character" w:customStyle="1" w:styleId="artpages">
    <w:name w:val="art_pages"/>
    <w:basedOn w:val="DefaultParagraphFont"/>
    <w:rsid w:val="003467E5"/>
  </w:style>
  <w:style w:type="paragraph" w:customStyle="1" w:styleId="lede">
    <w:name w:val="lede"/>
    <w:basedOn w:val="Normal"/>
    <w:qFormat/>
    <w:rsid w:val="003467E5"/>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3467E5"/>
  </w:style>
  <w:style w:type="character" w:customStyle="1" w:styleId="degree">
    <w:name w:val="degree"/>
    <w:basedOn w:val="DefaultParagraphFont"/>
    <w:rsid w:val="003467E5"/>
  </w:style>
  <w:style w:type="character" w:customStyle="1" w:styleId="major">
    <w:name w:val="major"/>
    <w:basedOn w:val="DefaultParagraphFont"/>
    <w:rsid w:val="003467E5"/>
  </w:style>
  <w:style w:type="character" w:customStyle="1" w:styleId="views">
    <w:name w:val="views"/>
    <w:basedOn w:val="DefaultParagraphFont"/>
    <w:rsid w:val="003467E5"/>
  </w:style>
  <w:style w:type="character" w:customStyle="1" w:styleId="stmainservices">
    <w:name w:val="stmainservices"/>
    <w:basedOn w:val="DefaultParagraphFont"/>
    <w:rsid w:val="003467E5"/>
  </w:style>
  <w:style w:type="character" w:customStyle="1" w:styleId="stbubblehcount">
    <w:name w:val="stbubble_hcount"/>
    <w:basedOn w:val="DefaultParagraphFont"/>
    <w:rsid w:val="003467E5"/>
  </w:style>
  <w:style w:type="paragraph" w:customStyle="1" w:styleId="Document">
    <w:name w:val="_Document"/>
    <w:basedOn w:val="Default"/>
    <w:next w:val="Default"/>
    <w:uiPriority w:val="99"/>
    <w:qFormat/>
    <w:rsid w:val="003467E5"/>
    <w:rPr>
      <w:rFonts w:ascii="New Baskerville" w:eastAsiaTheme="minorEastAsia" w:hAnsi="New Baskerville"/>
      <w:color w:val="auto"/>
    </w:rPr>
  </w:style>
  <w:style w:type="paragraph" w:customStyle="1" w:styleId="SubHead1">
    <w:name w:val="_SubHead1"/>
    <w:basedOn w:val="Default"/>
    <w:next w:val="Default"/>
    <w:uiPriority w:val="99"/>
    <w:qFormat/>
    <w:rsid w:val="003467E5"/>
    <w:rPr>
      <w:rFonts w:ascii="New Baskerville" w:eastAsiaTheme="minorEastAsia" w:hAnsi="New Baskerville"/>
      <w:color w:val="auto"/>
    </w:rPr>
  </w:style>
  <w:style w:type="paragraph" w:customStyle="1" w:styleId="SubHead2">
    <w:name w:val="_SubHead2"/>
    <w:basedOn w:val="Default"/>
    <w:next w:val="Default"/>
    <w:uiPriority w:val="99"/>
    <w:qFormat/>
    <w:rsid w:val="003467E5"/>
    <w:rPr>
      <w:rFonts w:ascii="New Baskerville" w:eastAsiaTheme="minorEastAsia" w:hAnsi="New Baskerville"/>
      <w:color w:val="auto"/>
    </w:rPr>
  </w:style>
  <w:style w:type="paragraph" w:customStyle="1" w:styleId="collapsed-hide">
    <w:name w:val="collapsed-hide"/>
    <w:basedOn w:val="Normal"/>
    <w:qFormat/>
    <w:rsid w:val="003467E5"/>
    <w:pPr>
      <w:spacing w:before="100" w:beforeAutospacing="1" w:after="100" w:afterAutospacing="1" w:line="240" w:lineRule="auto"/>
    </w:pPr>
    <w:rPr>
      <w:rFonts w:ascii="Times" w:hAnsi="Times"/>
      <w:szCs w:val="20"/>
    </w:rPr>
  </w:style>
  <w:style w:type="paragraph" w:customStyle="1" w:styleId="odd">
    <w:name w:val="odd"/>
    <w:basedOn w:val="Normal"/>
    <w:qFormat/>
    <w:rsid w:val="003467E5"/>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3467E5"/>
  </w:style>
  <w:style w:type="character" w:customStyle="1" w:styleId="tolocaltime">
    <w:name w:val="tolocaltime"/>
    <w:basedOn w:val="DefaultParagraphFont"/>
    <w:rsid w:val="003467E5"/>
  </w:style>
  <w:style w:type="character" w:customStyle="1" w:styleId="pb-byline">
    <w:name w:val="pb-byline"/>
    <w:basedOn w:val="DefaultParagraphFont"/>
    <w:rsid w:val="003467E5"/>
  </w:style>
  <w:style w:type="character" w:customStyle="1" w:styleId="pb-timestamp">
    <w:name w:val="pb-timestamp"/>
    <w:basedOn w:val="DefaultParagraphFont"/>
    <w:rsid w:val="003467E5"/>
  </w:style>
  <w:style w:type="character" w:customStyle="1" w:styleId="posted-on">
    <w:name w:val="posted-on"/>
    <w:basedOn w:val="DefaultParagraphFont"/>
    <w:rsid w:val="003467E5"/>
  </w:style>
  <w:style w:type="character" w:customStyle="1" w:styleId="even">
    <w:name w:val="even"/>
    <w:basedOn w:val="DefaultParagraphFont"/>
    <w:rsid w:val="003467E5"/>
  </w:style>
  <w:style w:type="character" w:customStyle="1" w:styleId="foreground">
    <w:name w:val="foreground"/>
    <w:basedOn w:val="DefaultParagraphFont"/>
    <w:rsid w:val="003467E5"/>
  </w:style>
  <w:style w:type="paragraph" w:customStyle="1" w:styleId="volissue">
    <w:name w:val="volissue"/>
    <w:basedOn w:val="Normal"/>
    <w:qFormat/>
    <w:rsid w:val="003467E5"/>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3467E5"/>
  </w:style>
  <w:style w:type="character" w:customStyle="1" w:styleId="articledate">
    <w:name w:val="articledate"/>
    <w:basedOn w:val="DefaultParagraphFont"/>
    <w:rsid w:val="003467E5"/>
  </w:style>
  <w:style w:type="character" w:customStyle="1" w:styleId="post-byline">
    <w:name w:val="post-byline"/>
    <w:basedOn w:val="DefaultParagraphFont"/>
    <w:rsid w:val="003467E5"/>
  </w:style>
  <w:style w:type="character" w:customStyle="1" w:styleId="upper">
    <w:name w:val="upper"/>
    <w:basedOn w:val="DefaultParagraphFont"/>
    <w:rsid w:val="003467E5"/>
  </w:style>
  <w:style w:type="character" w:customStyle="1" w:styleId="metadate">
    <w:name w:val="meta_date"/>
    <w:basedOn w:val="DefaultParagraphFont"/>
    <w:rsid w:val="003467E5"/>
  </w:style>
  <w:style w:type="character" w:customStyle="1" w:styleId="fa">
    <w:name w:val="fa"/>
    <w:basedOn w:val="DefaultParagraphFont"/>
    <w:rsid w:val="003467E5"/>
  </w:style>
  <w:style w:type="character" w:customStyle="1" w:styleId="longname">
    <w:name w:val="longname"/>
    <w:basedOn w:val="DefaultParagraphFont"/>
    <w:rsid w:val="003467E5"/>
  </w:style>
  <w:style w:type="character" w:customStyle="1" w:styleId="echocontainer">
    <w:name w:val="echo_container"/>
    <w:basedOn w:val="DefaultParagraphFont"/>
    <w:rsid w:val="003467E5"/>
  </w:style>
  <w:style w:type="character" w:customStyle="1" w:styleId="comment-display">
    <w:name w:val="comment-display"/>
    <w:basedOn w:val="DefaultParagraphFont"/>
    <w:rsid w:val="003467E5"/>
  </w:style>
  <w:style w:type="paragraph" w:customStyle="1" w:styleId="comment-count-label">
    <w:name w:val="comment-count-label"/>
    <w:basedOn w:val="Normal"/>
    <w:rsid w:val="003467E5"/>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3467E5"/>
  </w:style>
  <w:style w:type="character" w:customStyle="1" w:styleId="discussion-policy">
    <w:name w:val="discussion-policy"/>
    <w:basedOn w:val="DefaultParagraphFont"/>
    <w:rsid w:val="003467E5"/>
  </w:style>
  <w:style w:type="character" w:customStyle="1" w:styleId="echo-apps-conversations-streamcaption">
    <w:name w:val="echo-apps-conversations-streamcaption"/>
    <w:basedOn w:val="DefaultParagraphFont"/>
    <w:rsid w:val="003467E5"/>
  </w:style>
  <w:style w:type="character" w:customStyle="1" w:styleId="echo-streamserver-controls-stream-item-text">
    <w:name w:val="echo-streamserver-controls-stream-item-text"/>
    <w:basedOn w:val="DefaultParagraphFont"/>
    <w:rsid w:val="003467E5"/>
  </w:style>
  <w:style w:type="character" w:customStyle="1" w:styleId="echo-streamserver-controls-facepile-more">
    <w:name w:val="echo-streamserver-controls-facepile-more"/>
    <w:basedOn w:val="DefaultParagraphFont"/>
    <w:rsid w:val="003467E5"/>
  </w:style>
  <w:style w:type="character" w:customStyle="1" w:styleId="echo-primaryfont">
    <w:name w:val="echo-primaryfont"/>
    <w:basedOn w:val="DefaultParagraphFont"/>
    <w:rsid w:val="003467E5"/>
  </w:style>
  <w:style w:type="character" w:customStyle="1" w:styleId="section">
    <w:name w:val="section"/>
    <w:basedOn w:val="DefaultParagraphFont"/>
    <w:rsid w:val="003467E5"/>
  </w:style>
  <w:style w:type="character" w:customStyle="1" w:styleId="wpsr-txt-headline">
    <w:name w:val="wpsr-txt-headline"/>
    <w:basedOn w:val="DefaultParagraphFont"/>
    <w:rsid w:val="003467E5"/>
  </w:style>
  <w:style w:type="character" w:customStyle="1" w:styleId="asset-metabar-author">
    <w:name w:val="asset-metabar-author"/>
    <w:basedOn w:val="DefaultParagraphFont"/>
    <w:rsid w:val="003467E5"/>
  </w:style>
  <w:style w:type="character" w:customStyle="1" w:styleId="asset-metabar-time">
    <w:name w:val="asset-metabar-time"/>
    <w:basedOn w:val="DefaultParagraphFont"/>
    <w:rsid w:val="003467E5"/>
  </w:style>
  <w:style w:type="character" w:customStyle="1" w:styleId="eza-dateline">
    <w:name w:val="eza-dateline"/>
    <w:basedOn w:val="DefaultParagraphFont"/>
    <w:rsid w:val="003467E5"/>
  </w:style>
  <w:style w:type="character" w:customStyle="1" w:styleId="eza-authors">
    <w:name w:val="eza-authors"/>
    <w:basedOn w:val="DefaultParagraphFont"/>
    <w:rsid w:val="003467E5"/>
  </w:style>
  <w:style w:type="character" w:customStyle="1" w:styleId="csmstaff">
    <w:name w:val="csm_staff"/>
    <w:basedOn w:val="DefaultParagraphFont"/>
    <w:rsid w:val="003467E5"/>
  </w:style>
  <w:style w:type="paragraph" w:customStyle="1" w:styleId="mol-para-with-font">
    <w:name w:val="mol-para-with-font"/>
    <w:basedOn w:val="Normal"/>
    <w:rsid w:val="003467E5"/>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3467E5"/>
  </w:style>
  <w:style w:type="character" w:customStyle="1" w:styleId="byline-text">
    <w:name w:val="byline-text"/>
    <w:basedOn w:val="DefaultParagraphFont"/>
    <w:rsid w:val="003467E5"/>
  </w:style>
  <w:style w:type="character" w:customStyle="1" w:styleId="itemauthor">
    <w:name w:val="itemauthor"/>
    <w:basedOn w:val="DefaultParagraphFont"/>
    <w:rsid w:val="003467E5"/>
  </w:style>
  <w:style w:type="character" w:customStyle="1" w:styleId="itemdatecreated">
    <w:name w:val="itemdatecreated"/>
    <w:basedOn w:val="DefaultParagraphFont"/>
    <w:rsid w:val="003467E5"/>
  </w:style>
  <w:style w:type="character" w:customStyle="1" w:styleId="slug-metadata-note">
    <w:name w:val="slug-metadata-note"/>
    <w:basedOn w:val="DefaultParagraphFont"/>
    <w:rsid w:val="003467E5"/>
  </w:style>
  <w:style w:type="character" w:customStyle="1" w:styleId="drop-capped">
    <w:name w:val="drop-capped"/>
    <w:basedOn w:val="DefaultParagraphFont"/>
    <w:rsid w:val="003467E5"/>
  </w:style>
  <w:style w:type="paragraph" w:customStyle="1" w:styleId="articleopinion-standfirst">
    <w:name w:val="articleopinion-standfirst"/>
    <w:basedOn w:val="Normal"/>
    <w:rsid w:val="003467E5"/>
    <w:pPr>
      <w:spacing w:before="100" w:beforeAutospacing="1" w:after="100" w:afterAutospacing="1" w:line="240" w:lineRule="auto"/>
    </w:pPr>
    <w:rPr>
      <w:rFonts w:ascii="Times" w:hAnsi="Times"/>
      <w:szCs w:val="20"/>
    </w:rPr>
  </w:style>
  <w:style w:type="paragraph" w:customStyle="1" w:styleId="snippet">
    <w:name w:val="snippet"/>
    <w:basedOn w:val="Normal"/>
    <w:rsid w:val="003467E5"/>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3467E5"/>
  </w:style>
  <w:style w:type="character" w:customStyle="1" w:styleId="view-count">
    <w:name w:val="view-count"/>
    <w:basedOn w:val="DefaultParagraphFont"/>
    <w:rsid w:val="003467E5"/>
  </w:style>
  <w:style w:type="character" w:customStyle="1" w:styleId="rupee">
    <w:name w:val="rupee"/>
    <w:basedOn w:val="DefaultParagraphFont"/>
    <w:rsid w:val="003467E5"/>
  </w:style>
  <w:style w:type="character" w:customStyle="1" w:styleId="grey1">
    <w:name w:val="grey1"/>
    <w:basedOn w:val="DefaultParagraphFont"/>
    <w:rsid w:val="003467E5"/>
  </w:style>
  <w:style w:type="paragraph" w:customStyle="1" w:styleId="Pa13">
    <w:name w:val="Pa13"/>
    <w:basedOn w:val="Default"/>
    <w:next w:val="Default"/>
    <w:uiPriority w:val="99"/>
    <w:rsid w:val="003467E5"/>
    <w:pPr>
      <w:spacing w:line="201" w:lineRule="atLeast"/>
    </w:pPr>
    <w:rPr>
      <w:rFonts w:eastAsiaTheme="minorEastAsia"/>
      <w:color w:val="auto"/>
    </w:rPr>
  </w:style>
  <w:style w:type="paragraph" w:customStyle="1" w:styleId="Pa14">
    <w:name w:val="Pa14"/>
    <w:basedOn w:val="Default"/>
    <w:next w:val="Default"/>
    <w:uiPriority w:val="99"/>
    <w:qFormat/>
    <w:rsid w:val="003467E5"/>
    <w:pPr>
      <w:spacing w:line="241" w:lineRule="atLeast"/>
    </w:pPr>
    <w:rPr>
      <w:rFonts w:eastAsiaTheme="minorEastAsia"/>
      <w:color w:val="auto"/>
    </w:rPr>
  </w:style>
  <w:style w:type="paragraph" w:customStyle="1" w:styleId="Pa9">
    <w:name w:val="Pa9"/>
    <w:basedOn w:val="Default"/>
    <w:next w:val="Default"/>
    <w:uiPriority w:val="99"/>
    <w:rsid w:val="003467E5"/>
    <w:pPr>
      <w:spacing w:line="241" w:lineRule="atLeast"/>
    </w:pPr>
    <w:rPr>
      <w:rFonts w:ascii="Gill Sans" w:eastAsiaTheme="minorEastAsia" w:hAnsi="Gill Sans"/>
      <w:color w:val="auto"/>
    </w:rPr>
  </w:style>
  <w:style w:type="character" w:customStyle="1" w:styleId="bureau">
    <w:name w:val="bureau"/>
    <w:basedOn w:val="DefaultParagraphFont"/>
    <w:rsid w:val="003467E5"/>
  </w:style>
  <w:style w:type="character" w:customStyle="1" w:styleId="reporttitle">
    <w:name w:val="report_title"/>
    <w:basedOn w:val="DefaultParagraphFont"/>
    <w:rsid w:val="003467E5"/>
  </w:style>
  <w:style w:type="character" w:customStyle="1" w:styleId="documenttype-longreleases">
    <w:name w:val="document_type_-_long_releases"/>
    <w:basedOn w:val="DefaultParagraphFont"/>
    <w:rsid w:val="003467E5"/>
  </w:style>
  <w:style w:type="character" w:customStyle="1" w:styleId="alt-date">
    <w:name w:val="alt-date"/>
    <w:basedOn w:val="DefaultParagraphFont"/>
    <w:rsid w:val="003467E5"/>
  </w:style>
  <w:style w:type="character" w:customStyle="1" w:styleId="entry-byline">
    <w:name w:val="entry-byline"/>
    <w:basedOn w:val="DefaultParagraphFont"/>
    <w:rsid w:val="003467E5"/>
  </w:style>
  <w:style w:type="character" w:customStyle="1" w:styleId="taglinecontrib">
    <w:name w:val="tagline_contrib"/>
    <w:basedOn w:val="DefaultParagraphFont"/>
    <w:rsid w:val="003467E5"/>
  </w:style>
  <w:style w:type="character" w:customStyle="1" w:styleId="articledate0">
    <w:name w:val="article_date"/>
    <w:basedOn w:val="DefaultParagraphFont"/>
    <w:rsid w:val="003467E5"/>
  </w:style>
  <w:style w:type="paragraph" w:customStyle="1" w:styleId="hg-daily">
    <w:name w:val="hg-daily"/>
    <w:basedOn w:val="Normal"/>
    <w:rsid w:val="003467E5"/>
    <w:pPr>
      <w:spacing w:before="100" w:beforeAutospacing="1" w:after="100" w:afterAutospacing="1" w:line="240" w:lineRule="auto"/>
    </w:pPr>
    <w:rPr>
      <w:rFonts w:ascii="Times" w:hAnsi="Times"/>
      <w:szCs w:val="20"/>
    </w:rPr>
  </w:style>
  <w:style w:type="paragraph" w:customStyle="1" w:styleId="buttonheading">
    <w:name w:val="buttonheading"/>
    <w:basedOn w:val="Normal"/>
    <w:rsid w:val="003467E5"/>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3467E5"/>
  </w:style>
  <w:style w:type="character" w:customStyle="1" w:styleId="text-label">
    <w:name w:val="text-label"/>
    <w:basedOn w:val="DefaultParagraphFont"/>
    <w:rsid w:val="003467E5"/>
  </w:style>
  <w:style w:type="character" w:customStyle="1" w:styleId="metad">
    <w:name w:val="metad"/>
    <w:rsid w:val="003467E5"/>
  </w:style>
  <w:style w:type="character" w:customStyle="1" w:styleId="justify1">
    <w:name w:val="justify1"/>
    <w:rsid w:val="003467E5"/>
  </w:style>
  <w:style w:type="paragraph" w:customStyle="1" w:styleId="TOC3Char">
    <w:name w:val="TOC 3 Char"/>
    <w:basedOn w:val="Normal"/>
    <w:next w:val="Normal"/>
    <w:rsid w:val="003467E5"/>
    <w:pPr>
      <w:spacing w:after="0" w:line="240" w:lineRule="auto"/>
    </w:pPr>
    <w:rPr>
      <w:rFonts w:eastAsia="Times New Roman"/>
      <w:sz w:val="24"/>
      <w:szCs w:val="20"/>
    </w:rPr>
  </w:style>
  <w:style w:type="paragraph" w:customStyle="1" w:styleId="TOC1Char">
    <w:name w:val="TOC 1 Char"/>
    <w:basedOn w:val="Normal"/>
    <w:next w:val="Normal"/>
    <w:rsid w:val="003467E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3467E5"/>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3467E5"/>
    <w:rPr>
      <w:color w:val="808080"/>
    </w:rPr>
  </w:style>
  <w:style w:type="paragraph" w:customStyle="1" w:styleId="PlaceholderText2">
    <w:name w:val="Placeholder Text2"/>
    <w:basedOn w:val="Normal"/>
    <w:uiPriority w:val="99"/>
    <w:rsid w:val="003467E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3467E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3467E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3467E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3467E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3467E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3467E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3467E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3467E5"/>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3467E5"/>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3467E5"/>
  </w:style>
  <w:style w:type="character" w:customStyle="1" w:styleId="s2">
    <w:name w:val="s2"/>
    <w:basedOn w:val="DefaultParagraphFont"/>
    <w:rsid w:val="003467E5"/>
  </w:style>
  <w:style w:type="character" w:customStyle="1" w:styleId="s1">
    <w:name w:val="s1"/>
    <w:basedOn w:val="DefaultParagraphFont"/>
    <w:rsid w:val="003467E5"/>
  </w:style>
  <w:style w:type="paragraph" w:customStyle="1" w:styleId="LanguageEditing">
    <w:name w:val="Language Editing"/>
    <w:basedOn w:val="Normal"/>
    <w:link w:val="LanguageEditingChar"/>
    <w:qFormat/>
    <w:rsid w:val="003467E5"/>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3467E5"/>
    <w:rPr>
      <w:rFonts w:ascii="Calibri" w:eastAsia="Times New Roman" w:hAnsi="Calibri" w:cs="Calibri"/>
      <w:strike/>
      <w:sz w:val="16"/>
    </w:rPr>
  </w:style>
  <w:style w:type="character" w:customStyle="1" w:styleId="action-menu-toggled-item">
    <w:name w:val="action-menu-toggled-item"/>
    <w:basedOn w:val="DefaultParagraphFont"/>
    <w:rsid w:val="003467E5"/>
    <w:rPr>
      <w:rFonts w:ascii="Times New Roman" w:hAnsi="Times New Roman"/>
    </w:rPr>
  </w:style>
  <w:style w:type="character" w:customStyle="1" w:styleId="1Tag">
    <w:name w:val="1) Tag"/>
    <w:rsid w:val="003467E5"/>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467E5"/>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467E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467E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467E5"/>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467E5"/>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3467E5"/>
    <w:rPr>
      <w:rFonts w:ascii="Calibri" w:eastAsia="Times New Roman" w:hAnsi="Calibri" w:cs="Calibri"/>
      <w:b/>
      <w:caps/>
      <w:sz w:val="40"/>
      <w:szCs w:val="40"/>
    </w:rPr>
  </w:style>
  <w:style w:type="paragraph" w:customStyle="1" w:styleId="Strikethrough0">
    <w:name w:val="Strikethrough"/>
    <w:basedOn w:val="Normal"/>
    <w:link w:val="StrikethroughChar"/>
    <w:qFormat/>
    <w:rsid w:val="003467E5"/>
    <w:pPr>
      <w:spacing w:after="0" w:line="240" w:lineRule="auto"/>
    </w:pPr>
    <w:rPr>
      <w:strike/>
    </w:rPr>
  </w:style>
  <w:style w:type="character" w:customStyle="1" w:styleId="StrikethroughChar">
    <w:name w:val="Strikethrough Char"/>
    <w:basedOn w:val="DefaultParagraphFont"/>
    <w:link w:val="Strikethrough0"/>
    <w:rsid w:val="003467E5"/>
    <w:rPr>
      <w:rFonts w:ascii="Calibri" w:hAnsi="Calibri" w:cs="Calibri"/>
      <w:strike/>
      <w:sz w:val="16"/>
    </w:rPr>
  </w:style>
  <w:style w:type="character" w:styleId="SubtleReference">
    <w:name w:val="Subtle Reference"/>
    <w:basedOn w:val="DefaultParagraphFont"/>
    <w:uiPriority w:val="31"/>
    <w:rsid w:val="003467E5"/>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467E5"/>
    <w:pPr>
      <w:spacing w:after="0" w:line="240" w:lineRule="auto"/>
    </w:pPr>
    <w:rPr>
      <w:rFonts w:asciiTheme="minorHAnsi" w:hAnsiTheme="minorHAnsi"/>
      <w:bCs/>
    </w:rPr>
  </w:style>
  <w:style w:type="character" w:customStyle="1" w:styleId="BoxBoldUnderline">
    <w:name w:val="Box Bold Underline"/>
    <w:rsid w:val="003467E5"/>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467E5"/>
    <w:pPr>
      <w:spacing w:after="0" w:line="240" w:lineRule="auto"/>
    </w:pPr>
    <w:rPr>
      <w:rFonts w:eastAsia="Times New Roman"/>
      <w:sz w:val="24"/>
    </w:rPr>
  </w:style>
  <w:style w:type="character" w:customStyle="1" w:styleId="NormalF6Char">
    <w:name w:val="Normal F6 Char"/>
    <w:link w:val="NormalF6"/>
    <w:rsid w:val="003467E5"/>
    <w:rPr>
      <w:rFonts w:ascii="Calibri" w:eastAsia="Times New Roman" w:hAnsi="Calibri" w:cs="Calibri"/>
    </w:rPr>
  </w:style>
  <w:style w:type="paragraph" w:customStyle="1" w:styleId="TagNew">
    <w:name w:val="Tag New"/>
    <w:qFormat/>
    <w:rsid w:val="003467E5"/>
    <w:rPr>
      <w:rFonts w:ascii="Times New Roman" w:hAnsi="Times New Roman" w:cs="Times New Roman"/>
      <w:b/>
      <w:szCs w:val="20"/>
    </w:rPr>
  </w:style>
  <w:style w:type="character" w:customStyle="1" w:styleId="Styleunderline11ptBoldBorderSinglesolidlineAuto">
    <w:name w:val="Style underline + 11 pt Bold Border: : (Single solid line Auto ..."/>
    <w:rsid w:val="003467E5"/>
    <w:rPr>
      <w:b/>
      <w:bCs/>
      <w:sz w:val="20"/>
      <w:u w:val="single"/>
      <w:bdr w:val="single" w:sz="4" w:space="0" w:color="auto"/>
    </w:rPr>
  </w:style>
  <w:style w:type="character" w:customStyle="1" w:styleId="postby">
    <w:name w:val="post_by"/>
    <w:rsid w:val="003467E5"/>
  </w:style>
  <w:style w:type="character" w:customStyle="1" w:styleId="postdate">
    <w:name w:val="post_date"/>
    <w:rsid w:val="003467E5"/>
  </w:style>
  <w:style w:type="character" w:customStyle="1" w:styleId="moretop">
    <w:name w:val="more_top"/>
    <w:rsid w:val="003467E5"/>
  </w:style>
  <w:style w:type="paragraph" w:customStyle="1" w:styleId="TagNew0">
    <w:name w:val="Tag_New"/>
    <w:qFormat/>
    <w:rsid w:val="003467E5"/>
    <w:rPr>
      <w:rFonts w:ascii="Times New Roman" w:eastAsia="Malgun Gothic" w:hAnsi="Times New Roman" w:cs="Times New Roman"/>
      <w:b/>
      <w:bCs/>
      <w:szCs w:val="26"/>
    </w:rPr>
  </w:style>
  <w:style w:type="paragraph" w:customStyle="1" w:styleId="TagNew1">
    <w:name w:val="Tag+New"/>
    <w:qFormat/>
    <w:rsid w:val="003467E5"/>
    <w:rPr>
      <w:rFonts w:ascii="Times New Roman" w:eastAsia="Calibri" w:hAnsi="Times New Roman" w:cs="Times New Roman"/>
      <w:b/>
      <w:szCs w:val="22"/>
    </w:rPr>
  </w:style>
  <w:style w:type="paragraph" w:customStyle="1" w:styleId="cnnstorypgraphtxt">
    <w:name w:val="cnn_storypgraphtxt"/>
    <w:basedOn w:val="Normal"/>
    <w:rsid w:val="003467E5"/>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3467E5"/>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3467E5"/>
    <w:rPr>
      <w:rFonts w:ascii="Times New Roman" w:hAnsi="Times New Roman"/>
      <w:sz w:val="20"/>
      <w:szCs w:val="20"/>
      <w:u w:val="single"/>
    </w:rPr>
  </w:style>
  <w:style w:type="character" w:customStyle="1" w:styleId="allocatoragentsleft">
    <w:name w:val="al_locatoragentsleft"/>
    <w:basedOn w:val="DefaultParagraphFont"/>
    <w:rsid w:val="003467E5"/>
  </w:style>
  <w:style w:type="character" w:customStyle="1" w:styleId="Style12ptBoldUnderline1">
    <w:name w:val="Style 12 pt Bold Underline1"/>
    <w:rsid w:val="003467E5"/>
    <w:rPr>
      <w:b/>
      <w:bCs/>
      <w:sz w:val="24"/>
      <w:u w:val="single"/>
    </w:rPr>
  </w:style>
  <w:style w:type="paragraph" w:customStyle="1" w:styleId="Carding">
    <w:name w:val="Carding"/>
    <w:basedOn w:val="Normal"/>
    <w:qFormat/>
    <w:rsid w:val="003467E5"/>
    <w:pPr>
      <w:spacing w:after="0" w:line="240" w:lineRule="auto"/>
    </w:pPr>
    <w:rPr>
      <w:rFonts w:eastAsia="Times New Roman"/>
      <w:sz w:val="18"/>
    </w:rPr>
  </w:style>
  <w:style w:type="character" w:customStyle="1" w:styleId="aunderline1">
    <w:name w:val="aunderline"/>
    <w:qFormat/>
    <w:rsid w:val="003467E5"/>
    <w:rPr>
      <w:rFonts w:ascii="Times New Roman" w:hAnsi="Times New Roman"/>
      <w:sz w:val="20"/>
      <w:szCs w:val="24"/>
      <w:u w:val="thick"/>
    </w:rPr>
  </w:style>
  <w:style w:type="character" w:customStyle="1" w:styleId="StyleStyle4CharTimesNewRoman11ptBold">
    <w:name w:val="Style Style4 Char + Times New Roman 11 pt Bold"/>
    <w:rsid w:val="003467E5"/>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3467E5"/>
  </w:style>
  <w:style w:type="character" w:customStyle="1" w:styleId="sensecontent">
    <w:name w:val="sense_content"/>
    <w:basedOn w:val="DefaultParagraphFont"/>
    <w:rsid w:val="003467E5"/>
  </w:style>
  <w:style w:type="character" w:customStyle="1" w:styleId="vi">
    <w:name w:val="vi"/>
    <w:basedOn w:val="DefaultParagraphFont"/>
    <w:rsid w:val="003467E5"/>
  </w:style>
  <w:style w:type="character" w:customStyle="1" w:styleId="pagetitle0">
    <w:name w:val="pagetitle"/>
    <w:basedOn w:val="DefaultParagraphFont"/>
    <w:rsid w:val="003467E5"/>
  </w:style>
  <w:style w:type="paragraph" w:customStyle="1" w:styleId="NormalWeb8">
    <w:name w:val="Normal (Web)8"/>
    <w:basedOn w:val="Normal"/>
    <w:qFormat/>
    <w:rsid w:val="003467E5"/>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3467E5"/>
    <w:rPr>
      <w:rFonts w:cs="Arial"/>
      <w:b/>
      <w:bCs/>
      <w:iCs/>
      <w:sz w:val="24"/>
      <w:szCs w:val="28"/>
      <w:lang w:val="en-US" w:eastAsia="en-US" w:bidi="ar-SA"/>
    </w:rPr>
  </w:style>
  <w:style w:type="character" w:customStyle="1" w:styleId="StyleUnderlineCharTimesBold">
    <w:name w:val="Style Underline Char + Times Bold"/>
    <w:rsid w:val="003467E5"/>
    <w:rPr>
      <w:rFonts w:ascii="Times" w:hAnsi="Times"/>
      <w:b w:val="0"/>
      <w:bCs/>
      <w:sz w:val="20"/>
      <w:u w:val="single"/>
    </w:rPr>
  </w:style>
  <w:style w:type="character" w:customStyle="1" w:styleId="blubigktbiz">
    <w:name w:val="blubigktbiz"/>
    <w:rsid w:val="003467E5"/>
  </w:style>
  <w:style w:type="character" w:customStyle="1" w:styleId="Style4CharChar">
    <w:name w:val="Style4 Char Char"/>
    <w:rsid w:val="003467E5"/>
    <w:rPr>
      <w:rFonts w:ascii="Arial Narrow" w:hAnsi="Arial Narrow"/>
      <w:noProof w:val="0"/>
      <w:szCs w:val="24"/>
      <w:u w:val="single"/>
      <w:lang w:val="en-US" w:eastAsia="en-US" w:bidi="ar-SA"/>
    </w:rPr>
  </w:style>
  <w:style w:type="character" w:customStyle="1" w:styleId="StyleEmphasisArial12ptBold">
    <w:name w:val="Style Emphasis + Arial 12 pt Bold"/>
    <w:rsid w:val="003467E5"/>
    <w:rPr>
      <w:rFonts w:ascii="Arial" w:hAnsi="Arial"/>
      <w:b/>
      <w:bCs/>
      <w:i/>
      <w:iCs/>
      <w:sz w:val="24"/>
    </w:rPr>
  </w:style>
  <w:style w:type="character" w:customStyle="1" w:styleId="super">
    <w:name w:val="super"/>
    <w:rsid w:val="003467E5"/>
  </w:style>
  <w:style w:type="character" w:customStyle="1" w:styleId="text30">
    <w:name w:val="text30"/>
    <w:rsid w:val="003467E5"/>
  </w:style>
  <w:style w:type="character" w:customStyle="1" w:styleId="uppercase">
    <w:name w:val="uppercase"/>
    <w:rsid w:val="003467E5"/>
  </w:style>
  <w:style w:type="character" w:customStyle="1" w:styleId="mainbody1">
    <w:name w:val="mainbody1"/>
    <w:rsid w:val="003467E5"/>
    <w:rPr>
      <w:rFonts w:ascii="Verdana" w:hAnsi="Verdana" w:hint="default"/>
      <w:color w:val="000000"/>
      <w:sz w:val="22"/>
      <w:szCs w:val="22"/>
    </w:rPr>
  </w:style>
  <w:style w:type="paragraph" w:customStyle="1" w:styleId="author-credentials">
    <w:name w:val="author-credentials"/>
    <w:basedOn w:val="Normal"/>
    <w:qFormat/>
    <w:rsid w:val="003467E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3467E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3467E5"/>
    <w:rPr>
      <w:b/>
      <w:bCs/>
      <w:u w:val="single"/>
    </w:rPr>
  </w:style>
  <w:style w:type="paragraph" w:customStyle="1" w:styleId="StyleUnderlined11ptBold">
    <w:name w:val="Style Underlined + 11 pt Bold"/>
    <w:basedOn w:val="underlined"/>
    <w:link w:val="StyleUnderlined11ptBoldChar"/>
    <w:qFormat/>
    <w:rsid w:val="003467E5"/>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3467E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3467E5"/>
    <w:rPr>
      <w:rFonts w:cs="Arial"/>
      <w:bCs/>
      <w:szCs w:val="26"/>
      <w:u w:val="single"/>
      <w:lang w:val="en-US" w:eastAsia="en-US" w:bidi="ar-SA"/>
    </w:rPr>
  </w:style>
  <w:style w:type="character" w:customStyle="1" w:styleId="StyleUnderlinePatternClearYellow">
    <w:name w:val="Style Underline Pattern: Clear (Yellow)"/>
    <w:basedOn w:val="DefaultParagraphFont"/>
    <w:rsid w:val="003467E5"/>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3467E5"/>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3467E5"/>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3467E5"/>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3467E5"/>
    <w:rPr>
      <w:b w:val="0"/>
      <w:bCs/>
      <w:u w:val="single"/>
    </w:rPr>
  </w:style>
  <w:style w:type="character" w:customStyle="1" w:styleId="formatp">
    <w:name w:val="formatp"/>
    <w:rsid w:val="003467E5"/>
  </w:style>
  <w:style w:type="character" w:customStyle="1" w:styleId="yshortcutscs4-ndcor">
    <w:name w:val="yshortcuts cs4-ndcor"/>
    <w:rsid w:val="003467E5"/>
  </w:style>
  <w:style w:type="character" w:customStyle="1" w:styleId="price">
    <w:name w:val="price"/>
    <w:rsid w:val="003467E5"/>
  </w:style>
  <w:style w:type="character" w:customStyle="1" w:styleId="price-change">
    <w:name w:val="price-change"/>
    <w:rsid w:val="003467E5"/>
  </w:style>
  <w:style w:type="character" w:customStyle="1" w:styleId="percent-change">
    <w:name w:val="percent-change"/>
    <w:rsid w:val="003467E5"/>
  </w:style>
  <w:style w:type="character" w:customStyle="1" w:styleId="bibfont">
    <w:name w:val="bibfont"/>
    <w:rsid w:val="003467E5"/>
    <w:rPr>
      <w:rFonts w:cs="Times New Roman"/>
    </w:rPr>
  </w:style>
  <w:style w:type="paragraph" w:customStyle="1" w:styleId="underlined1">
    <w:name w:val="underlined1"/>
    <w:next w:val="Normal"/>
    <w:autoRedefine/>
    <w:rsid w:val="003467E5"/>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467E5"/>
    <w:rPr>
      <w:rFonts w:eastAsia="Times New Roman"/>
      <w:b/>
      <w:sz w:val="24"/>
      <w:lang w:val="x-none" w:eastAsia="x-none"/>
    </w:rPr>
  </w:style>
  <w:style w:type="character" w:customStyle="1" w:styleId="SourceBoldedChar">
    <w:name w:val="Source Bolded Char"/>
    <w:link w:val="SourceBolded"/>
    <w:rsid w:val="003467E5"/>
    <w:rPr>
      <w:rFonts w:ascii="Calibri" w:eastAsia="Times New Roman" w:hAnsi="Calibri" w:cs="Calibri"/>
      <w:b/>
      <w:lang w:val="x-none" w:eastAsia="x-none"/>
    </w:rPr>
  </w:style>
  <w:style w:type="paragraph" w:customStyle="1" w:styleId="CardDownSize">
    <w:name w:val="CardDownSize"/>
    <w:basedOn w:val="Normal"/>
    <w:link w:val="CardDownSizeChar"/>
    <w:rsid w:val="003467E5"/>
    <w:pPr>
      <w:spacing w:after="0" w:line="240" w:lineRule="auto"/>
    </w:pPr>
    <w:rPr>
      <w:rFonts w:eastAsia="Calibri"/>
      <w:szCs w:val="20"/>
      <w:lang w:val="x-none" w:eastAsia="x-none"/>
    </w:rPr>
  </w:style>
  <w:style w:type="character" w:customStyle="1" w:styleId="CardDownSizeChar">
    <w:name w:val="CardDownSize Char"/>
    <w:link w:val="CardDownSize"/>
    <w:rsid w:val="003467E5"/>
    <w:rPr>
      <w:rFonts w:ascii="Calibri" w:eastAsia="Calibri" w:hAnsi="Calibri" w:cs="Calibri"/>
      <w:sz w:val="16"/>
      <w:szCs w:val="20"/>
      <w:lang w:val="x-none" w:eastAsia="x-none"/>
    </w:rPr>
  </w:style>
  <w:style w:type="paragraph" w:customStyle="1" w:styleId="Citation10">
    <w:name w:val="Citation1"/>
    <w:basedOn w:val="Normal"/>
    <w:link w:val="Citation1Char"/>
    <w:qFormat/>
    <w:rsid w:val="003467E5"/>
    <w:pPr>
      <w:spacing w:after="0" w:line="240" w:lineRule="auto"/>
    </w:pPr>
    <w:rPr>
      <w:rFonts w:eastAsia="Calibri"/>
      <w:b/>
      <w:sz w:val="24"/>
      <w:u w:val="single"/>
      <w:lang w:val="x-none" w:eastAsia="x-none"/>
    </w:rPr>
  </w:style>
  <w:style w:type="character" w:customStyle="1" w:styleId="Citation1Char">
    <w:name w:val="Citation1 Char"/>
    <w:link w:val="Citation10"/>
    <w:rsid w:val="003467E5"/>
    <w:rPr>
      <w:rFonts w:ascii="Calibri" w:eastAsia="Calibri" w:hAnsi="Calibri" w:cs="Calibri"/>
      <w:b/>
      <w:u w:val="single"/>
      <w:lang w:val="x-none" w:eastAsia="x-none"/>
    </w:rPr>
  </w:style>
  <w:style w:type="character" w:customStyle="1" w:styleId="TaglineChar">
    <w:name w:val="Tagline Char"/>
    <w:link w:val="Tagline0"/>
    <w:rsid w:val="003467E5"/>
    <w:rPr>
      <w:rFonts w:ascii="Calibri" w:hAnsi="Calibri" w:cs="Calibri"/>
      <w:b/>
      <w:sz w:val="26"/>
    </w:rPr>
  </w:style>
  <w:style w:type="character" w:customStyle="1" w:styleId="boldciteChar1">
    <w:name w:val="bold cite Char1"/>
    <w:rsid w:val="003467E5"/>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467E5"/>
  </w:style>
  <w:style w:type="character" w:customStyle="1" w:styleId="leveluptitle">
    <w:name w:val="leveluptitle"/>
    <w:basedOn w:val="DefaultParagraphFont"/>
    <w:rsid w:val="003467E5"/>
  </w:style>
  <w:style w:type="character" w:customStyle="1" w:styleId="Irrelevant6fontChar">
    <w:name w:val="Irrelevant (6 font) Char"/>
    <w:basedOn w:val="DefaultParagraphFont"/>
    <w:link w:val="Irrelevant6font"/>
    <w:rsid w:val="003467E5"/>
    <w:rPr>
      <w:rFonts w:ascii="Calibri" w:eastAsia="Calibri" w:hAnsi="Calibri" w:cs="Calibri"/>
      <w:sz w:val="12"/>
      <w:szCs w:val="12"/>
    </w:rPr>
  </w:style>
  <w:style w:type="numbering" w:customStyle="1" w:styleId="NoList11111">
    <w:name w:val="No List11111"/>
    <w:next w:val="NoList"/>
    <w:uiPriority w:val="99"/>
    <w:semiHidden/>
    <w:unhideWhenUsed/>
    <w:rsid w:val="003467E5"/>
  </w:style>
  <w:style w:type="paragraph" w:customStyle="1" w:styleId="Non-NavPanelTag">
    <w:name w:val="Non-Nav Panel Tag"/>
    <w:basedOn w:val="Normal"/>
    <w:qFormat/>
    <w:rsid w:val="003467E5"/>
    <w:pPr>
      <w:spacing w:after="0" w:line="240" w:lineRule="auto"/>
    </w:pPr>
    <w:rPr>
      <w:b/>
      <w:sz w:val="26"/>
    </w:rPr>
  </w:style>
  <w:style w:type="character" w:customStyle="1" w:styleId="Hyperlink3">
    <w:name w:val="Hyperlink.3"/>
    <w:basedOn w:val="DefaultParagraphFont"/>
    <w:rsid w:val="003467E5"/>
    <w:rPr>
      <w:sz w:val="18"/>
      <w:szCs w:val="18"/>
    </w:rPr>
  </w:style>
  <w:style w:type="character" w:customStyle="1" w:styleId="Hyperlink40">
    <w:name w:val="Hyperlink.4"/>
    <w:basedOn w:val="DefaultParagraphFont"/>
    <w:rsid w:val="003467E5"/>
    <w:rPr>
      <w:sz w:val="18"/>
      <w:szCs w:val="18"/>
    </w:rPr>
  </w:style>
  <w:style w:type="character" w:customStyle="1" w:styleId="SmallCharChar">
    <w:name w:val="Small Char Char"/>
    <w:basedOn w:val="DefaultParagraphFont"/>
    <w:rsid w:val="003467E5"/>
    <w:rPr>
      <w:sz w:val="17"/>
      <w:szCs w:val="24"/>
      <w:lang w:val="en-US" w:eastAsia="en-US" w:bidi="ar-SA"/>
    </w:rPr>
  </w:style>
  <w:style w:type="paragraph" w:customStyle="1" w:styleId="TagsFutura">
    <w:name w:val="TagsFutura"/>
    <w:basedOn w:val="Normal"/>
    <w:next w:val="Cites"/>
    <w:rsid w:val="003467E5"/>
    <w:pPr>
      <w:spacing w:after="0" w:line="240" w:lineRule="auto"/>
    </w:pPr>
    <w:rPr>
      <w:rFonts w:ascii="Futura" w:eastAsia="Times" w:hAnsi="Futura"/>
      <w:b/>
      <w:caps/>
      <w:sz w:val="18"/>
      <w:szCs w:val="20"/>
    </w:rPr>
  </w:style>
  <w:style w:type="paragraph" w:customStyle="1" w:styleId="DebateTag0">
    <w:name w:val="DebateTag"/>
    <w:basedOn w:val="Normal"/>
    <w:qFormat/>
    <w:rsid w:val="003467E5"/>
    <w:pPr>
      <w:spacing w:after="0" w:line="240" w:lineRule="auto"/>
    </w:pPr>
    <w:rPr>
      <w:rFonts w:eastAsia="Calibri"/>
      <w:b/>
    </w:rPr>
  </w:style>
  <w:style w:type="character" w:customStyle="1" w:styleId="Intemphasis">
    <w:name w:val="Intemphasis"/>
    <w:uiPriority w:val="1"/>
    <w:qFormat/>
    <w:rsid w:val="003467E5"/>
    <w:rPr>
      <w:rFonts w:ascii="Cambria" w:hAnsi="Cambria"/>
      <w:b/>
      <w:sz w:val="20"/>
      <w:u w:val="single"/>
      <w:bdr w:val="single" w:sz="4" w:space="0" w:color="auto"/>
      <w:shd w:val="pct25" w:color="auto" w:fill="auto"/>
    </w:rPr>
  </w:style>
  <w:style w:type="paragraph" w:customStyle="1" w:styleId="Heading42">
    <w:name w:val="Heading 42"/>
    <w:basedOn w:val="Normal"/>
    <w:qFormat/>
    <w:rsid w:val="003467E5"/>
    <w:pPr>
      <w:spacing w:after="0" w:line="240" w:lineRule="auto"/>
    </w:pPr>
    <w:rPr>
      <w:rFonts w:eastAsia="Times New Roman"/>
    </w:rPr>
  </w:style>
  <w:style w:type="paragraph" w:customStyle="1" w:styleId="DebateNormal">
    <w:name w:val="DebateNormal"/>
    <w:basedOn w:val="Normal"/>
    <w:link w:val="DebateNormalChar"/>
    <w:qFormat/>
    <w:rsid w:val="003467E5"/>
    <w:pPr>
      <w:spacing w:after="0" w:line="276" w:lineRule="auto"/>
    </w:pPr>
    <w:rPr>
      <w:rFonts w:eastAsia="Calibri"/>
      <w:szCs w:val="20"/>
    </w:rPr>
  </w:style>
  <w:style w:type="character" w:customStyle="1" w:styleId="DebateNormalChar">
    <w:name w:val="DebateNormal Char"/>
    <w:basedOn w:val="DefaultParagraphFont"/>
    <w:link w:val="DebateNormal"/>
    <w:rsid w:val="003467E5"/>
    <w:rPr>
      <w:rFonts w:ascii="Calibri" w:eastAsia="Calibri" w:hAnsi="Calibri" w:cs="Calibri"/>
      <w:sz w:val="16"/>
      <w:szCs w:val="20"/>
    </w:rPr>
  </w:style>
  <w:style w:type="paragraph" w:customStyle="1" w:styleId="DebateEmphasis">
    <w:name w:val="DebateEmphasis"/>
    <w:basedOn w:val="Normal"/>
    <w:link w:val="DebateEmphasisChar"/>
    <w:qFormat/>
    <w:rsid w:val="003467E5"/>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3467E5"/>
    <w:rPr>
      <w:rFonts w:ascii="Calibri" w:eastAsia="Calibri" w:hAnsi="Calibri" w:cs="Calibri"/>
      <w:b/>
      <w:sz w:val="16"/>
      <w:szCs w:val="20"/>
      <w:u w:val="single"/>
    </w:rPr>
  </w:style>
  <w:style w:type="paragraph" w:customStyle="1" w:styleId="NormalCite">
    <w:name w:val="NormalCite"/>
    <w:link w:val="NormalCiteChar"/>
    <w:qFormat/>
    <w:rsid w:val="003467E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467E5"/>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3467E5"/>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3467E5"/>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3467E5"/>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467E5"/>
    <w:rPr>
      <w:rFonts w:eastAsia="Times New Roman" w:cs="Calibri"/>
      <w:sz w:val="22"/>
      <w:u w:val="single"/>
      <w:bdr w:val="single" w:sz="4" w:space="0" w:color="auto"/>
    </w:rPr>
  </w:style>
  <w:style w:type="character" w:customStyle="1" w:styleId="Style9pt">
    <w:name w:val="Style 9 pt"/>
    <w:basedOn w:val="DefaultParagraphFont"/>
    <w:rsid w:val="003467E5"/>
    <w:rPr>
      <w:rFonts w:ascii="Times New Roman" w:hAnsi="Times New Roman"/>
      <w:sz w:val="20"/>
    </w:rPr>
  </w:style>
  <w:style w:type="character" w:customStyle="1" w:styleId="StyleunderlineArialNarrow9ptBold">
    <w:name w:val="Style underline + Arial Narrow 9 pt Bold"/>
    <w:basedOn w:val="underline"/>
    <w:rsid w:val="003467E5"/>
    <w:rPr>
      <w:u w:val="single"/>
      <w:lang w:val="en-US" w:eastAsia="en-US" w:bidi="ar-SA"/>
    </w:rPr>
  </w:style>
  <w:style w:type="paragraph" w:customStyle="1" w:styleId="StylecardCharCharArialNarrow9pt">
    <w:name w:val="Style card Char Char + Arial Narrow 9 pt"/>
    <w:link w:val="StylecardCharCharArialNarrow9ptChar"/>
    <w:qFormat/>
    <w:rsid w:val="003467E5"/>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3467E5"/>
    <w:rPr>
      <w:rFonts w:eastAsia="Times New Roman"/>
      <w:sz w:val="22"/>
      <w:szCs w:val="20"/>
    </w:rPr>
  </w:style>
  <w:style w:type="paragraph" w:customStyle="1" w:styleId="StyleCardTextArialNarrow9pt">
    <w:name w:val="Style Card Text + Arial Narrow 9 pt"/>
    <w:link w:val="StyleCardTextArialNarrow9ptChar"/>
    <w:qFormat/>
    <w:rsid w:val="003467E5"/>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3467E5"/>
    <w:rPr>
      <w:rFonts w:eastAsia="Times New Roman"/>
      <w:sz w:val="22"/>
    </w:rPr>
  </w:style>
  <w:style w:type="character" w:customStyle="1" w:styleId="StyleBoldandUnderlineCharCharCharChar9pt">
    <w:name w:val="Style Bold and Underline Char Char Char Char + 9 pt"/>
    <w:basedOn w:val="DefaultParagraphFont"/>
    <w:rsid w:val="003467E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467E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467E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467E5"/>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3467E5"/>
    <w:rPr>
      <w:rFonts w:eastAsia="Times New Roman"/>
      <w:sz w:val="22"/>
    </w:rPr>
  </w:style>
  <w:style w:type="paragraph" w:customStyle="1" w:styleId="StyleMinimizedTextArialNarrow9pt">
    <w:name w:val="Style Minimized Text + Arial Narrow 9 pt"/>
    <w:basedOn w:val="Normal"/>
    <w:link w:val="StyleMinimizedTextArialNarrow9ptChar"/>
    <w:qFormat/>
    <w:rsid w:val="003467E5"/>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3467E5"/>
    <w:rPr>
      <w:rFonts w:ascii="Calibri" w:eastAsia="Times New Roman" w:hAnsi="Calibri" w:cs="Calibri"/>
      <w:sz w:val="16"/>
    </w:rPr>
  </w:style>
  <w:style w:type="paragraph" w:customStyle="1" w:styleId="StyleBoldandUnderlineChar11ptNotBold">
    <w:name w:val="Style Bold and Underline Char + 11 pt Not Bold"/>
    <w:link w:val="StyleBoldandUnderlineChar11ptNotBoldChar"/>
    <w:qFormat/>
    <w:rsid w:val="003467E5"/>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467E5"/>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3467E5"/>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3467E5"/>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3467E5"/>
    <w:rPr>
      <w:rFonts w:ascii="Calibri" w:eastAsia="SimSun" w:hAnsi="Calibri" w:cs="Calibri"/>
      <w:sz w:val="16"/>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3467E5"/>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467E5"/>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3467E5"/>
    <w:rPr>
      <w:rFonts w:cs="Arial"/>
      <w:bCs/>
      <w:szCs w:val="26"/>
      <w:u w:val="single"/>
      <w:lang w:val="en-US" w:eastAsia="en-US" w:bidi="ar-SA"/>
    </w:rPr>
  </w:style>
  <w:style w:type="character" w:customStyle="1" w:styleId="AUnterdline">
    <w:name w:val="AUnterdline"/>
    <w:qFormat/>
    <w:rsid w:val="003467E5"/>
    <w:rPr>
      <w:rFonts w:ascii="Times New Roman" w:hAnsi="Times New Roman"/>
      <w:sz w:val="20"/>
      <w:u w:val="single"/>
    </w:rPr>
  </w:style>
  <w:style w:type="character" w:customStyle="1" w:styleId="DontRead">
    <w:name w:val="Don't Read"/>
    <w:qFormat/>
    <w:rsid w:val="003467E5"/>
    <w:rPr>
      <w:rFonts w:ascii="Times New Roman" w:hAnsi="Times New Roman"/>
      <w:sz w:val="16"/>
    </w:rPr>
  </w:style>
  <w:style w:type="character" w:customStyle="1" w:styleId="CharChar113">
    <w:name w:val="Char Char113"/>
    <w:basedOn w:val="DefaultParagraphFont"/>
    <w:rsid w:val="003467E5"/>
    <w:rPr>
      <w:rFonts w:cs="Arial"/>
      <w:bCs/>
      <w:szCs w:val="26"/>
      <w:u w:val="single"/>
      <w:lang w:val="en-US" w:eastAsia="en-US" w:bidi="ar-SA"/>
    </w:rPr>
  </w:style>
  <w:style w:type="character" w:customStyle="1" w:styleId="StyleunderlineBold0">
    <w:name w:val="Style underline + Bold"/>
    <w:basedOn w:val="underline"/>
    <w:rsid w:val="003467E5"/>
    <w:rPr>
      <w:u w:val="single"/>
      <w:lang w:val="en-US" w:eastAsia="en-US" w:bidi="ar-SA"/>
    </w:rPr>
  </w:style>
  <w:style w:type="character" w:customStyle="1" w:styleId="StyleunderlineCharNotBold">
    <w:name w:val="Style underline Char + Not Bold"/>
    <w:basedOn w:val="underlineChar0"/>
    <w:rsid w:val="003467E5"/>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3467E5"/>
    <w:pPr>
      <w:spacing w:after="0" w:line="240" w:lineRule="auto"/>
    </w:pPr>
    <w:rPr>
      <w:rFonts w:eastAsia="Times New Roman"/>
      <w:b/>
      <w:u w:val="single"/>
    </w:rPr>
  </w:style>
  <w:style w:type="character" w:customStyle="1" w:styleId="UnderlineChar5Char">
    <w:name w:val="Underline Char5 Char"/>
    <w:basedOn w:val="DefaultParagraphFont"/>
    <w:rsid w:val="003467E5"/>
    <w:rPr>
      <w:szCs w:val="24"/>
      <w:u w:val="single"/>
      <w:lang w:val="en-US" w:eastAsia="en-US" w:bidi="ar-SA"/>
    </w:rPr>
  </w:style>
  <w:style w:type="paragraph" w:customStyle="1" w:styleId="UnderlineChar4">
    <w:name w:val="Underline Char4"/>
    <w:basedOn w:val="Normal"/>
    <w:link w:val="UnderlineChar4Char"/>
    <w:qFormat/>
    <w:rsid w:val="003467E5"/>
    <w:pPr>
      <w:spacing w:after="0" w:line="240"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3467E5"/>
    <w:pPr>
      <w:spacing w:after="0" w:line="240" w:lineRule="auto"/>
    </w:pPr>
    <w:rPr>
      <w:rFonts w:asciiTheme="minorHAnsi" w:hAnsiTheme="minorHAnsi" w:cstheme="minorBidi"/>
      <w:b/>
      <w:sz w:val="24"/>
      <w:u w:val="single"/>
    </w:rPr>
  </w:style>
  <w:style w:type="paragraph" w:customStyle="1" w:styleId="UnderlineChar30">
    <w:name w:val="Underline Char3"/>
    <w:basedOn w:val="Normal"/>
    <w:link w:val="UnderlineChar3Char"/>
    <w:qFormat/>
    <w:rsid w:val="003467E5"/>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3467E5"/>
    <w:rPr>
      <w:rFonts w:ascii="Calibri" w:eastAsia="Times New Roman" w:hAnsi="Calibri" w:cs="Calibri"/>
      <w:sz w:val="16"/>
      <w:u w:val="single"/>
    </w:rPr>
  </w:style>
  <w:style w:type="paragraph" w:customStyle="1" w:styleId="BoldandUnderlineChar3Char">
    <w:name w:val="Bold and Underline Char3 Char"/>
    <w:basedOn w:val="Normal"/>
    <w:link w:val="BoldandUnderlineChar3CharChar"/>
    <w:qFormat/>
    <w:rsid w:val="003467E5"/>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3467E5"/>
    <w:rPr>
      <w:rFonts w:ascii="Calibri" w:eastAsia="Times New Roman" w:hAnsi="Calibri" w:cs="Calibri"/>
      <w:b/>
      <w:sz w:val="16"/>
      <w:u w:val="single"/>
    </w:rPr>
  </w:style>
  <w:style w:type="character" w:customStyle="1" w:styleId="base">
    <w:name w:val="base"/>
    <w:basedOn w:val="DefaultParagraphFont"/>
    <w:rsid w:val="003467E5"/>
  </w:style>
  <w:style w:type="character" w:customStyle="1" w:styleId="part-of-speech">
    <w:name w:val="part-of-speech"/>
    <w:basedOn w:val="DefaultParagraphFont"/>
    <w:rsid w:val="003467E5"/>
  </w:style>
  <w:style w:type="paragraph" w:customStyle="1" w:styleId="UnderlineBoldIndent">
    <w:name w:val="Underline + Bold Indent"/>
    <w:basedOn w:val="Normal"/>
    <w:link w:val="UnderlineBoldIndentCharChar"/>
    <w:qFormat/>
    <w:rsid w:val="003467E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467E5"/>
    <w:rPr>
      <w:rFonts w:ascii="Calibri" w:eastAsia="Times New Roman" w:hAnsi="Calibri" w:cs="Calibri"/>
      <w:sz w:val="16"/>
      <w:szCs w:val="20"/>
      <w:u w:val="thick"/>
    </w:rPr>
  </w:style>
  <w:style w:type="paragraph" w:customStyle="1" w:styleId="StyleUnderlineBoldIndent11pt">
    <w:name w:val="Style Underline + Bold Indent + 11 pt"/>
    <w:basedOn w:val="UnderlineBoldIndent"/>
    <w:link w:val="StyleUnderlineBoldIndent11ptChar"/>
    <w:qFormat/>
    <w:rsid w:val="003467E5"/>
    <w:rPr>
      <w:u w:val="single"/>
    </w:rPr>
  </w:style>
  <w:style w:type="character" w:customStyle="1" w:styleId="StyleUnderlineBoldIndent11ptChar">
    <w:name w:val="Style Underline + Bold Indent + 11 pt Char"/>
    <w:link w:val="StyleUnderlineBoldIndent11pt"/>
    <w:rsid w:val="003467E5"/>
    <w:rPr>
      <w:rFonts w:ascii="Calibri" w:eastAsia="Times New Roman" w:hAnsi="Calibri" w:cs="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3467E5"/>
    <w:rPr>
      <w:b/>
      <w:bCs/>
      <w:u w:val="single"/>
    </w:rPr>
  </w:style>
  <w:style w:type="character" w:customStyle="1" w:styleId="StyleUnderlineBoldIndent11ptBoldChar">
    <w:name w:val="Style Underline + Bold Indent + 11 pt Bold Char"/>
    <w:link w:val="StyleUnderlineBoldIndent11ptBold"/>
    <w:rsid w:val="003467E5"/>
    <w:rPr>
      <w:rFonts w:ascii="Calibri" w:eastAsia="Times New Roman" w:hAnsi="Calibri" w:cs="Calibri"/>
      <w:b/>
      <w:bCs/>
      <w:sz w:val="16"/>
      <w:szCs w:val="20"/>
      <w:u w:val="single"/>
    </w:rPr>
  </w:style>
  <w:style w:type="character" w:customStyle="1" w:styleId="FontStyle177">
    <w:name w:val="Font Style177"/>
    <w:basedOn w:val="DefaultParagraphFont"/>
    <w:uiPriority w:val="99"/>
    <w:rsid w:val="003467E5"/>
    <w:rPr>
      <w:rFonts w:ascii="Times New Roman" w:hAnsi="Times New Roman" w:cs="Times New Roman"/>
      <w:sz w:val="20"/>
      <w:szCs w:val="20"/>
    </w:rPr>
  </w:style>
  <w:style w:type="character" w:customStyle="1" w:styleId="FontStyle173">
    <w:name w:val="Font Style173"/>
    <w:basedOn w:val="DefaultParagraphFont"/>
    <w:uiPriority w:val="99"/>
    <w:rsid w:val="003467E5"/>
    <w:rPr>
      <w:rFonts w:ascii="Times New Roman" w:hAnsi="Times New Roman" w:cs="Times New Roman"/>
      <w:sz w:val="14"/>
      <w:szCs w:val="14"/>
    </w:rPr>
  </w:style>
  <w:style w:type="character" w:customStyle="1" w:styleId="FontStyle151">
    <w:name w:val="Font Style151"/>
    <w:basedOn w:val="DefaultParagraphFont"/>
    <w:uiPriority w:val="99"/>
    <w:rsid w:val="003467E5"/>
    <w:rPr>
      <w:rFonts w:ascii="Arial Narrow" w:hAnsi="Arial Narrow" w:cs="Arial Narrow"/>
      <w:b/>
      <w:bCs/>
      <w:sz w:val="12"/>
      <w:szCs w:val="12"/>
    </w:rPr>
  </w:style>
  <w:style w:type="character" w:customStyle="1" w:styleId="FontStyle156">
    <w:name w:val="Font Style156"/>
    <w:basedOn w:val="DefaultParagraphFont"/>
    <w:uiPriority w:val="99"/>
    <w:rsid w:val="003467E5"/>
    <w:rPr>
      <w:rFonts w:ascii="Arial Narrow" w:hAnsi="Arial Narrow" w:cs="Arial Narrow"/>
      <w:sz w:val="8"/>
      <w:szCs w:val="8"/>
    </w:rPr>
  </w:style>
  <w:style w:type="character" w:customStyle="1" w:styleId="FontStyle160">
    <w:name w:val="Font Style160"/>
    <w:basedOn w:val="DefaultParagraphFont"/>
    <w:uiPriority w:val="99"/>
    <w:rsid w:val="003467E5"/>
    <w:rPr>
      <w:rFonts w:ascii="Times New Roman" w:hAnsi="Times New Roman" w:cs="Times New Roman"/>
      <w:b/>
      <w:bCs/>
      <w:sz w:val="20"/>
      <w:szCs w:val="20"/>
    </w:rPr>
  </w:style>
  <w:style w:type="character" w:customStyle="1" w:styleId="FontStyle178">
    <w:name w:val="Font Style178"/>
    <w:basedOn w:val="DefaultParagraphFont"/>
    <w:uiPriority w:val="99"/>
    <w:rsid w:val="003467E5"/>
    <w:rPr>
      <w:rFonts w:ascii="Times New Roman" w:hAnsi="Times New Roman" w:cs="Times New Roman"/>
      <w:sz w:val="18"/>
      <w:szCs w:val="18"/>
    </w:rPr>
  </w:style>
  <w:style w:type="paragraph" w:customStyle="1" w:styleId="Style140">
    <w:name w:val="Style14"/>
    <w:basedOn w:val="Normal"/>
    <w:uiPriority w:val="99"/>
    <w:qFormat/>
    <w:rsid w:val="003467E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3467E5"/>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3467E5"/>
    <w:rPr>
      <w:rFonts w:ascii="Times New Roman" w:hAnsi="Times New Roman" w:cs="Times New Roman"/>
      <w:sz w:val="12"/>
      <w:szCs w:val="12"/>
    </w:rPr>
  </w:style>
  <w:style w:type="paragraph" w:customStyle="1" w:styleId="Style90">
    <w:name w:val="Style9"/>
    <w:basedOn w:val="Normal"/>
    <w:uiPriority w:val="99"/>
    <w:qFormat/>
    <w:rsid w:val="003467E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3467E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3467E5"/>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3467E5"/>
    <w:rPr>
      <w:rFonts w:ascii="Times New Roman" w:hAnsi="Times New Roman" w:cs="Times New Roman"/>
      <w:sz w:val="16"/>
      <w:szCs w:val="16"/>
    </w:rPr>
  </w:style>
  <w:style w:type="paragraph" w:customStyle="1" w:styleId="Stylecard11pt">
    <w:name w:val="Style card + 11 pt"/>
    <w:basedOn w:val="Normal"/>
    <w:link w:val="Stylecard11ptChar"/>
    <w:qFormat/>
    <w:rsid w:val="003467E5"/>
    <w:pPr>
      <w:spacing w:after="0" w:line="240" w:lineRule="auto"/>
      <w:ind w:left="288" w:right="288"/>
    </w:pPr>
    <w:rPr>
      <w:rFonts w:eastAsia="SimSun"/>
      <w:lang w:eastAsia="zh-CN"/>
    </w:rPr>
  </w:style>
  <w:style w:type="character" w:customStyle="1" w:styleId="Stylecard11ptChar">
    <w:name w:val="Style card + 11 pt Char"/>
    <w:link w:val="Stylecard11pt"/>
    <w:rsid w:val="003467E5"/>
    <w:rPr>
      <w:rFonts w:ascii="Calibri" w:eastAsia="SimSun" w:hAnsi="Calibri" w:cs="Calibri"/>
      <w:sz w:val="16"/>
      <w:lang w:eastAsia="zh-CN"/>
    </w:rPr>
  </w:style>
  <w:style w:type="character" w:customStyle="1" w:styleId="globalcontentbody">
    <w:name w:val="globalcontentbody"/>
    <w:basedOn w:val="DefaultParagraphFont"/>
    <w:rsid w:val="003467E5"/>
  </w:style>
  <w:style w:type="character" w:customStyle="1" w:styleId="authorbio">
    <w:name w:val="authorbio"/>
    <w:basedOn w:val="DefaultParagraphFont"/>
    <w:rsid w:val="003467E5"/>
  </w:style>
  <w:style w:type="character" w:customStyle="1" w:styleId="StyleBoldandUnderlineCharChar11pt">
    <w:name w:val="Style Bold and Underline Char Char + 11 pt"/>
    <w:basedOn w:val="DefaultParagraphFont"/>
    <w:rsid w:val="003467E5"/>
    <w:rPr>
      <w:b/>
      <w:bCs/>
      <w:noProof w:val="0"/>
      <w:sz w:val="20"/>
      <w:u w:val="single"/>
      <w:lang w:val="en-US" w:eastAsia="en-US" w:bidi="ar-SA"/>
    </w:rPr>
  </w:style>
  <w:style w:type="character" w:customStyle="1" w:styleId="Hyperlink23">
    <w:name w:val="Hyperlink23"/>
    <w:basedOn w:val="DefaultParagraphFont"/>
    <w:rsid w:val="003467E5"/>
    <w:rPr>
      <w:color w:val="3300CC"/>
      <w:u w:val="single"/>
    </w:rPr>
  </w:style>
  <w:style w:type="character" w:customStyle="1" w:styleId="CharChar114">
    <w:name w:val="Char Char114"/>
    <w:basedOn w:val="DefaultParagraphFont"/>
    <w:rsid w:val="003467E5"/>
    <w:rPr>
      <w:rFonts w:cs="Arial"/>
      <w:bCs/>
      <w:szCs w:val="26"/>
      <w:u w:val="single"/>
      <w:lang w:val="en-US" w:eastAsia="en-US" w:bidi="ar-SA"/>
    </w:rPr>
  </w:style>
  <w:style w:type="character" w:customStyle="1" w:styleId="CharChar112">
    <w:name w:val="Char Char112"/>
    <w:basedOn w:val="DefaultParagraphFont"/>
    <w:rsid w:val="003467E5"/>
    <w:rPr>
      <w:rFonts w:cs="Arial"/>
      <w:bCs/>
      <w:szCs w:val="26"/>
      <w:u w:val="single"/>
      <w:lang w:val="en-US" w:eastAsia="en-US" w:bidi="ar-SA"/>
    </w:rPr>
  </w:style>
  <w:style w:type="paragraph" w:customStyle="1" w:styleId="WW-Default1">
    <w:name w:val="WW-Default1"/>
    <w:basedOn w:val="Normal"/>
    <w:qFormat/>
    <w:rsid w:val="003467E5"/>
    <w:pPr>
      <w:suppressAutoHyphens/>
      <w:spacing w:after="0" w:line="240" w:lineRule="auto"/>
    </w:pPr>
    <w:rPr>
      <w:rFonts w:eastAsia="Times New Roman"/>
      <w:b/>
      <w:bCs/>
      <w:szCs w:val="20"/>
      <w:lang w:eastAsia="ar-SA"/>
    </w:rPr>
  </w:style>
  <w:style w:type="character" w:customStyle="1" w:styleId="zoomme">
    <w:name w:val="zoomme"/>
    <w:basedOn w:val="DefaultParagraphFont"/>
    <w:rsid w:val="003467E5"/>
  </w:style>
  <w:style w:type="character" w:customStyle="1" w:styleId="classauthor">
    <w:name w:val="class=&quot;author&quot;"/>
    <w:basedOn w:val="DefaultParagraphFont"/>
    <w:rsid w:val="003467E5"/>
  </w:style>
  <w:style w:type="paragraph" w:customStyle="1" w:styleId="Stylecard11ptUnderline">
    <w:name w:val="Style card + 11 pt Underline"/>
    <w:basedOn w:val="Normal"/>
    <w:link w:val="Stylecard11ptUnderlineChar"/>
    <w:qFormat/>
    <w:rsid w:val="003467E5"/>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3467E5"/>
    <w:rPr>
      <w:rFonts w:ascii="Times New Roman" w:eastAsia="SimSun" w:hAnsi="Times New Roman" w:cs="Times New Roman"/>
      <w:sz w:val="16"/>
      <w:u w:val="single"/>
      <w:lang w:eastAsia="zh-CN"/>
    </w:rPr>
  </w:style>
  <w:style w:type="character" w:customStyle="1" w:styleId="officialstitle-">
    <w:name w:val="official_s_title-"/>
    <w:basedOn w:val="DefaultParagraphFont"/>
    <w:rsid w:val="003467E5"/>
  </w:style>
  <w:style w:type="character" w:customStyle="1" w:styleId="officialsbureau">
    <w:name w:val="official_s_bureau"/>
    <w:basedOn w:val="DefaultParagraphFont"/>
    <w:rsid w:val="003467E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467E5"/>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467E5"/>
    <w:rPr>
      <w:rFonts w:ascii="Calibri" w:eastAsia="Times New Roman" w:hAnsi="Calibri" w:cs="Arial"/>
      <w:b/>
      <w:szCs w:val="28"/>
    </w:rPr>
  </w:style>
  <w:style w:type="character" w:customStyle="1" w:styleId="gray">
    <w:name w:val="gray"/>
    <w:basedOn w:val="DefaultParagraphFont"/>
    <w:rsid w:val="003467E5"/>
  </w:style>
  <w:style w:type="character" w:customStyle="1" w:styleId="Styleunderline11ptBorderSinglesolidlineAuto05p">
    <w:name w:val="Style underline + 11 pt Border: : (Single solid line Auto  0.5 p..."/>
    <w:rsid w:val="003467E5"/>
    <w:rPr>
      <w:sz w:val="20"/>
      <w:u w:val="single"/>
      <w:bdr w:val="single" w:sz="4" w:space="0" w:color="auto"/>
    </w:rPr>
  </w:style>
  <w:style w:type="character" w:customStyle="1" w:styleId="Citation-CompleteChar">
    <w:name w:val="Citation - Complete Char"/>
    <w:basedOn w:val="DefaultParagraphFont"/>
    <w:link w:val="Citation-Complete"/>
    <w:locked/>
    <w:rsid w:val="003467E5"/>
    <w:rPr>
      <w:rFonts w:ascii="Calibri" w:hAnsi="Calibri" w:cs="Calibri"/>
      <w:sz w:val="16"/>
    </w:rPr>
  </w:style>
  <w:style w:type="paragraph" w:customStyle="1" w:styleId="StyleStyle49ptBoldItalic">
    <w:name w:val="Style Style4 + 9 pt Bold Italic"/>
    <w:basedOn w:val="Normal"/>
    <w:link w:val="StyleStyle49ptBoldItalicChar"/>
    <w:qFormat/>
    <w:rsid w:val="003467E5"/>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467E5"/>
    <w:rPr>
      <w:rFonts w:ascii="Calibri" w:eastAsia="Times New Roman" w:hAnsi="Calibri" w:cs="Calibri"/>
      <w:b/>
      <w:bCs/>
      <w:i/>
      <w:iCs/>
      <w:sz w:val="16"/>
      <w:u w:val="single"/>
    </w:rPr>
  </w:style>
  <w:style w:type="character" w:customStyle="1" w:styleId="newscontent">
    <w:name w:val="newscontent"/>
    <w:rsid w:val="003467E5"/>
  </w:style>
  <w:style w:type="character" w:customStyle="1" w:styleId="FontStyle172">
    <w:name w:val="Font Style172"/>
    <w:basedOn w:val="DefaultParagraphFont"/>
    <w:uiPriority w:val="99"/>
    <w:rsid w:val="003467E5"/>
    <w:rPr>
      <w:rFonts w:ascii="Times New Roman" w:hAnsi="Times New Roman" w:cs="Times New Roman"/>
      <w:b/>
      <w:bCs/>
      <w:sz w:val="16"/>
      <w:szCs w:val="16"/>
    </w:rPr>
  </w:style>
  <w:style w:type="paragraph" w:customStyle="1" w:styleId="Style180">
    <w:name w:val="Style18"/>
    <w:basedOn w:val="Normal"/>
    <w:uiPriority w:val="99"/>
    <w:qFormat/>
    <w:rsid w:val="003467E5"/>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3467E5"/>
    <w:rPr>
      <w:rFonts w:ascii="Times New Roman" w:hAnsi="Times New Roman" w:cs="Times New Roman"/>
      <w:i/>
      <w:iCs/>
      <w:sz w:val="16"/>
      <w:szCs w:val="16"/>
    </w:rPr>
  </w:style>
  <w:style w:type="character" w:customStyle="1" w:styleId="FontStyle162">
    <w:name w:val="Font Style162"/>
    <w:basedOn w:val="DefaultParagraphFont"/>
    <w:uiPriority w:val="99"/>
    <w:rsid w:val="003467E5"/>
    <w:rPr>
      <w:rFonts w:ascii="Times New Roman" w:hAnsi="Times New Roman" w:cs="Times New Roman"/>
      <w:b/>
      <w:bCs/>
      <w:sz w:val="18"/>
      <w:szCs w:val="18"/>
    </w:rPr>
  </w:style>
  <w:style w:type="character" w:customStyle="1" w:styleId="FontStyle167">
    <w:name w:val="Font Style167"/>
    <w:basedOn w:val="DefaultParagraphFont"/>
    <w:uiPriority w:val="99"/>
    <w:rsid w:val="003467E5"/>
    <w:rPr>
      <w:rFonts w:ascii="Times New Roman" w:hAnsi="Times New Roman" w:cs="Times New Roman"/>
      <w:sz w:val="10"/>
      <w:szCs w:val="10"/>
    </w:rPr>
  </w:style>
  <w:style w:type="character" w:customStyle="1" w:styleId="FontStyle174">
    <w:name w:val="Font Style174"/>
    <w:basedOn w:val="DefaultParagraphFont"/>
    <w:uiPriority w:val="99"/>
    <w:rsid w:val="003467E5"/>
    <w:rPr>
      <w:rFonts w:ascii="Arial Narrow" w:hAnsi="Arial Narrow" w:cs="Arial Narrow"/>
      <w:b/>
      <w:bCs/>
      <w:sz w:val="18"/>
      <w:szCs w:val="18"/>
    </w:rPr>
  </w:style>
  <w:style w:type="paragraph" w:customStyle="1" w:styleId="Style47">
    <w:name w:val="Style47"/>
    <w:basedOn w:val="Normal"/>
    <w:uiPriority w:val="99"/>
    <w:qFormat/>
    <w:rsid w:val="003467E5"/>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3467E5"/>
    <w:rPr>
      <w:rFonts w:ascii="Times New Roman" w:hAnsi="Times New Roman" w:cs="Times New Roman"/>
      <w:sz w:val="12"/>
      <w:szCs w:val="12"/>
    </w:rPr>
  </w:style>
  <w:style w:type="paragraph" w:customStyle="1" w:styleId="Style24">
    <w:name w:val="Style24"/>
    <w:basedOn w:val="Normal"/>
    <w:uiPriority w:val="99"/>
    <w:qFormat/>
    <w:rsid w:val="003467E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3467E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3467E5"/>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3467E5"/>
    <w:rPr>
      <w:rFonts w:ascii="Times New Roman" w:hAnsi="Times New Roman" w:cs="Times New Roman"/>
      <w:b/>
      <w:bCs/>
      <w:sz w:val="18"/>
      <w:szCs w:val="18"/>
    </w:rPr>
  </w:style>
  <w:style w:type="paragraph" w:customStyle="1" w:styleId="Style210">
    <w:name w:val="Style21"/>
    <w:basedOn w:val="Normal"/>
    <w:uiPriority w:val="99"/>
    <w:qFormat/>
    <w:rsid w:val="003467E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3467E5"/>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3467E5"/>
    <w:pPr>
      <w:spacing w:before="200" w:line="240" w:lineRule="auto"/>
    </w:pPr>
    <w:rPr>
      <w:bCs w:val="0"/>
    </w:rPr>
  </w:style>
  <w:style w:type="paragraph" w:customStyle="1" w:styleId="Aa">
    <w:name w:val="A"/>
    <w:basedOn w:val="Default"/>
    <w:next w:val="Default"/>
    <w:rsid w:val="003467E5"/>
    <w:rPr>
      <w:rFonts w:eastAsia="Times New Roman"/>
      <w:color w:val="auto"/>
      <w:lang w:bidi="en-US"/>
    </w:rPr>
  </w:style>
  <w:style w:type="character" w:customStyle="1" w:styleId="ac">
    <w:name w:val="••••"/>
    <w:rsid w:val="003467E5"/>
    <w:rPr>
      <w:color w:val="000000"/>
    </w:rPr>
  </w:style>
  <w:style w:type="character" w:customStyle="1" w:styleId="UL-Bold">
    <w:name w:val="UL-Bold"/>
    <w:basedOn w:val="DefaultParagraphFont"/>
    <w:rsid w:val="003467E5"/>
    <w:rPr>
      <w:u w:val="thick"/>
    </w:rPr>
  </w:style>
  <w:style w:type="character" w:customStyle="1" w:styleId="UL-None">
    <w:name w:val="UL-None"/>
    <w:basedOn w:val="DefaultParagraphFont"/>
    <w:rsid w:val="003467E5"/>
    <w:rPr>
      <w:u w:val="none"/>
    </w:rPr>
  </w:style>
  <w:style w:type="character" w:customStyle="1" w:styleId="styletimesnewroman12ptbold0">
    <w:name w:val="styletimesnewroman12ptbold"/>
    <w:basedOn w:val="DefaultParagraphFont"/>
    <w:rsid w:val="003467E5"/>
  </w:style>
  <w:style w:type="character" w:customStyle="1" w:styleId="FontStyle19">
    <w:name w:val="Font Style19"/>
    <w:basedOn w:val="DefaultParagraphFont"/>
    <w:uiPriority w:val="99"/>
    <w:rsid w:val="003467E5"/>
    <w:rPr>
      <w:rFonts w:ascii="Times New Roman" w:hAnsi="Times New Roman" w:cs="Times New Roman"/>
      <w:sz w:val="18"/>
      <w:szCs w:val="18"/>
    </w:rPr>
  </w:style>
  <w:style w:type="character" w:customStyle="1" w:styleId="UnderlineBox">
    <w:name w:val="Underline + Box"/>
    <w:uiPriority w:val="1"/>
    <w:qFormat/>
    <w:rsid w:val="003467E5"/>
    <w:rPr>
      <w:rFonts w:ascii="Georgia" w:hAnsi="Georgia"/>
      <w:b w:val="0"/>
      <w:sz w:val="22"/>
      <w:u w:val="single"/>
      <w:bdr w:val="single" w:sz="4" w:space="0" w:color="auto"/>
    </w:rPr>
  </w:style>
  <w:style w:type="character" w:customStyle="1" w:styleId="10ptnotbold">
    <w:name w:val="10ptnotbold"/>
    <w:basedOn w:val="DefaultParagraphFont"/>
    <w:rsid w:val="003467E5"/>
    <w:rPr>
      <w:sz w:val="20"/>
    </w:rPr>
  </w:style>
  <w:style w:type="paragraph" w:customStyle="1" w:styleId="ALLCAPS">
    <w:name w:val="ALL CAPS"/>
    <w:basedOn w:val="Normal"/>
    <w:link w:val="ALLCAPSChar"/>
    <w:qFormat/>
    <w:rsid w:val="003467E5"/>
    <w:pPr>
      <w:spacing w:after="0" w:line="240" w:lineRule="auto"/>
    </w:pPr>
    <w:rPr>
      <w:rFonts w:eastAsia="Times New Roman"/>
      <w:b/>
      <w:caps/>
      <w:szCs w:val="20"/>
    </w:rPr>
  </w:style>
  <w:style w:type="character" w:customStyle="1" w:styleId="kn">
    <w:name w:val="kn"/>
    <w:basedOn w:val="DefaultParagraphFont"/>
    <w:rsid w:val="003467E5"/>
  </w:style>
  <w:style w:type="paragraph" w:customStyle="1" w:styleId="StyleCardworksLinespacingsingle">
    <w:name w:val="Style Card works + Line spacing:  single"/>
    <w:basedOn w:val="Normal"/>
    <w:link w:val="StyleCardworksLinespacingsingleChar"/>
    <w:qFormat/>
    <w:rsid w:val="003467E5"/>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467E5"/>
    <w:rPr>
      <w:rFonts w:ascii="Calibri" w:eastAsia="Times New Roman" w:hAnsi="Calibri" w:cs="Calibri"/>
      <w:spacing w:val="-3"/>
      <w:sz w:val="16"/>
      <w:szCs w:val="20"/>
    </w:rPr>
  </w:style>
  <w:style w:type="paragraph" w:customStyle="1" w:styleId="BriefTitleWorks">
    <w:name w:val="Brief Title Works"/>
    <w:basedOn w:val="Heading1"/>
    <w:link w:val="BriefTitleWorksChar"/>
    <w:qFormat/>
    <w:rsid w:val="003467E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467E5"/>
    <w:rPr>
      <w:rFonts w:ascii="Calibri" w:eastAsia="Times New Roman" w:hAnsi="Calibri" w:cs="Arial"/>
      <w:b/>
      <w:bCs/>
      <w:kern w:val="32"/>
      <w:szCs w:val="32"/>
      <w:u w:val="single"/>
    </w:rPr>
  </w:style>
  <w:style w:type="character" w:customStyle="1" w:styleId="twelptblackblack1">
    <w:name w:val="twelptblackblack1"/>
    <w:basedOn w:val="DefaultParagraphFont"/>
    <w:rsid w:val="003467E5"/>
    <w:rPr>
      <w:rFonts w:ascii="Verdana" w:hAnsi="Verdana" w:hint="default"/>
      <w:color w:val="000000"/>
      <w:sz w:val="16"/>
      <w:szCs w:val="16"/>
    </w:rPr>
  </w:style>
  <w:style w:type="character" w:customStyle="1" w:styleId="TagCharCharCharChar0">
    <w:name w:val="Tag Char Char Char Char"/>
    <w:basedOn w:val="DefaultParagraphFont"/>
    <w:rsid w:val="003467E5"/>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3467E5"/>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3467E5"/>
    <w:rPr>
      <w:sz w:val="30"/>
      <w:szCs w:val="30"/>
    </w:rPr>
  </w:style>
  <w:style w:type="character" w:customStyle="1" w:styleId="CharacterStyle13">
    <w:name w:val="Character Style 13"/>
    <w:rsid w:val="003467E5"/>
    <w:rPr>
      <w:i/>
      <w:iCs/>
      <w:sz w:val="17"/>
      <w:szCs w:val="17"/>
    </w:rPr>
  </w:style>
  <w:style w:type="character" w:customStyle="1" w:styleId="CardsNotUnderlined">
    <w:name w:val="Cards Not Underlined"/>
    <w:rsid w:val="003467E5"/>
    <w:rPr>
      <w:rFonts w:ascii="Times New Roman" w:hAnsi="Times New Roman"/>
      <w:sz w:val="16"/>
    </w:rPr>
  </w:style>
  <w:style w:type="character" w:customStyle="1" w:styleId="a13">
    <w:name w:val="a1"/>
    <w:rsid w:val="003467E5"/>
    <w:rPr>
      <w:color w:val="008000"/>
    </w:rPr>
  </w:style>
  <w:style w:type="paragraph" w:customStyle="1" w:styleId="Fifth">
    <w:name w:val="Fifth"/>
    <w:basedOn w:val="Normal"/>
    <w:link w:val="FifthChar"/>
    <w:qFormat/>
    <w:rsid w:val="003467E5"/>
    <w:pPr>
      <w:spacing w:after="0" w:line="240" w:lineRule="auto"/>
    </w:pPr>
    <w:rPr>
      <w:rFonts w:eastAsia="Times New Roman"/>
      <w:lang w:val="x-none" w:eastAsia="x-none"/>
    </w:rPr>
  </w:style>
  <w:style w:type="character" w:customStyle="1" w:styleId="FifthChar">
    <w:name w:val="Fifth Char"/>
    <w:link w:val="Fifth"/>
    <w:rsid w:val="003467E5"/>
    <w:rPr>
      <w:rFonts w:ascii="Calibri" w:eastAsia="Times New Roman" w:hAnsi="Calibri" w:cs="Calibri"/>
      <w:sz w:val="16"/>
      <w:lang w:val="x-none" w:eastAsia="x-none"/>
    </w:rPr>
  </w:style>
  <w:style w:type="paragraph" w:customStyle="1" w:styleId="Repeatblockheading0">
    <w:name w:val="Repeat block heading"/>
    <w:basedOn w:val="Normal"/>
    <w:rsid w:val="003467E5"/>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3467E5"/>
  </w:style>
  <w:style w:type="character" w:customStyle="1" w:styleId="imgcreditcaption">
    <w:name w:val="imgcreditcaption"/>
    <w:rsid w:val="003467E5"/>
  </w:style>
  <w:style w:type="character" w:customStyle="1" w:styleId="current-article">
    <w:name w:val="current-article"/>
    <w:rsid w:val="003467E5"/>
  </w:style>
  <w:style w:type="character" w:customStyle="1" w:styleId="hps">
    <w:name w:val="hps"/>
    <w:rsid w:val="003467E5"/>
  </w:style>
  <w:style w:type="paragraph" w:customStyle="1" w:styleId="introduction">
    <w:name w:val="introduction"/>
    <w:basedOn w:val="Normal"/>
    <w:qFormat/>
    <w:rsid w:val="003467E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3467E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3467E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3467E5"/>
    <w:rPr>
      <w:rFonts w:cs="Calibri"/>
    </w:rPr>
  </w:style>
  <w:style w:type="paragraph" w:customStyle="1" w:styleId="CitationCharCharCharCharCharCharChar">
    <w:name w:val="Citation Char Char Char Char Char Char Char"/>
    <w:basedOn w:val="Normal"/>
    <w:link w:val="CitationCharCharCharCharCharCharCharChar"/>
    <w:rsid w:val="003467E5"/>
    <w:pPr>
      <w:spacing w:after="0" w:line="240" w:lineRule="auto"/>
      <w:ind w:left="1440" w:right="1440"/>
    </w:pPr>
    <w:rPr>
      <w:rFonts w:asciiTheme="minorHAnsi" w:hAnsiTheme="minorHAnsi"/>
      <w:sz w:val="24"/>
    </w:rPr>
  </w:style>
  <w:style w:type="paragraph" w:customStyle="1" w:styleId="pagpag1">
    <w:name w:val="pagpag1"/>
    <w:basedOn w:val="Normal"/>
    <w:uiPriority w:val="99"/>
    <w:qFormat/>
    <w:rsid w:val="003467E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3467E5"/>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3467E5"/>
  </w:style>
  <w:style w:type="paragraph" w:customStyle="1" w:styleId="BodyText311">
    <w:name w:val="Body Text 31"/>
    <w:basedOn w:val="Normal"/>
    <w:next w:val="BodyText3"/>
    <w:unhideWhenUsed/>
    <w:rsid w:val="003467E5"/>
    <w:pPr>
      <w:spacing w:after="120" w:line="240" w:lineRule="auto"/>
    </w:pPr>
    <w:rPr>
      <w:bCs/>
      <w:color w:val="000000"/>
    </w:rPr>
  </w:style>
  <w:style w:type="paragraph" w:customStyle="1" w:styleId="BodyText210">
    <w:name w:val="Body Text 21"/>
    <w:basedOn w:val="Normal"/>
    <w:next w:val="BodyText2"/>
    <w:unhideWhenUsed/>
    <w:rsid w:val="003467E5"/>
    <w:pPr>
      <w:spacing w:after="120" w:line="480" w:lineRule="auto"/>
    </w:pPr>
    <w:rPr>
      <w:sz w:val="12"/>
    </w:rPr>
  </w:style>
  <w:style w:type="paragraph" w:customStyle="1" w:styleId="BodyTextIndent1">
    <w:name w:val="Body Text Indent1"/>
    <w:basedOn w:val="Normal"/>
    <w:next w:val="BodyTextIndent"/>
    <w:unhideWhenUsed/>
    <w:rsid w:val="003467E5"/>
    <w:pPr>
      <w:spacing w:after="120" w:line="240" w:lineRule="auto"/>
      <w:ind w:left="360"/>
    </w:pPr>
  </w:style>
  <w:style w:type="paragraph" w:customStyle="1" w:styleId="BodyTextIndent31">
    <w:name w:val="Body Text Indent 31"/>
    <w:basedOn w:val="Normal"/>
    <w:next w:val="BodyTextIndent3"/>
    <w:semiHidden/>
    <w:unhideWhenUsed/>
    <w:rsid w:val="003467E5"/>
    <w:pPr>
      <w:spacing w:after="120" w:line="240" w:lineRule="auto"/>
      <w:ind w:left="360"/>
    </w:pPr>
    <w:rPr>
      <w:sz w:val="14"/>
    </w:rPr>
  </w:style>
  <w:style w:type="paragraph" w:customStyle="1" w:styleId="BodyTextIndent21">
    <w:name w:val="Body Text Indent 21"/>
    <w:basedOn w:val="Normal"/>
    <w:next w:val="BodyTextIndent2"/>
    <w:unhideWhenUsed/>
    <w:rsid w:val="003467E5"/>
    <w:pPr>
      <w:spacing w:after="120" w:line="480" w:lineRule="auto"/>
      <w:ind w:left="360"/>
    </w:pPr>
  </w:style>
  <w:style w:type="character" w:customStyle="1" w:styleId="Caption11">
    <w:name w:val="Caption11"/>
    <w:rsid w:val="003467E5"/>
  </w:style>
  <w:style w:type="paragraph" w:customStyle="1" w:styleId="z-BottomofForm1">
    <w:name w:val="z-Bottom of Form1"/>
    <w:basedOn w:val="Normal"/>
    <w:next w:val="Normal"/>
    <w:hidden/>
    <w:unhideWhenUsed/>
    <w:rsid w:val="003467E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3467E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3467E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3467E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3467E5"/>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3467E5"/>
  </w:style>
  <w:style w:type="character" w:customStyle="1" w:styleId="StyleStyleunderlineBold11pt">
    <w:name w:val="Style Style underline + Bold + 11 pt"/>
    <w:rsid w:val="003467E5"/>
    <w:rPr>
      <w:bCs/>
      <w:sz w:val="20"/>
      <w:u w:val="single"/>
    </w:rPr>
  </w:style>
  <w:style w:type="character" w:customStyle="1" w:styleId="StyleunderlineAsianTimesNewRomanBold">
    <w:name w:val="Style underline + (Asian) Times New Roman Bold"/>
    <w:rsid w:val="003467E5"/>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3467E5"/>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3467E5"/>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3467E5"/>
    <w:rPr>
      <w:rFonts w:ascii="Times New Roman" w:eastAsia="Times New Roman" w:hAnsi="Times New Roman" w:cs="Calibri"/>
      <w:b/>
      <w:sz w:val="16"/>
      <w:u w:val="single"/>
      <w:lang w:val="x-none" w:eastAsia="x-none"/>
    </w:rPr>
  </w:style>
  <w:style w:type="character" w:customStyle="1" w:styleId="Style11ptBoldUnderlineBorderSinglesolidlineAuto1">
    <w:name w:val="Style 11 pt Bold Underline Border: : (Single solid line Auto  ...1"/>
    <w:rsid w:val="003467E5"/>
    <w:rPr>
      <w:b/>
      <w:bCs/>
      <w:sz w:val="20"/>
      <w:u w:val="single"/>
      <w:bdr w:val="single" w:sz="4" w:space="0" w:color="auto"/>
    </w:rPr>
  </w:style>
  <w:style w:type="paragraph" w:customStyle="1" w:styleId="emactive">
    <w:name w:val="emactive"/>
    <w:basedOn w:val="Normal"/>
    <w:uiPriority w:val="99"/>
    <w:qFormat/>
    <w:rsid w:val="003467E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3467E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3467E5"/>
    <w:rPr>
      <w:rFonts w:cs="Calibri"/>
      <w:u w:val="single"/>
      <w:shd w:val="clear" w:color="auto" w:fill="66FFFF"/>
    </w:rPr>
  </w:style>
  <w:style w:type="paragraph" w:customStyle="1" w:styleId="CardHighlight">
    <w:name w:val="Card Highlight"/>
    <w:basedOn w:val="Normal"/>
    <w:link w:val="CardHighlightChar"/>
    <w:qFormat/>
    <w:rsid w:val="003467E5"/>
    <w:pPr>
      <w:shd w:val="clear" w:color="auto" w:fill="66FFFF"/>
      <w:spacing w:after="0" w:line="240" w:lineRule="auto"/>
    </w:pPr>
    <w:rPr>
      <w:rFonts w:asciiTheme="minorHAnsi" w:hAnsiTheme="minorHAnsi"/>
      <w:sz w:val="24"/>
      <w:u w:val="single"/>
    </w:rPr>
  </w:style>
  <w:style w:type="paragraph" w:customStyle="1" w:styleId="norma">
    <w:name w:val="norma"/>
    <w:basedOn w:val="Heading3"/>
    <w:uiPriority w:val="99"/>
    <w:qFormat/>
    <w:rsid w:val="003467E5"/>
    <w:pPr>
      <w:spacing w:before="200" w:line="240" w:lineRule="auto"/>
    </w:pPr>
    <w:rPr>
      <w:rFonts w:eastAsia="MS Gothic" w:cs="Arial"/>
      <w:bCs w:val="0"/>
      <w:sz w:val="24"/>
      <w:lang w:eastAsia="zh-CN"/>
    </w:rPr>
  </w:style>
  <w:style w:type="character" w:customStyle="1" w:styleId="metaorigin">
    <w:name w:val="meta_origin"/>
    <w:rsid w:val="003467E5"/>
  </w:style>
  <w:style w:type="character" w:customStyle="1" w:styleId="eminfo">
    <w:name w:val="eminfo"/>
    <w:rsid w:val="003467E5"/>
  </w:style>
  <w:style w:type="character" w:customStyle="1" w:styleId="emhighlight">
    <w:name w:val="emhighlight"/>
    <w:rsid w:val="003467E5"/>
  </w:style>
  <w:style w:type="character" w:customStyle="1" w:styleId="last">
    <w:name w:val="last"/>
    <w:rsid w:val="003467E5"/>
  </w:style>
  <w:style w:type="character" w:customStyle="1" w:styleId="institution">
    <w:name w:val="institution"/>
    <w:rsid w:val="003467E5"/>
  </w:style>
  <w:style w:type="character" w:customStyle="1" w:styleId="NormalCard">
    <w:name w:val="Normal Card"/>
    <w:uiPriority w:val="1"/>
    <w:qFormat/>
    <w:rsid w:val="003467E5"/>
    <w:rPr>
      <w:rFonts w:ascii="Times New Roman" w:hAnsi="Times New Roman" w:cs="Times New Roman" w:hint="default"/>
      <w:sz w:val="24"/>
    </w:rPr>
  </w:style>
  <w:style w:type="character" w:customStyle="1" w:styleId="timebox">
    <w:name w:val="timebox"/>
    <w:rsid w:val="003467E5"/>
  </w:style>
  <w:style w:type="character" w:customStyle="1" w:styleId="Heading2Subtext">
    <w:name w:val="Heading 2 Subtext"/>
    <w:rsid w:val="003467E5"/>
    <w:rPr>
      <w:rFonts w:ascii="Times New Roman" w:hAnsi="Times New Roman" w:cs="Times New Roman" w:hint="default"/>
      <w:sz w:val="16"/>
    </w:rPr>
  </w:style>
  <w:style w:type="table" w:styleId="MediumGrid1">
    <w:name w:val="Medium Grid 1"/>
    <w:basedOn w:val="TableNormal"/>
    <w:uiPriority w:val="67"/>
    <w:rsid w:val="003467E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3467E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3467E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3467E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3467E5"/>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3467E5"/>
    <w:rPr>
      <w:rFonts w:ascii="Calibri" w:hAnsi="Calibri" w:cs="Calibri"/>
      <w:b/>
      <w:sz w:val="16"/>
    </w:rPr>
  </w:style>
  <w:style w:type="character" w:customStyle="1" w:styleId="caps-label">
    <w:name w:val="caps-label"/>
    <w:rsid w:val="003467E5"/>
  </w:style>
  <w:style w:type="paragraph" w:customStyle="1" w:styleId="firstletter">
    <w:name w:val="firstletter"/>
    <w:basedOn w:val="Normal"/>
    <w:qFormat/>
    <w:rsid w:val="003467E5"/>
    <w:pPr>
      <w:spacing w:before="100" w:beforeAutospacing="1" w:after="100" w:afterAutospacing="1" w:line="240" w:lineRule="auto"/>
    </w:pPr>
    <w:rPr>
      <w:rFonts w:eastAsia="Times New Roman"/>
      <w:sz w:val="24"/>
    </w:rPr>
  </w:style>
  <w:style w:type="paragraph" w:customStyle="1" w:styleId="more">
    <w:name w:val="more"/>
    <w:basedOn w:val="Normal"/>
    <w:qFormat/>
    <w:rsid w:val="003467E5"/>
    <w:pPr>
      <w:spacing w:before="100" w:beforeAutospacing="1" w:after="100" w:afterAutospacing="1" w:line="240" w:lineRule="auto"/>
    </w:pPr>
    <w:rPr>
      <w:rFonts w:eastAsia="Times New Roman"/>
      <w:sz w:val="24"/>
    </w:rPr>
  </w:style>
  <w:style w:type="character" w:customStyle="1" w:styleId="cardshighlight0">
    <w:name w:val="cardshighlight"/>
    <w:rsid w:val="003467E5"/>
  </w:style>
  <w:style w:type="character" w:customStyle="1" w:styleId="cardsfont12pt1">
    <w:name w:val="cardsfont12pt"/>
    <w:rsid w:val="003467E5"/>
  </w:style>
  <w:style w:type="paragraph" w:customStyle="1" w:styleId="H1numbered">
    <w:name w:val="H1 numbered"/>
    <w:basedOn w:val="Normal"/>
    <w:qFormat/>
    <w:rsid w:val="003467E5"/>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467E5"/>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467E5"/>
  </w:style>
  <w:style w:type="character" w:customStyle="1" w:styleId="backcontent">
    <w:name w:val="backcontent"/>
    <w:rsid w:val="003467E5"/>
  </w:style>
  <w:style w:type="character" w:customStyle="1" w:styleId="daystmp">
    <w:name w:val="daystmp"/>
    <w:rsid w:val="003467E5"/>
  </w:style>
  <w:style w:type="paragraph" w:customStyle="1" w:styleId="in">
    <w:name w:val="in"/>
    <w:basedOn w:val="Normal"/>
    <w:qFormat/>
    <w:rsid w:val="003467E5"/>
    <w:pPr>
      <w:spacing w:before="100" w:beforeAutospacing="1" w:after="100" w:afterAutospacing="1" w:line="240" w:lineRule="auto"/>
    </w:pPr>
    <w:rPr>
      <w:rFonts w:eastAsia="Times New Roman"/>
      <w:sz w:val="24"/>
    </w:rPr>
  </w:style>
  <w:style w:type="character" w:customStyle="1" w:styleId="cardsfont12ptchar">
    <w:name w:val="cardsfont12ptchar"/>
    <w:rsid w:val="003467E5"/>
  </w:style>
  <w:style w:type="character" w:customStyle="1" w:styleId="gal">
    <w:name w:val="gal"/>
    <w:rsid w:val="003467E5"/>
  </w:style>
  <w:style w:type="paragraph" w:customStyle="1" w:styleId="imagecontain">
    <w:name w:val="imagecontain"/>
    <w:basedOn w:val="Normal"/>
    <w:qFormat/>
    <w:rsid w:val="003467E5"/>
    <w:pPr>
      <w:spacing w:before="100" w:beforeAutospacing="1" w:after="100" w:afterAutospacing="1" w:line="240" w:lineRule="auto"/>
    </w:pPr>
    <w:rPr>
      <w:rFonts w:eastAsia="Times New Roman"/>
      <w:sz w:val="24"/>
    </w:rPr>
  </w:style>
  <w:style w:type="character" w:customStyle="1" w:styleId="imagedateline">
    <w:name w:val="image_dateline"/>
    <w:rsid w:val="003467E5"/>
  </w:style>
  <w:style w:type="character" w:customStyle="1" w:styleId="authordatecharchar">
    <w:name w:val="authordatecharchar"/>
    <w:rsid w:val="003467E5"/>
  </w:style>
  <w:style w:type="character" w:customStyle="1" w:styleId="style1char0">
    <w:name w:val="style1char"/>
    <w:rsid w:val="003467E5"/>
  </w:style>
  <w:style w:type="character" w:customStyle="1" w:styleId="tagcharchar0">
    <w:name w:val="tagcharchar"/>
    <w:rsid w:val="003467E5"/>
  </w:style>
  <w:style w:type="character" w:customStyle="1" w:styleId="underlinedcharchar2">
    <w:name w:val="underlinedcharchar"/>
    <w:rsid w:val="003467E5"/>
  </w:style>
  <w:style w:type="paragraph" w:customStyle="1" w:styleId="CM62">
    <w:name w:val="CM62"/>
    <w:basedOn w:val="Normal"/>
    <w:next w:val="Normal"/>
    <w:qFormat/>
    <w:rsid w:val="003467E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3467E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3467E5"/>
    <w:pPr>
      <w:spacing w:after="63"/>
    </w:pPr>
    <w:rPr>
      <w:rFonts w:ascii="Arial" w:eastAsia="Times New Roman" w:hAnsi="Arial"/>
      <w:color w:val="auto"/>
      <w:lang w:eastAsia="zh-CN"/>
    </w:rPr>
  </w:style>
  <w:style w:type="paragraph" w:customStyle="1" w:styleId="CM35">
    <w:name w:val="CM35"/>
    <w:basedOn w:val="Default"/>
    <w:next w:val="Default"/>
    <w:qFormat/>
    <w:rsid w:val="003467E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3467E5"/>
    <w:pPr>
      <w:spacing w:line="228" w:lineRule="atLeast"/>
    </w:pPr>
    <w:rPr>
      <w:rFonts w:ascii="Showcard Gothic" w:eastAsia="Times New Roman" w:hAnsi="Showcard Gothic"/>
      <w:color w:val="auto"/>
      <w:lang w:eastAsia="zh-CN"/>
    </w:rPr>
  </w:style>
  <w:style w:type="character" w:customStyle="1" w:styleId="BoxedChar">
    <w:name w:val="Boxed Char"/>
    <w:rsid w:val="003467E5"/>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3467E5"/>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3467E5"/>
    <w:rPr>
      <w:rFonts w:ascii="Calibri" w:eastAsia="Times New Roman" w:hAnsi="Calibri" w:cs="Times New Roman"/>
      <w:sz w:val="22"/>
      <w:szCs w:val="22"/>
    </w:rPr>
  </w:style>
  <w:style w:type="paragraph" w:customStyle="1" w:styleId="StyleCards11pt">
    <w:name w:val="Style Cards + 11 pt"/>
    <w:basedOn w:val="Cards"/>
    <w:link w:val="StyleCards11ptChar"/>
    <w:qFormat/>
    <w:rsid w:val="003467E5"/>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3467E5"/>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3467E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3467E5"/>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467E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3467E5"/>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467E5"/>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467E5"/>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3467E5"/>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3467E5"/>
    <w:rPr>
      <w:lang w:val="en-US" w:eastAsia="en-US" w:bidi="ar-SA"/>
    </w:rPr>
  </w:style>
  <w:style w:type="character" w:customStyle="1" w:styleId="StylecardCharChar11ptChar">
    <w:name w:val="Style card Char Char + 11 pt Char"/>
    <w:link w:val="StylecardCharChar11pt"/>
    <w:rsid w:val="003467E5"/>
    <w:rPr>
      <w:rFonts w:eastAsia="Times New Roman"/>
      <w:sz w:val="20"/>
      <w:szCs w:val="20"/>
      <w:lang w:val="x-none" w:eastAsia="x-none"/>
    </w:rPr>
  </w:style>
  <w:style w:type="paragraph" w:customStyle="1" w:styleId="NormalFont">
    <w:name w:val="Normal Font"/>
    <w:link w:val="NormalFontChar"/>
    <w:qFormat/>
    <w:rsid w:val="003467E5"/>
    <w:rPr>
      <w:rFonts w:ascii="Times New Roman" w:eastAsia="Times New Roman" w:hAnsi="Times New Roman" w:cs="Times New Roman"/>
      <w:sz w:val="20"/>
      <w:szCs w:val="20"/>
    </w:rPr>
  </w:style>
  <w:style w:type="paragraph" w:customStyle="1" w:styleId="StyleSmall11pt">
    <w:name w:val="Style Small + 11 pt"/>
    <w:qFormat/>
    <w:rsid w:val="003467E5"/>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3467E5"/>
    <w:rPr>
      <w:sz w:val="20"/>
      <w:u w:val="thick"/>
    </w:rPr>
  </w:style>
  <w:style w:type="character" w:customStyle="1" w:styleId="Style11ptBoldThickunderline">
    <w:name w:val="Style 11 pt Bold Thick underline"/>
    <w:rsid w:val="003467E5"/>
    <w:rPr>
      <w:b/>
      <w:bCs/>
      <w:sz w:val="20"/>
      <w:u w:val="thick"/>
    </w:rPr>
  </w:style>
  <w:style w:type="paragraph" w:customStyle="1" w:styleId="StyleNormalFont11ptUnderline">
    <w:name w:val="Style Normal Font + 11 pt Underline"/>
    <w:basedOn w:val="NormalFont"/>
    <w:link w:val="StyleNormalFont11ptUnderlineChar"/>
    <w:qFormat/>
    <w:rsid w:val="003467E5"/>
    <w:rPr>
      <w:u w:val="single"/>
      <w:lang w:val="x-none" w:eastAsia="x-none"/>
    </w:rPr>
  </w:style>
  <w:style w:type="character" w:customStyle="1" w:styleId="NormalFontChar">
    <w:name w:val="Normal Font Char"/>
    <w:link w:val="NormalFont"/>
    <w:rsid w:val="003467E5"/>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467E5"/>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467E5"/>
    <w:rPr>
      <w:b/>
      <w:bCs/>
      <w:u w:val="single"/>
      <w:lang w:val="x-none" w:eastAsia="x-none"/>
    </w:rPr>
  </w:style>
  <w:style w:type="character" w:customStyle="1" w:styleId="StyleNormalFont11ptBoldUnderlineChar">
    <w:name w:val="Style Normal Font + 11 pt Bold Underline Char"/>
    <w:link w:val="StyleNormalFont11ptBoldUnderline"/>
    <w:rsid w:val="003467E5"/>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3467E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3467E5"/>
    <w:pPr>
      <w:spacing w:after="0" w:line="240" w:lineRule="auto"/>
    </w:pPr>
    <w:rPr>
      <w:rFonts w:eastAsia="Times New Roman"/>
      <w:sz w:val="15"/>
    </w:rPr>
  </w:style>
  <w:style w:type="character" w:customStyle="1" w:styleId="authors1">
    <w:name w:val="authors1"/>
    <w:rsid w:val="003467E5"/>
    <w:rPr>
      <w:rFonts w:ascii="Verdana" w:hAnsi="Verdana" w:hint="default"/>
      <w:b/>
      <w:bCs/>
      <w:color w:val="006699"/>
      <w:sz w:val="20"/>
      <w:szCs w:val="20"/>
    </w:rPr>
  </w:style>
  <w:style w:type="character" w:customStyle="1" w:styleId="headlinesectionlarge">
    <w:name w:val="headline_section_large"/>
    <w:rsid w:val="003467E5"/>
  </w:style>
  <w:style w:type="paragraph" w:customStyle="1" w:styleId="formatvorlage2">
    <w:name w:val="formatvorlage2"/>
    <w:basedOn w:val="Normal"/>
    <w:qFormat/>
    <w:rsid w:val="003467E5"/>
    <w:pPr>
      <w:spacing w:before="100" w:beforeAutospacing="1" w:after="100" w:afterAutospacing="1" w:line="240" w:lineRule="auto"/>
    </w:pPr>
    <w:rPr>
      <w:sz w:val="24"/>
    </w:rPr>
  </w:style>
  <w:style w:type="character" w:customStyle="1" w:styleId="Styleunderline11ptBlack">
    <w:name w:val="Style underline + 11 pt Black"/>
    <w:rsid w:val="003467E5"/>
    <w:rPr>
      <w:color w:val="000000"/>
      <w:sz w:val="20"/>
      <w:u w:val="single"/>
    </w:rPr>
  </w:style>
  <w:style w:type="character" w:customStyle="1" w:styleId="Styleunderline11ptBoldBlack">
    <w:name w:val="Style underline + 11 pt Bold Black"/>
    <w:rsid w:val="003467E5"/>
    <w:rPr>
      <w:b/>
      <w:bCs/>
      <w:color w:val="000000"/>
      <w:sz w:val="20"/>
      <w:u w:val="single"/>
    </w:rPr>
  </w:style>
  <w:style w:type="paragraph" w:customStyle="1" w:styleId="StyleTitle11ptNotBold">
    <w:name w:val="Style Title + 11 pt Not Bold"/>
    <w:basedOn w:val="Title"/>
    <w:link w:val="StyleTitle11ptNotBoldChar"/>
    <w:qFormat/>
    <w:rsid w:val="003467E5"/>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3467E5"/>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467E5"/>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3467E5"/>
    <w:rPr>
      <w:rFonts w:ascii="Georgia" w:eastAsia="Times New Roman" w:hAnsi="Georgia"/>
      <w:u w:val="single"/>
      <w:lang w:val="x-none" w:eastAsia="x-none"/>
    </w:rPr>
  </w:style>
  <w:style w:type="character" w:customStyle="1" w:styleId="Style11ptBoldBlackUnderline">
    <w:name w:val="Style 11 pt Bold Black Underline"/>
    <w:rsid w:val="003467E5"/>
    <w:rPr>
      <w:b/>
      <w:bCs/>
      <w:color w:val="000000"/>
      <w:sz w:val="20"/>
      <w:u w:val="single"/>
    </w:rPr>
  </w:style>
  <w:style w:type="character" w:customStyle="1" w:styleId="Style11ptBoldBlackUnderlineBorderSinglesolidline">
    <w:name w:val="Style 11 pt Bold Black Underline Border: : (Single solid line ..."/>
    <w:rsid w:val="003467E5"/>
    <w:rPr>
      <w:b/>
      <w:bCs/>
      <w:color w:val="000000"/>
      <w:sz w:val="20"/>
      <w:u w:val="single"/>
      <w:bdr w:val="single" w:sz="4" w:space="0" w:color="auto"/>
    </w:rPr>
  </w:style>
  <w:style w:type="character" w:customStyle="1" w:styleId="StyleLatinMeridien-Italic11ptItalicUnderline">
    <w:name w:val="Style (Latin) Meridien-Italic 11 pt Italic Underline"/>
    <w:rsid w:val="003467E5"/>
    <w:rPr>
      <w:rFonts w:ascii="Meridien-Italic" w:hAnsi="Meridien-Italic"/>
      <w:i/>
      <w:iCs/>
      <w:sz w:val="20"/>
      <w:u w:val="single"/>
    </w:rPr>
  </w:style>
  <w:style w:type="character" w:customStyle="1" w:styleId="underlinestylechar0">
    <w:name w:val="underlinestylechar"/>
    <w:rsid w:val="003467E5"/>
  </w:style>
  <w:style w:type="character" w:customStyle="1" w:styleId="StyleCards12ptThickunderlineChar1">
    <w:name w:val="Style Cards + 12 pt Thick underline Char1"/>
    <w:rsid w:val="003467E5"/>
    <w:rPr>
      <w:sz w:val="24"/>
      <w:szCs w:val="24"/>
      <w:u w:val="thick"/>
    </w:rPr>
  </w:style>
  <w:style w:type="character" w:customStyle="1" w:styleId="BodyTextIndentChar2">
    <w:name w:val="Body Text Indent Char2"/>
    <w:basedOn w:val="DefaultParagraphFont"/>
    <w:uiPriority w:val="99"/>
    <w:semiHidden/>
    <w:rsid w:val="003467E5"/>
    <w:rPr>
      <w:rFonts w:ascii="Georgia" w:hAnsi="Georgia"/>
      <w:sz w:val="22"/>
      <w:szCs w:val="22"/>
    </w:rPr>
  </w:style>
  <w:style w:type="character" w:customStyle="1" w:styleId="BodyText2Char2">
    <w:name w:val="Body Text 2 Char2"/>
    <w:basedOn w:val="DefaultParagraphFont"/>
    <w:uiPriority w:val="99"/>
    <w:semiHidden/>
    <w:rsid w:val="003467E5"/>
    <w:rPr>
      <w:rFonts w:ascii="Georgia" w:hAnsi="Georgia"/>
      <w:sz w:val="22"/>
      <w:szCs w:val="22"/>
    </w:rPr>
  </w:style>
  <w:style w:type="character" w:customStyle="1" w:styleId="BodyText3Char2">
    <w:name w:val="Body Text 3 Char2"/>
    <w:basedOn w:val="DefaultParagraphFont"/>
    <w:uiPriority w:val="99"/>
    <w:semiHidden/>
    <w:rsid w:val="003467E5"/>
    <w:rPr>
      <w:rFonts w:ascii="Georgia" w:hAnsi="Georgia"/>
      <w:sz w:val="16"/>
      <w:szCs w:val="16"/>
    </w:rPr>
  </w:style>
  <w:style w:type="character" w:customStyle="1" w:styleId="BodyTextIndent2Char2">
    <w:name w:val="Body Text Indent 2 Char2"/>
    <w:basedOn w:val="DefaultParagraphFont"/>
    <w:uiPriority w:val="99"/>
    <w:semiHidden/>
    <w:rsid w:val="003467E5"/>
    <w:rPr>
      <w:rFonts w:ascii="Georgia" w:hAnsi="Georgia"/>
      <w:sz w:val="22"/>
      <w:szCs w:val="22"/>
    </w:rPr>
  </w:style>
  <w:style w:type="character" w:customStyle="1" w:styleId="BodyTextIndent3Char2">
    <w:name w:val="Body Text Indent 3 Char2"/>
    <w:basedOn w:val="DefaultParagraphFont"/>
    <w:uiPriority w:val="99"/>
    <w:semiHidden/>
    <w:rsid w:val="003467E5"/>
    <w:rPr>
      <w:rFonts w:ascii="Georgia" w:hAnsi="Georgia"/>
      <w:sz w:val="16"/>
      <w:szCs w:val="16"/>
    </w:rPr>
  </w:style>
  <w:style w:type="character" w:customStyle="1" w:styleId="z-BottomofFormChar2">
    <w:name w:val="z-Bottom of Form Char2"/>
    <w:basedOn w:val="DefaultParagraphFont"/>
    <w:uiPriority w:val="99"/>
    <w:semiHidden/>
    <w:rsid w:val="003467E5"/>
    <w:rPr>
      <w:rFonts w:ascii="Arial" w:hAnsi="Arial" w:cs="Arial"/>
      <w:vanish/>
      <w:sz w:val="16"/>
      <w:szCs w:val="16"/>
    </w:rPr>
  </w:style>
  <w:style w:type="paragraph" w:customStyle="1" w:styleId="BodyA">
    <w:name w:val="Body A"/>
    <w:autoRedefine/>
    <w:qFormat/>
    <w:rsid w:val="003467E5"/>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3467E5"/>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3467E5"/>
    <w:rPr>
      <w:rFonts w:ascii="Garamond" w:eastAsia="Cambria" w:hAnsi="Garamond" w:cs="Times New Roman"/>
      <w:sz w:val="16"/>
    </w:rPr>
  </w:style>
  <w:style w:type="paragraph" w:customStyle="1" w:styleId="StyleHotRouteLatinGaramond10ptUnderline">
    <w:name w:val="Style Hot Route + (Latin) Garamond 10 pt Underline"/>
    <w:basedOn w:val="HotRoute0"/>
    <w:link w:val="StyleHotRouteLatinGaramond10ptUnderlineChar"/>
    <w:rsid w:val="003467E5"/>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3467E5"/>
    <w:rPr>
      <w:rFonts w:ascii="Garamond" w:eastAsia="Cambria" w:hAnsi="Garamond" w:cs="Times New Roman"/>
      <w:sz w:val="16"/>
      <w:u w:val="single"/>
    </w:rPr>
  </w:style>
  <w:style w:type="character" w:customStyle="1" w:styleId="m5686307894942199640gmail-style13ptbold">
    <w:name w:val="m_5686307894942199640gmail-style13ptbold"/>
    <w:basedOn w:val="DefaultParagraphFont"/>
    <w:rsid w:val="003467E5"/>
  </w:style>
  <w:style w:type="character" w:customStyle="1" w:styleId="m5686307894942199640gmail-styleunderline">
    <w:name w:val="m_5686307894942199640gmail-styleunderline"/>
    <w:basedOn w:val="DefaultParagraphFont"/>
    <w:rsid w:val="003467E5"/>
  </w:style>
  <w:style w:type="character" w:customStyle="1" w:styleId="UnderlineCharCharChar">
    <w:name w:val="Underline Char Char Char"/>
    <w:rsid w:val="003467E5"/>
    <w:rPr>
      <w:noProof w:val="0"/>
      <w:u w:val="single"/>
      <w:lang w:val="en-US" w:eastAsia="en-US" w:bidi="ar-SA"/>
    </w:rPr>
  </w:style>
  <w:style w:type="paragraph" w:customStyle="1" w:styleId="PageHeading">
    <w:name w:val="Page Heading"/>
    <w:basedOn w:val="Heading2"/>
    <w:qFormat/>
    <w:rsid w:val="003467E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3467E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3467E5"/>
    <w:pPr>
      <w:spacing w:after="0" w:line="240" w:lineRule="auto"/>
    </w:pPr>
    <w:rPr>
      <w:rFonts w:eastAsia="Calibri"/>
      <w:color w:val="00B0F0"/>
      <w:u w:val="single" w:color="00B0F0"/>
    </w:rPr>
  </w:style>
  <w:style w:type="character" w:customStyle="1" w:styleId="messagecontent">
    <w:name w:val="message_content"/>
    <w:rsid w:val="003467E5"/>
  </w:style>
  <w:style w:type="paragraph" w:customStyle="1" w:styleId="UnderlineCharCharCharCharCharCharCharCharChar">
    <w:name w:val="Underline Char Char Char Char Char Char Char Char Char"/>
    <w:link w:val="UnderlineCharCharCharCharCharCharCharCharCharChar"/>
    <w:rsid w:val="003467E5"/>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467E5"/>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467E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467E5"/>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3467E5"/>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467E5"/>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3467E5"/>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3467E5"/>
  </w:style>
  <w:style w:type="character" w:customStyle="1" w:styleId="CitationChar">
    <w:name w:val="Citation Char"/>
    <w:rsid w:val="003467E5"/>
    <w:rPr>
      <w:bCs/>
      <w:u w:val="single"/>
    </w:rPr>
  </w:style>
  <w:style w:type="paragraph" w:customStyle="1" w:styleId="Style31">
    <w:name w:val="Style31"/>
    <w:basedOn w:val="Normal"/>
    <w:uiPriority w:val="99"/>
    <w:qFormat/>
    <w:rsid w:val="003467E5"/>
    <w:pPr>
      <w:spacing w:after="0" w:line="197" w:lineRule="exact"/>
      <w:jc w:val="both"/>
    </w:pPr>
  </w:style>
  <w:style w:type="paragraph" w:customStyle="1" w:styleId="Style42">
    <w:name w:val="Style42"/>
    <w:basedOn w:val="Normal"/>
    <w:uiPriority w:val="99"/>
    <w:qFormat/>
    <w:rsid w:val="003467E5"/>
    <w:pPr>
      <w:spacing w:after="0" w:line="202" w:lineRule="exact"/>
      <w:jc w:val="both"/>
    </w:pPr>
  </w:style>
  <w:style w:type="paragraph" w:customStyle="1" w:styleId="Style51">
    <w:name w:val="Style51"/>
    <w:basedOn w:val="Normal"/>
    <w:uiPriority w:val="99"/>
    <w:qFormat/>
    <w:rsid w:val="003467E5"/>
    <w:pPr>
      <w:spacing w:after="0" w:line="200" w:lineRule="exact"/>
      <w:jc w:val="both"/>
    </w:pPr>
  </w:style>
  <w:style w:type="character" w:customStyle="1" w:styleId="FontStyle72">
    <w:name w:val="Font Style72"/>
    <w:rsid w:val="003467E5"/>
    <w:rPr>
      <w:rFonts w:ascii="Times New Roman" w:hAnsi="Times New Roman" w:cs="Times New Roman" w:hint="default"/>
      <w:sz w:val="16"/>
      <w:szCs w:val="16"/>
    </w:rPr>
  </w:style>
  <w:style w:type="character" w:customStyle="1" w:styleId="FontStyle73">
    <w:name w:val="Font Style73"/>
    <w:uiPriority w:val="99"/>
    <w:rsid w:val="003467E5"/>
    <w:rPr>
      <w:rFonts w:ascii="Times New Roman" w:hAnsi="Times New Roman" w:cs="Times New Roman" w:hint="default"/>
      <w:i/>
      <w:iCs/>
      <w:sz w:val="16"/>
      <w:szCs w:val="16"/>
    </w:rPr>
  </w:style>
  <w:style w:type="character" w:customStyle="1" w:styleId="UnderlinestyleChar20">
    <w:name w:val="Underline style Char2"/>
    <w:rsid w:val="003467E5"/>
    <w:rPr>
      <w:sz w:val="22"/>
      <w:szCs w:val="24"/>
      <w:u w:val="single"/>
      <w:lang w:val="en-US" w:eastAsia="en-US" w:bidi="ar-SA"/>
    </w:rPr>
  </w:style>
  <w:style w:type="character" w:customStyle="1" w:styleId="FontStyle49">
    <w:name w:val="Font Style49"/>
    <w:uiPriority w:val="99"/>
    <w:rsid w:val="003467E5"/>
    <w:rPr>
      <w:rFonts w:ascii="Times New Roman" w:hAnsi="Times New Roman" w:cs="Times New Roman"/>
      <w:sz w:val="20"/>
      <w:szCs w:val="20"/>
    </w:rPr>
  </w:style>
  <w:style w:type="character" w:customStyle="1" w:styleId="FontStyle50">
    <w:name w:val="Font Style50"/>
    <w:uiPriority w:val="99"/>
    <w:rsid w:val="003467E5"/>
    <w:rPr>
      <w:rFonts w:ascii="Times New Roman" w:hAnsi="Times New Roman" w:cs="Times New Roman"/>
      <w:b/>
      <w:bCs/>
      <w:sz w:val="20"/>
      <w:szCs w:val="20"/>
    </w:rPr>
  </w:style>
  <w:style w:type="character" w:customStyle="1" w:styleId="ListBulletChar">
    <w:name w:val="List Bullet Char"/>
    <w:link w:val="ListBullet"/>
    <w:locked/>
    <w:rsid w:val="003467E5"/>
    <w:rPr>
      <w:rFonts w:ascii="Calibri" w:hAnsi="Calibri" w:cs="Calibri"/>
      <w:sz w:val="16"/>
    </w:rPr>
  </w:style>
  <w:style w:type="character" w:customStyle="1" w:styleId="BoldUnderlineChar2Char">
    <w:name w:val="BoldUnderline Char2 Char"/>
    <w:link w:val="BoldUnderlineChar20"/>
    <w:locked/>
    <w:rsid w:val="003467E5"/>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467E5"/>
    <w:rPr>
      <w:rFonts w:ascii="Times New Roman" w:eastAsia="Times New Roman" w:hAnsi="Times New Roman" w:cs="Times New Roman"/>
      <w:b/>
      <w:sz w:val="20"/>
      <w:u w:val="single"/>
    </w:rPr>
  </w:style>
  <w:style w:type="paragraph" w:customStyle="1" w:styleId="document0">
    <w:name w:val="document"/>
    <w:basedOn w:val="Normal"/>
    <w:uiPriority w:val="99"/>
    <w:qFormat/>
    <w:rsid w:val="003467E5"/>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3467E5"/>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3467E5"/>
    <w:rPr>
      <w:rFonts w:eastAsia="Times New Roman"/>
      <w:u w:val="single"/>
      <w:lang w:val="en-GB"/>
    </w:rPr>
  </w:style>
  <w:style w:type="paragraph" w:customStyle="1" w:styleId="StyleUnderlining11pt">
    <w:name w:val="Style Underlining + 11 pt"/>
    <w:basedOn w:val="Normal"/>
    <w:link w:val="StyleUnderlining11ptChar"/>
    <w:qFormat/>
    <w:rsid w:val="003467E5"/>
    <w:pPr>
      <w:spacing w:after="0"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3467E5"/>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3467E5"/>
    <w:pPr>
      <w:spacing w:after="0"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3467E5"/>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3467E5"/>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3467E5"/>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3467E5"/>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3467E5"/>
    <w:pPr>
      <w:spacing w:line="256" w:lineRule="auto"/>
    </w:pPr>
    <w:rPr>
      <w:rFonts w:ascii="Georgia" w:hAnsi="Georgia" w:cstheme="minorBidi"/>
      <w:b/>
    </w:rPr>
  </w:style>
  <w:style w:type="paragraph" w:customStyle="1" w:styleId="Normal20pt">
    <w:name w:val="Normal  + 20 pt"/>
    <w:basedOn w:val="Normal"/>
    <w:uiPriority w:val="6"/>
    <w:qFormat/>
    <w:rsid w:val="003467E5"/>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3467E5"/>
    <w:rPr>
      <w:rFonts w:eastAsia="Calibri"/>
      <w:u w:val="single"/>
    </w:rPr>
  </w:style>
  <w:style w:type="paragraph" w:customStyle="1" w:styleId="StyleNormalWeb11ptUnderline">
    <w:name w:val="Style Normal (Web) + 11 pt Underline"/>
    <w:basedOn w:val="NormalWeb"/>
    <w:link w:val="StyleNormalWeb11ptUnderlineChar"/>
    <w:qFormat/>
    <w:rsid w:val="003467E5"/>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3467E5"/>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467E5"/>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467E5"/>
    <w:pPr>
      <w:spacing w:after="0"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467E5"/>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467E5"/>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467E5"/>
    <w:pPr>
      <w:spacing w:after="0"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467E5"/>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467E5"/>
    <w:pPr>
      <w:spacing w:after="0"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3467E5"/>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467E5"/>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467E5"/>
    <w:pPr>
      <w:spacing w:after="0"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467E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467E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467E5"/>
    <w:rPr>
      <w:rFonts w:eastAsia="Times New Roman"/>
      <w:u w:val="single"/>
    </w:rPr>
  </w:style>
  <w:style w:type="paragraph" w:customStyle="1" w:styleId="StyleStyle4ArialNarrow9pt">
    <w:name w:val="Style Style4 + Arial Narrow 9 pt"/>
    <w:basedOn w:val="Normal"/>
    <w:link w:val="StyleStyle4ArialNarrow9ptChar"/>
    <w:qFormat/>
    <w:rsid w:val="003467E5"/>
    <w:pPr>
      <w:spacing w:after="0"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467E5"/>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467E5"/>
    <w:pPr>
      <w:spacing w:after="0"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467E5"/>
    <w:rPr>
      <w:rFonts w:eastAsia="Times New Roman"/>
      <w:b/>
      <w:smallCaps/>
      <w:sz w:val="24"/>
      <w:szCs w:val="24"/>
      <w:u w:val="single"/>
    </w:rPr>
  </w:style>
  <w:style w:type="character" w:customStyle="1" w:styleId="HiddenBlockHeaderChar">
    <w:name w:val="Hidden Block Header Char"/>
    <w:link w:val="HiddenBlockHeader"/>
    <w:locked/>
    <w:rsid w:val="003467E5"/>
    <w:rPr>
      <w:rFonts w:ascii="Calibri" w:hAnsi="Calibri" w:cs="Calibri"/>
      <w:sz w:val="16"/>
    </w:rPr>
  </w:style>
  <w:style w:type="character" w:customStyle="1" w:styleId="ThirdChar">
    <w:name w:val="Third Char"/>
    <w:link w:val="Third"/>
    <w:locked/>
    <w:rsid w:val="003467E5"/>
    <w:rPr>
      <w:rFonts w:eastAsia="Times New Roman"/>
      <w:b/>
      <w:u w:val="single"/>
      <w:lang w:val="x-none" w:eastAsia="x-none"/>
    </w:rPr>
  </w:style>
  <w:style w:type="paragraph" w:customStyle="1" w:styleId="Third">
    <w:name w:val="Third"/>
    <w:basedOn w:val="Normal"/>
    <w:link w:val="ThirdChar"/>
    <w:qFormat/>
    <w:rsid w:val="003467E5"/>
    <w:pPr>
      <w:spacing w:after="0"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467E5"/>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467E5"/>
    <w:rPr>
      <w:rFonts w:eastAsia="Times New Roman"/>
      <w:b/>
      <w:szCs w:val="24"/>
      <w:u w:val="thick"/>
    </w:rPr>
  </w:style>
  <w:style w:type="paragraph" w:customStyle="1" w:styleId="SynergyTag">
    <w:name w:val="SynergyTag"/>
    <w:basedOn w:val="Normal"/>
    <w:uiPriority w:val="99"/>
    <w:qFormat/>
    <w:rsid w:val="003467E5"/>
    <w:pPr>
      <w:spacing w:after="0" w:line="256" w:lineRule="auto"/>
    </w:pPr>
    <w:rPr>
      <w:b/>
    </w:rPr>
  </w:style>
  <w:style w:type="paragraph" w:customStyle="1" w:styleId="CiteSmallText">
    <w:name w:val="Cite Small Text"/>
    <w:basedOn w:val="Normal"/>
    <w:uiPriority w:val="99"/>
    <w:qFormat/>
    <w:rsid w:val="003467E5"/>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467E5"/>
    <w:rPr>
      <w:lang w:val="x-none"/>
    </w:rPr>
  </w:style>
  <w:style w:type="paragraph" w:customStyle="1" w:styleId="Cards1CharChar">
    <w:name w:val="Cards1 Char Char"/>
    <w:basedOn w:val="Normal"/>
    <w:link w:val="Cards1CharCharChar"/>
    <w:qFormat/>
    <w:rsid w:val="003467E5"/>
    <w:pPr>
      <w:autoSpaceDE w:val="0"/>
      <w:autoSpaceDN w:val="0"/>
      <w:adjustRightInd w:val="0"/>
      <w:spacing w:after="0"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467E5"/>
    <w:rPr>
      <w:color w:val="0000FF"/>
      <w:sz w:val="12"/>
      <w:u w:val="single"/>
    </w:rPr>
  </w:style>
  <w:style w:type="paragraph" w:customStyle="1" w:styleId="Swag">
    <w:name w:val="Swag"/>
    <w:basedOn w:val="Normal"/>
    <w:link w:val="SwagChar"/>
    <w:qFormat/>
    <w:rsid w:val="003467E5"/>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467E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467E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467E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467E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467E5"/>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467E5"/>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467E5"/>
    <w:rPr>
      <w:rFonts w:eastAsia="Times New Roman"/>
      <w:b/>
      <w:bCs/>
      <w:u w:val="single"/>
    </w:rPr>
  </w:style>
  <w:style w:type="paragraph" w:customStyle="1" w:styleId="StyleUnderlineChar11ptBold2">
    <w:name w:val="Style Underline Char + 11 pt Bold2"/>
    <w:basedOn w:val="Normal"/>
    <w:link w:val="StyleUnderlineChar11ptBold2Char"/>
    <w:qFormat/>
    <w:rsid w:val="003467E5"/>
    <w:pPr>
      <w:spacing w:after="0"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467E5"/>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467E5"/>
    <w:pPr>
      <w:spacing w:after="0"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467E5"/>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467E5"/>
    <w:pPr>
      <w:spacing w:after="0"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467E5"/>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467E5"/>
  </w:style>
  <w:style w:type="paragraph" w:customStyle="1" w:styleId="NothingCharCharChar">
    <w:name w:val="Nothing Char Char Char"/>
    <w:link w:val="NothingCharChar"/>
    <w:qFormat/>
    <w:rsid w:val="003467E5"/>
    <w:pPr>
      <w:jc w:val="both"/>
    </w:pPr>
  </w:style>
  <w:style w:type="paragraph" w:customStyle="1" w:styleId="StyleLeft021">
    <w:name w:val="Style Left:  0.2&quot;1"/>
    <w:basedOn w:val="Normal"/>
    <w:uiPriority w:val="99"/>
    <w:qFormat/>
    <w:rsid w:val="003467E5"/>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467E5"/>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467E5"/>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467E5"/>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467E5"/>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467E5"/>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467E5"/>
    <w:pPr>
      <w:spacing w:after="0" w:line="256" w:lineRule="auto"/>
    </w:pPr>
    <w:rPr>
      <w:b/>
    </w:rPr>
  </w:style>
  <w:style w:type="paragraph" w:customStyle="1" w:styleId="CM27">
    <w:name w:val="CM27"/>
    <w:basedOn w:val="Normal"/>
    <w:next w:val="Normal"/>
    <w:uiPriority w:val="99"/>
    <w:qFormat/>
    <w:rsid w:val="003467E5"/>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3467E5"/>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467E5"/>
    <w:rPr>
      <w:szCs w:val="24"/>
      <w:u w:val="single"/>
      <w:lang w:val="en-US" w:eastAsia="en-US" w:bidi="ar-SA"/>
    </w:rPr>
  </w:style>
  <w:style w:type="character" w:customStyle="1" w:styleId="BoldUnderlineCharChar3">
    <w:name w:val="BoldUnderline Char Char3"/>
    <w:rsid w:val="003467E5"/>
    <w:rPr>
      <w:b/>
      <w:bCs w:val="0"/>
      <w:szCs w:val="24"/>
      <w:u w:val="single"/>
      <w:lang w:val="en-US" w:eastAsia="en-US" w:bidi="ar-SA"/>
    </w:rPr>
  </w:style>
  <w:style w:type="character" w:customStyle="1" w:styleId="UnderlineCharChar3">
    <w:name w:val="Underline Char Char3"/>
    <w:rsid w:val="003467E5"/>
    <w:rPr>
      <w:szCs w:val="24"/>
      <w:u w:val="single"/>
      <w:lang w:val="en-US" w:eastAsia="en-US" w:bidi="ar-SA"/>
    </w:rPr>
  </w:style>
  <w:style w:type="character" w:customStyle="1" w:styleId="BoldUnderlineCharChar2">
    <w:name w:val="BoldUnderline Char Char2"/>
    <w:rsid w:val="003467E5"/>
    <w:rPr>
      <w:b/>
      <w:bCs w:val="0"/>
      <w:szCs w:val="24"/>
      <w:u w:val="single"/>
      <w:lang w:val="en-US" w:eastAsia="en-US" w:bidi="ar-SA"/>
    </w:rPr>
  </w:style>
  <w:style w:type="character" w:customStyle="1" w:styleId="volume-issue">
    <w:name w:val="volume-issue"/>
    <w:rsid w:val="003467E5"/>
    <w:rPr>
      <w:rFonts w:ascii="Times New Roman" w:hAnsi="Times New Roman" w:cs="Times New Roman" w:hint="default"/>
    </w:rPr>
  </w:style>
  <w:style w:type="character" w:customStyle="1" w:styleId="boldness1">
    <w:name w:val="boldness1"/>
    <w:rsid w:val="003467E5"/>
  </w:style>
  <w:style w:type="character" w:customStyle="1" w:styleId="story-author">
    <w:name w:val="story-author"/>
    <w:basedOn w:val="DefaultParagraphFont"/>
    <w:rsid w:val="003467E5"/>
  </w:style>
  <w:style w:type="character" w:customStyle="1" w:styleId="Heading3CharCharCharChar">
    <w:name w:val="Heading 3 Char Char Char Char"/>
    <w:basedOn w:val="DefaultParagraphFont"/>
    <w:rsid w:val="003467E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3467E5"/>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467E5"/>
  </w:style>
  <w:style w:type="character" w:customStyle="1" w:styleId="StyleStyle4CharTimesNewRoman11ptItalic">
    <w:name w:val="Style Style4 Char + Times New Roman 11 pt Italic"/>
    <w:basedOn w:val="DefaultParagraphFont"/>
    <w:rsid w:val="003467E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467E5"/>
  </w:style>
  <w:style w:type="character" w:customStyle="1" w:styleId="ad">
    <w:name w:val="_"/>
    <w:basedOn w:val="DefaultParagraphFont"/>
    <w:rsid w:val="003467E5"/>
  </w:style>
  <w:style w:type="character" w:customStyle="1" w:styleId="Heading3CharCharCharChar1">
    <w:name w:val="Heading 3 Char Char Char Char1"/>
    <w:rsid w:val="003467E5"/>
    <w:rPr>
      <w:rFonts w:ascii="Arial" w:hAnsi="Arial" w:cs="Arial" w:hint="default"/>
      <w:bCs/>
      <w:szCs w:val="26"/>
      <w:u w:val="single"/>
      <w:lang w:val="en-US" w:eastAsia="en-US" w:bidi="ar-SA"/>
    </w:rPr>
  </w:style>
  <w:style w:type="character" w:customStyle="1" w:styleId="comment-body">
    <w:name w:val="comment-body"/>
    <w:rsid w:val="003467E5"/>
  </w:style>
  <w:style w:type="character" w:customStyle="1" w:styleId="UnderlineCharCharChar1">
    <w:name w:val="Underline Char Char Char1"/>
    <w:rsid w:val="003467E5"/>
    <w:rPr>
      <w:u w:val="single"/>
      <w:lang w:val="en-US" w:eastAsia="en-US" w:bidi="ar-SA"/>
    </w:rPr>
  </w:style>
  <w:style w:type="character" w:customStyle="1" w:styleId="reality">
    <w:name w:val="reality"/>
    <w:rsid w:val="003467E5"/>
  </w:style>
  <w:style w:type="character" w:customStyle="1" w:styleId="UnderlineChar1Char">
    <w:name w:val="Underline Char1 Char"/>
    <w:rsid w:val="003467E5"/>
    <w:rPr>
      <w:rFonts w:ascii="Calibri" w:eastAsia="MS Mincho" w:hAnsi="Calibri" w:cs="Calibri" w:hint="default"/>
      <w:szCs w:val="20"/>
      <w:u w:val="single"/>
    </w:rPr>
  </w:style>
  <w:style w:type="character" w:customStyle="1" w:styleId="StyleBoldandUnderlineCharChar29pt">
    <w:name w:val="Style Bold and Underline Char Char2 + 9 pt"/>
    <w:rsid w:val="003467E5"/>
    <w:rPr>
      <w:rFonts w:ascii="Times New Roman" w:hAnsi="Times New Roman" w:cs="Times New Roman" w:hint="default"/>
      <w:b/>
      <w:bCs/>
      <w:noProof w:val="0"/>
      <w:sz w:val="20"/>
      <w:u w:val="single"/>
    </w:rPr>
  </w:style>
  <w:style w:type="character" w:customStyle="1" w:styleId="StyleUnderlineCharChar19pt">
    <w:name w:val="Style Underline Char Char1 + 9 pt"/>
    <w:rsid w:val="003467E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467E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3467E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3467E5"/>
    <w:rPr>
      <w:rFonts w:ascii="Times New Roman" w:hAnsi="Times New Roman" w:cs="Times New Roman" w:hint="default"/>
      <w:sz w:val="20"/>
      <w:u w:val="dottedHeavy"/>
    </w:rPr>
  </w:style>
  <w:style w:type="character" w:customStyle="1" w:styleId="article-record-publication-volume-issue">
    <w:name w:val="article-record-publication-volume-issue"/>
    <w:rsid w:val="003467E5"/>
  </w:style>
  <w:style w:type="character" w:customStyle="1" w:styleId="resultbodyblack">
    <w:name w:val="resultbodyblack"/>
    <w:rsid w:val="003467E5"/>
    <w:rPr>
      <w:rFonts w:ascii="Times New Roman" w:hAnsi="Times New Roman" w:cs="Times New Roman" w:hint="default"/>
    </w:rPr>
  </w:style>
  <w:style w:type="character" w:customStyle="1" w:styleId="quotechar0">
    <w:name w:val="quotechar"/>
    <w:rsid w:val="003467E5"/>
  </w:style>
  <w:style w:type="character" w:customStyle="1" w:styleId="3TagCite">
    <w:name w:val="3 Tag/Cite"/>
    <w:rsid w:val="003467E5"/>
    <w:rPr>
      <w:rFonts w:ascii="Times New Roman" w:hAnsi="Times New Roman" w:cs="Times New Roman" w:hint="default"/>
      <w:b/>
      <w:bCs w:val="0"/>
    </w:rPr>
  </w:style>
  <w:style w:type="character" w:customStyle="1" w:styleId="4Qualifications">
    <w:name w:val="4 Qualifications"/>
    <w:rsid w:val="003467E5"/>
    <w:rPr>
      <w:rFonts w:ascii="Times New Roman" w:hAnsi="Times New Roman" w:cs="Times New Roman" w:hint="default"/>
      <w:sz w:val="19"/>
    </w:rPr>
  </w:style>
  <w:style w:type="character" w:customStyle="1" w:styleId="6Underlined">
    <w:name w:val="6 Underlined"/>
    <w:rsid w:val="003467E5"/>
    <w:rPr>
      <w:rFonts w:ascii="Times New Roman" w:hAnsi="Times New Roman" w:cs="Times New Roman" w:hint="default"/>
      <w:b/>
      <w:bCs w:val="0"/>
      <w:sz w:val="21"/>
      <w:u w:val="single"/>
    </w:rPr>
  </w:style>
  <w:style w:type="character" w:customStyle="1" w:styleId="nohighlighting">
    <w:name w:val="no highlighting"/>
    <w:rsid w:val="003467E5"/>
    <w:rPr>
      <w:rFonts w:ascii="Times New Roman" w:hAnsi="Times New Roman" w:cs="Times New Roman" w:hint="default"/>
      <w:color w:val="auto"/>
      <w:sz w:val="20"/>
      <w:u w:val="thick"/>
      <w:bdr w:val="none" w:sz="0" w:space="0" w:color="auto" w:frame="1"/>
    </w:rPr>
  </w:style>
  <w:style w:type="character" w:customStyle="1" w:styleId="CharChar61">
    <w:name w:val="Char Char61"/>
    <w:rsid w:val="003467E5"/>
    <w:rPr>
      <w:rFonts w:ascii="Arial" w:hAnsi="Arial" w:cs="Arial" w:hint="default"/>
      <w:bCs/>
      <w:sz w:val="16"/>
      <w:szCs w:val="26"/>
      <w:lang w:val="en-US" w:eastAsia="en-US" w:bidi="ar-SA"/>
    </w:rPr>
  </w:style>
  <w:style w:type="character" w:customStyle="1" w:styleId="styledate">
    <w:name w:val="styledate"/>
    <w:rsid w:val="003467E5"/>
  </w:style>
  <w:style w:type="character" w:customStyle="1" w:styleId="StyleUnderlineChar9ptChar">
    <w:name w:val="Style Underline Char + 9 pt Char"/>
    <w:rsid w:val="003467E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467E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467E5"/>
    <w:rPr>
      <w:b/>
      <w:bCs w:val="0"/>
      <w:szCs w:val="24"/>
      <w:u w:val="single"/>
      <w:lang w:val="en-US" w:eastAsia="en-US" w:bidi="ar-SA"/>
    </w:rPr>
  </w:style>
  <w:style w:type="character" w:customStyle="1" w:styleId="BoldandUnderlineChar1Char2">
    <w:name w:val="Bold and Underline Char1 Char2"/>
    <w:rsid w:val="003467E5"/>
    <w:rPr>
      <w:b/>
      <w:bCs w:val="0"/>
      <w:szCs w:val="24"/>
      <w:u w:val="single"/>
      <w:lang w:val="en-US" w:eastAsia="en-US" w:bidi="ar-SA"/>
    </w:rPr>
  </w:style>
  <w:style w:type="character" w:customStyle="1" w:styleId="BoldandUnderlineCharChar1">
    <w:name w:val="Bold and Underline Char Char1"/>
    <w:rsid w:val="003467E5"/>
    <w:rPr>
      <w:b/>
      <w:bCs w:val="0"/>
      <w:szCs w:val="24"/>
      <w:u w:val="single"/>
      <w:lang w:val="en-US" w:eastAsia="en-US" w:bidi="ar-SA"/>
    </w:rPr>
  </w:style>
  <w:style w:type="character" w:customStyle="1" w:styleId="authoraffil">
    <w:name w:val="authoraffil"/>
    <w:rsid w:val="003467E5"/>
  </w:style>
  <w:style w:type="character" w:customStyle="1" w:styleId="CharChar8">
    <w:name w:val="Char Char8"/>
    <w:rsid w:val="003467E5"/>
    <w:rPr>
      <w:rFonts w:ascii="Georgia" w:eastAsia="Times New Roman" w:hAnsi="Georgia" w:hint="default"/>
      <w:b/>
      <w:bCs/>
      <w:sz w:val="30"/>
      <w:szCs w:val="28"/>
      <w:u w:val="single"/>
    </w:rPr>
  </w:style>
  <w:style w:type="character" w:customStyle="1" w:styleId="StyleArial6ptBold">
    <w:name w:val="Style Arial 6 pt Bold"/>
    <w:rsid w:val="003467E5"/>
    <w:rPr>
      <w:rFonts w:ascii="Arial" w:hAnsi="Arial" w:cs="Arial" w:hint="default"/>
      <w:bCs/>
      <w:sz w:val="12"/>
    </w:rPr>
  </w:style>
  <w:style w:type="character" w:customStyle="1" w:styleId="Heading2Char5">
    <w:name w:val="Heading 2 Char5"/>
    <w:rsid w:val="003467E5"/>
    <w:rPr>
      <w:rFonts w:ascii="Garamond" w:hAnsi="Garamond" w:cs="Arial" w:hint="default"/>
      <w:b/>
      <w:bCs/>
      <w:iCs/>
      <w:sz w:val="24"/>
      <w:szCs w:val="28"/>
      <w:lang w:val="en-US" w:eastAsia="en-US" w:bidi="ar-SA"/>
    </w:rPr>
  </w:style>
  <w:style w:type="character" w:customStyle="1" w:styleId="boldcitationChar">
    <w:name w:val="bold citation Char"/>
    <w:rsid w:val="003467E5"/>
    <w:rPr>
      <w:rFonts w:ascii="Arial" w:hAnsi="Arial" w:cs="Arial" w:hint="default"/>
      <w:b/>
      <w:bCs w:val="0"/>
      <w:sz w:val="28"/>
      <w:szCs w:val="24"/>
      <w:u w:val="thick"/>
      <w:lang w:val="en-US" w:eastAsia="en-US" w:bidi="ar-SA"/>
    </w:rPr>
  </w:style>
  <w:style w:type="character" w:customStyle="1" w:styleId="BoldunderlineChar4">
    <w:name w:val="Bold/underline Char"/>
    <w:rsid w:val="003467E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467E5"/>
  </w:style>
  <w:style w:type="character" w:customStyle="1" w:styleId="tagCharCharChar1">
    <w:name w:val="tag Char Char Char1"/>
    <w:rsid w:val="003467E5"/>
    <w:rPr>
      <w:b/>
      <w:bCs w:val="0"/>
      <w:sz w:val="24"/>
      <w:lang w:val="en-US" w:eastAsia="en-US" w:bidi="ar-SA"/>
    </w:rPr>
  </w:style>
  <w:style w:type="character" w:customStyle="1" w:styleId="bylines">
    <w:name w:val="bylines"/>
    <w:basedOn w:val="DefaultParagraphFont"/>
    <w:rsid w:val="003467E5"/>
  </w:style>
  <w:style w:type="character" w:customStyle="1" w:styleId="StyleStyleBoldUnderlineUnderlineIntenseEmphasis1apple-style-2">
    <w:name w:val="Style Style Bold UnderlineUnderlineIntense Emphasis1apple-style-...2"/>
    <w:basedOn w:val="DefaultParagraphFont"/>
    <w:rsid w:val="003467E5"/>
    <w:rPr>
      <w:b w:val="0"/>
      <w:bCs/>
      <w:sz w:val="22"/>
      <w:u w:val="single"/>
    </w:rPr>
  </w:style>
  <w:style w:type="character" w:customStyle="1" w:styleId="FontStyle57">
    <w:name w:val="Font Style57"/>
    <w:rsid w:val="003467E5"/>
    <w:rPr>
      <w:rFonts w:ascii="Georgia" w:hAnsi="Georgia" w:cs="Georgia" w:hint="default"/>
      <w:b/>
      <w:bCs/>
      <w:sz w:val="14"/>
      <w:szCs w:val="14"/>
    </w:rPr>
  </w:style>
  <w:style w:type="character" w:customStyle="1" w:styleId="FontStyle89">
    <w:name w:val="Font Style89"/>
    <w:rsid w:val="003467E5"/>
    <w:rPr>
      <w:rFonts w:ascii="Times New Roman" w:hAnsi="Times New Roman" w:cs="Times New Roman" w:hint="default"/>
      <w:b/>
      <w:bCs/>
      <w:smallCaps/>
      <w:spacing w:val="40"/>
      <w:sz w:val="16"/>
      <w:szCs w:val="16"/>
    </w:rPr>
  </w:style>
  <w:style w:type="character" w:customStyle="1" w:styleId="hvr">
    <w:name w:val="hvr"/>
    <w:basedOn w:val="DefaultParagraphFont"/>
    <w:rsid w:val="003467E5"/>
  </w:style>
  <w:style w:type="paragraph" w:customStyle="1" w:styleId="svarticle">
    <w:name w:val="svarticle"/>
    <w:basedOn w:val="Normal"/>
    <w:uiPriority w:val="99"/>
    <w:qFormat/>
    <w:rsid w:val="003467E5"/>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3467E5"/>
    <w:rPr>
      <w:rFonts w:ascii="Times New Roman" w:hAnsi="Times New Roman" w:cs="Calibri"/>
      <w:szCs w:val="20"/>
    </w:rPr>
  </w:style>
  <w:style w:type="paragraph" w:customStyle="1" w:styleId="Pol">
    <w:name w:val="Pol"/>
    <w:basedOn w:val="Heading2"/>
    <w:uiPriority w:val="99"/>
    <w:qFormat/>
    <w:rsid w:val="003467E5"/>
    <w:pPr>
      <w:spacing w:before="480" w:line="240" w:lineRule="auto"/>
    </w:pPr>
    <w:rPr>
      <w:bCs w:val="0"/>
      <w:caps/>
    </w:rPr>
  </w:style>
  <w:style w:type="paragraph" w:customStyle="1" w:styleId="Style70">
    <w:name w:val="Style7"/>
    <w:basedOn w:val="Normal"/>
    <w:uiPriority w:val="99"/>
    <w:qFormat/>
    <w:rsid w:val="003467E5"/>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3467E5"/>
  </w:style>
  <w:style w:type="character" w:customStyle="1" w:styleId="Footnote2Char">
    <w:name w:val="Footnote2 Char"/>
    <w:link w:val="Footnote2"/>
    <w:locked/>
    <w:rsid w:val="003467E5"/>
  </w:style>
  <w:style w:type="paragraph" w:customStyle="1" w:styleId="Footnote2">
    <w:name w:val="Footnote2"/>
    <w:basedOn w:val="Normal"/>
    <w:next w:val="Normal"/>
    <w:link w:val="Footnote2Char"/>
    <w:autoRedefine/>
    <w:qFormat/>
    <w:rsid w:val="003467E5"/>
    <w:pPr>
      <w:spacing w:after="120" w:line="480" w:lineRule="auto"/>
    </w:pPr>
    <w:rPr>
      <w:rFonts w:asciiTheme="minorHAnsi" w:hAnsiTheme="minorHAnsi" w:cstheme="minorBidi"/>
      <w:sz w:val="24"/>
    </w:rPr>
  </w:style>
  <w:style w:type="paragraph" w:customStyle="1" w:styleId="xhead">
    <w:name w:val="xhead"/>
    <w:basedOn w:val="Normal"/>
    <w:uiPriority w:val="99"/>
    <w:qFormat/>
    <w:rsid w:val="003467E5"/>
    <w:pPr>
      <w:spacing w:before="100" w:beforeAutospacing="1" w:after="100" w:afterAutospacing="1" w:line="240" w:lineRule="auto"/>
    </w:pPr>
  </w:style>
  <w:style w:type="character" w:customStyle="1" w:styleId="Heading5Char1">
    <w:name w:val="Heading 5 Char1"/>
    <w:aliases w:val="Text Char1"/>
    <w:basedOn w:val="DefaultParagraphFont"/>
    <w:semiHidden/>
    <w:rsid w:val="003467E5"/>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3467E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3467E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467E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467E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467E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467E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3467E5"/>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3467E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3467E5"/>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3467E5"/>
    <w:pPr>
      <w:spacing w:after="0" w:line="240" w:lineRule="auto"/>
    </w:pPr>
    <w:rPr>
      <w:rFonts w:ascii="Lucida Grande" w:eastAsia="Cambria" w:hAnsi="Lucida Grande"/>
    </w:rPr>
  </w:style>
  <w:style w:type="paragraph" w:customStyle="1" w:styleId="Pa16">
    <w:name w:val="Pa16"/>
    <w:basedOn w:val="Default"/>
    <w:next w:val="Default"/>
    <w:uiPriority w:val="99"/>
    <w:qFormat/>
    <w:rsid w:val="003467E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3467E5"/>
    <w:pPr>
      <w:spacing w:before="100" w:beforeAutospacing="1" w:after="100" w:afterAutospacing="1" w:line="240" w:lineRule="auto"/>
    </w:pPr>
  </w:style>
  <w:style w:type="paragraph" w:customStyle="1" w:styleId="Pa22">
    <w:name w:val="Pa2+2"/>
    <w:basedOn w:val="Default"/>
    <w:next w:val="Default"/>
    <w:uiPriority w:val="99"/>
    <w:qFormat/>
    <w:rsid w:val="003467E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3467E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3467E5"/>
    <w:pPr>
      <w:spacing w:before="100" w:beforeAutospacing="1" w:after="100" w:afterAutospacing="1" w:line="240" w:lineRule="auto"/>
    </w:pPr>
  </w:style>
  <w:style w:type="paragraph" w:customStyle="1" w:styleId="Number">
    <w:name w:val="Number"/>
    <w:basedOn w:val="Heading2"/>
    <w:qFormat/>
    <w:rsid w:val="003467E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3467E5"/>
    <w:rPr>
      <w:rFonts w:ascii="Calibri" w:eastAsia="Times New Roman" w:hAnsi="Calibri" w:cs="Arial"/>
      <w:iCs/>
      <w:sz w:val="20"/>
      <w:szCs w:val="20"/>
    </w:rPr>
  </w:style>
  <w:style w:type="paragraph" w:customStyle="1" w:styleId="CITEF3">
    <w:name w:val="CITE F3"/>
    <w:uiPriority w:val="99"/>
    <w:qFormat/>
    <w:rsid w:val="003467E5"/>
    <w:rPr>
      <w:rFonts w:ascii="Palatino" w:eastAsia="SimSun" w:hAnsi="Palatino" w:cs="Times New Roman"/>
      <w:b/>
      <w:sz w:val="22"/>
      <w:lang w:eastAsia="zh-CN"/>
    </w:rPr>
  </w:style>
  <w:style w:type="character" w:customStyle="1" w:styleId="viewstorydateline">
    <w:name w:val="viewstorydateline"/>
    <w:basedOn w:val="DefaultParagraphFont"/>
    <w:rsid w:val="003467E5"/>
  </w:style>
  <w:style w:type="character" w:customStyle="1" w:styleId="meta-sep">
    <w:name w:val="meta-sep"/>
    <w:basedOn w:val="DefaultParagraphFont"/>
    <w:rsid w:val="003467E5"/>
  </w:style>
  <w:style w:type="character" w:customStyle="1" w:styleId="A19">
    <w:name w:val="A19"/>
    <w:uiPriority w:val="99"/>
    <w:rsid w:val="003467E5"/>
    <w:rPr>
      <w:rFonts w:ascii="Georgia" w:hAnsi="Georgia" w:cs="Georgia" w:hint="default"/>
      <w:color w:val="000000"/>
      <w:sz w:val="20"/>
      <w:szCs w:val="20"/>
      <w:u w:val="single"/>
    </w:rPr>
  </w:style>
  <w:style w:type="character" w:customStyle="1" w:styleId="A130">
    <w:name w:val="A13"/>
    <w:rsid w:val="003467E5"/>
    <w:rPr>
      <w:rFonts w:ascii="Georgia" w:hAnsi="Georgia" w:cs="Georgia" w:hint="default"/>
      <w:color w:val="000000"/>
      <w:sz w:val="11"/>
      <w:szCs w:val="11"/>
    </w:rPr>
  </w:style>
  <w:style w:type="character" w:customStyle="1" w:styleId="ontext">
    <w:name w:val="ontext"/>
    <w:basedOn w:val="DefaultParagraphFont"/>
    <w:rsid w:val="003467E5"/>
  </w:style>
  <w:style w:type="character" w:customStyle="1" w:styleId="archive-title">
    <w:name w:val="archive-title"/>
    <w:basedOn w:val="DefaultParagraphFont"/>
    <w:rsid w:val="003467E5"/>
  </w:style>
  <w:style w:type="character" w:customStyle="1" w:styleId="imgleft">
    <w:name w:val="imgleft"/>
    <w:basedOn w:val="DefaultParagraphFont"/>
    <w:rsid w:val="003467E5"/>
  </w:style>
  <w:style w:type="character" w:customStyle="1" w:styleId="imgcenter">
    <w:name w:val="imgcenter"/>
    <w:basedOn w:val="DefaultParagraphFont"/>
    <w:rsid w:val="003467E5"/>
  </w:style>
  <w:style w:type="character" w:customStyle="1" w:styleId="A42">
    <w:name w:val="A4+2"/>
    <w:uiPriority w:val="99"/>
    <w:rsid w:val="003467E5"/>
    <w:rPr>
      <w:rFonts w:ascii="Helvetica LT Std" w:hAnsi="Helvetica LT Std" w:cs="Helvetica LT Std" w:hint="default"/>
      <w:color w:val="000000"/>
      <w:sz w:val="11"/>
      <w:szCs w:val="11"/>
    </w:rPr>
  </w:style>
  <w:style w:type="character" w:customStyle="1" w:styleId="fstitle">
    <w:name w:val="fs_title"/>
    <w:basedOn w:val="DefaultParagraphFont"/>
    <w:rsid w:val="003467E5"/>
  </w:style>
  <w:style w:type="character" w:customStyle="1" w:styleId="reportbody1">
    <w:name w:val="reportbody1"/>
    <w:basedOn w:val="DefaultParagraphFont"/>
    <w:rsid w:val="003467E5"/>
    <w:rPr>
      <w:rFonts w:ascii="Tahoma" w:hAnsi="Tahoma" w:cs="Tahoma" w:hint="default"/>
      <w:color w:val="000000"/>
      <w:sz w:val="14"/>
      <w:szCs w:val="14"/>
    </w:rPr>
  </w:style>
  <w:style w:type="character" w:customStyle="1" w:styleId="dateday">
    <w:name w:val="date_day"/>
    <w:basedOn w:val="DefaultParagraphFont"/>
    <w:rsid w:val="003467E5"/>
  </w:style>
  <w:style w:type="character" w:customStyle="1" w:styleId="datemonth">
    <w:name w:val="date_month"/>
    <w:basedOn w:val="DefaultParagraphFont"/>
    <w:rsid w:val="003467E5"/>
  </w:style>
  <w:style w:type="character" w:customStyle="1" w:styleId="dateyear">
    <w:name w:val="date_year"/>
    <w:basedOn w:val="DefaultParagraphFont"/>
    <w:rsid w:val="003467E5"/>
  </w:style>
  <w:style w:type="character" w:customStyle="1" w:styleId="Heading3CharCharCharCharCharChar">
    <w:name w:val="Heading 3 Char Char Char Char Char Char"/>
    <w:basedOn w:val="DefaultParagraphFont"/>
    <w:rsid w:val="003467E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467E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467E5"/>
    <w:rPr>
      <w:sz w:val="24"/>
      <w:szCs w:val="24"/>
      <w:lang w:val="en-US" w:eastAsia="en-US" w:bidi="ar-SA"/>
    </w:rPr>
  </w:style>
  <w:style w:type="character" w:customStyle="1" w:styleId="insideitro">
    <w:name w:val="insideitro"/>
    <w:basedOn w:val="DefaultParagraphFont"/>
    <w:rsid w:val="003467E5"/>
  </w:style>
  <w:style w:type="character" w:customStyle="1" w:styleId="wcfont">
    <w:name w:val="wcfont"/>
    <w:basedOn w:val="DefaultParagraphFont"/>
    <w:rsid w:val="003467E5"/>
  </w:style>
  <w:style w:type="character" w:customStyle="1" w:styleId="qftext">
    <w:name w:val="qftext"/>
    <w:basedOn w:val="DefaultParagraphFont"/>
    <w:rsid w:val="003467E5"/>
  </w:style>
  <w:style w:type="character" w:customStyle="1" w:styleId="leftidx">
    <w:name w:val="leftidx"/>
    <w:basedOn w:val="DefaultParagraphFont"/>
    <w:rsid w:val="003467E5"/>
  </w:style>
  <w:style w:type="paragraph" w:customStyle="1" w:styleId="NotUnderlined">
    <w:name w:val="Not Underlined"/>
    <w:basedOn w:val="Normal"/>
    <w:uiPriority w:val="99"/>
    <w:qFormat/>
    <w:rsid w:val="003467E5"/>
    <w:pPr>
      <w:spacing w:after="0" w:line="240" w:lineRule="auto"/>
    </w:pPr>
    <w:rPr>
      <w:rFonts w:ascii="Century Gothic" w:hAnsi="Century Gothic"/>
      <w:szCs w:val="20"/>
    </w:rPr>
  </w:style>
  <w:style w:type="paragraph" w:customStyle="1" w:styleId="width100">
    <w:name w:val="width100"/>
    <w:basedOn w:val="Normal"/>
    <w:uiPriority w:val="99"/>
    <w:qFormat/>
    <w:rsid w:val="003467E5"/>
    <w:pPr>
      <w:spacing w:before="100" w:beforeAutospacing="1" w:after="100" w:afterAutospacing="1" w:line="240" w:lineRule="auto"/>
    </w:pPr>
  </w:style>
  <w:style w:type="character" w:customStyle="1" w:styleId="eventtitle">
    <w:name w:val="eventtitle"/>
    <w:basedOn w:val="DefaultParagraphFont"/>
    <w:rsid w:val="003467E5"/>
  </w:style>
  <w:style w:type="character" w:customStyle="1" w:styleId="eventsubtitle">
    <w:name w:val="eventsubtitle"/>
    <w:basedOn w:val="DefaultParagraphFont"/>
    <w:rsid w:val="003467E5"/>
  </w:style>
  <w:style w:type="character" w:customStyle="1" w:styleId="eventdate">
    <w:name w:val="eventdate"/>
    <w:basedOn w:val="DefaultParagraphFont"/>
    <w:rsid w:val="003467E5"/>
  </w:style>
  <w:style w:type="character" w:customStyle="1" w:styleId="legend">
    <w:name w:val="legend"/>
    <w:basedOn w:val="DefaultParagraphFont"/>
    <w:rsid w:val="003467E5"/>
  </w:style>
  <w:style w:type="character" w:customStyle="1" w:styleId="slug-elocation">
    <w:name w:val="slug-elocation"/>
    <w:basedOn w:val="DefaultParagraphFont"/>
    <w:rsid w:val="003467E5"/>
  </w:style>
  <w:style w:type="character" w:customStyle="1" w:styleId="fu-autorenangabe-fu-beschreibung">
    <w:name w:val="fu-autorenangabe-fu-beschreibung"/>
    <w:rsid w:val="003467E5"/>
  </w:style>
  <w:style w:type="paragraph" w:customStyle="1" w:styleId="introshadow">
    <w:name w:val="intro_shadow"/>
    <w:basedOn w:val="Normal"/>
    <w:uiPriority w:val="99"/>
    <w:qFormat/>
    <w:rsid w:val="003467E5"/>
    <w:pPr>
      <w:spacing w:before="100" w:beforeAutospacing="1" w:after="100" w:afterAutospacing="1" w:line="240" w:lineRule="auto"/>
    </w:pPr>
  </w:style>
  <w:style w:type="paragraph" w:customStyle="1" w:styleId="articleintro">
    <w:name w:val="articleintro"/>
    <w:basedOn w:val="Normal"/>
    <w:uiPriority w:val="99"/>
    <w:qFormat/>
    <w:rsid w:val="003467E5"/>
    <w:pPr>
      <w:spacing w:before="100" w:beforeAutospacing="1" w:after="100" w:afterAutospacing="1" w:line="240" w:lineRule="auto"/>
    </w:pPr>
  </w:style>
  <w:style w:type="character" w:customStyle="1" w:styleId="commentscontainer">
    <w:name w:val="comments_container"/>
    <w:basedOn w:val="DefaultParagraphFont"/>
    <w:rsid w:val="003467E5"/>
  </w:style>
  <w:style w:type="paragraph" w:customStyle="1" w:styleId="Caption40">
    <w:name w:val="Caption4"/>
    <w:basedOn w:val="Normal"/>
    <w:uiPriority w:val="99"/>
    <w:qFormat/>
    <w:rsid w:val="003467E5"/>
    <w:pPr>
      <w:spacing w:before="100" w:beforeAutospacing="1" w:after="100" w:afterAutospacing="1" w:line="240" w:lineRule="auto"/>
    </w:pPr>
  </w:style>
  <w:style w:type="paragraph" w:customStyle="1" w:styleId="publishedon">
    <w:name w:val="published_on"/>
    <w:basedOn w:val="Normal"/>
    <w:uiPriority w:val="99"/>
    <w:qFormat/>
    <w:rsid w:val="003467E5"/>
    <w:pPr>
      <w:spacing w:before="100" w:beforeAutospacing="1" w:after="100" w:afterAutospacing="1" w:line="240" w:lineRule="auto"/>
    </w:pPr>
  </w:style>
  <w:style w:type="character" w:customStyle="1" w:styleId="hparticlefooter">
    <w:name w:val="hparticlefooter"/>
    <w:basedOn w:val="DefaultParagraphFont"/>
    <w:rsid w:val="003467E5"/>
  </w:style>
  <w:style w:type="table" w:customStyle="1" w:styleId="TableGrid2">
    <w:name w:val="Table Grid2"/>
    <w:basedOn w:val="TableNormal"/>
    <w:next w:val="TableGrid"/>
    <w:rsid w:val="003467E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467E5"/>
  </w:style>
  <w:style w:type="character" w:customStyle="1" w:styleId="BlockCharCharCharCharChar">
    <w:name w:val="Block Char Char Char Char Char"/>
    <w:aliases w:val="Block Char Char Char Char Char Char Char Char,Block Char Char Char Char Char Char Char1"/>
    <w:basedOn w:val="DefaultParagraphFont"/>
    <w:rsid w:val="003467E5"/>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467E5"/>
    <w:pPr>
      <w:spacing w:after="0" w:line="240" w:lineRule="auto"/>
    </w:pPr>
    <w:rPr>
      <w:b/>
      <w:color w:val="000000"/>
      <w:u w:val="single"/>
    </w:rPr>
  </w:style>
  <w:style w:type="character" w:customStyle="1" w:styleId="CiteEmphasisChar">
    <w:name w:val="Cite/Emphasis Char"/>
    <w:basedOn w:val="DefaultParagraphFont"/>
    <w:link w:val="CiteEmphasis"/>
    <w:rsid w:val="003467E5"/>
    <w:rPr>
      <w:rFonts w:ascii="Calibri" w:hAnsi="Calibri" w:cs="Calibri"/>
      <w:b/>
      <w:color w:val="000000"/>
      <w:sz w:val="16"/>
      <w:u w:val="single"/>
    </w:rPr>
  </w:style>
  <w:style w:type="character" w:customStyle="1" w:styleId="ReadText">
    <w:name w:val="Read Text"/>
    <w:basedOn w:val="DefaultParagraphFont"/>
    <w:rsid w:val="003467E5"/>
    <w:rPr>
      <w:rFonts w:ascii="Times New Roman" w:hAnsi="Times New Roman"/>
      <w:b/>
      <w:bCs/>
      <w:sz w:val="24"/>
      <w:u w:val="single"/>
    </w:rPr>
  </w:style>
  <w:style w:type="paragraph" w:customStyle="1" w:styleId="Styleunread8pt">
    <w:name w:val="Style unread + 8 pt"/>
    <w:basedOn w:val="Normal"/>
    <w:link w:val="Styleunread8ptChar"/>
    <w:qFormat/>
    <w:rsid w:val="003467E5"/>
    <w:pPr>
      <w:spacing w:after="0" w:line="240" w:lineRule="auto"/>
    </w:pPr>
    <w:rPr>
      <w:color w:val="000000"/>
    </w:rPr>
  </w:style>
  <w:style w:type="character" w:customStyle="1" w:styleId="Styleunread8ptChar">
    <w:name w:val="Style unread + 8 pt Char"/>
    <w:basedOn w:val="DefaultParagraphFont"/>
    <w:link w:val="Styleunread8pt"/>
    <w:rsid w:val="003467E5"/>
    <w:rPr>
      <w:rFonts w:ascii="Calibri" w:hAnsi="Calibri" w:cs="Calibri"/>
      <w:color w:val="000000"/>
      <w:sz w:val="16"/>
    </w:rPr>
  </w:style>
  <w:style w:type="character" w:customStyle="1" w:styleId="main">
    <w:name w:val="main"/>
    <w:basedOn w:val="DefaultParagraphFont"/>
    <w:rsid w:val="003467E5"/>
  </w:style>
  <w:style w:type="character" w:customStyle="1" w:styleId="textunderlineCharChar">
    <w:name w:val="text underline Char Char"/>
    <w:basedOn w:val="DefaultParagraphFont"/>
    <w:rsid w:val="003467E5"/>
    <w:rPr>
      <w:rFonts w:ascii="Garamond" w:hAnsi="Garamond"/>
      <w:color w:val="000000"/>
      <w:u w:val="single"/>
    </w:rPr>
  </w:style>
  <w:style w:type="paragraph" w:customStyle="1" w:styleId="ekprop-p">
    <w:name w:val="ekprop-p"/>
    <w:basedOn w:val="Normal"/>
    <w:uiPriority w:val="99"/>
    <w:qFormat/>
    <w:rsid w:val="003467E5"/>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3467E5"/>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467E5"/>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467E5"/>
    <w:pPr>
      <w:spacing w:after="0" w:line="240" w:lineRule="auto"/>
    </w:pPr>
    <w:rPr>
      <w:color w:val="000000"/>
    </w:rPr>
  </w:style>
  <w:style w:type="character" w:customStyle="1" w:styleId="SmalltextCharChar">
    <w:name w:val="Smalltext Char Char"/>
    <w:basedOn w:val="DefaultParagraphFont"/>
    <w:link w:val="SmalltextChar1"/>
    <w:rsid w:val="003467E5"/>
    <w:rPr>
      <w:rFonts w:ascii="Calibri" w:hAnsi="Calibri" w:cs="Calibri"/>
      <w:color w:val="000000"/>
      <w:sz w:val="16"/>
    </w:rPr>
  </w:style>
  <w:style w:type="character" w:customStyle="1" w:styleId="FullCiteCharChar">
    <w:name w:val="Full Cite Char Char"/>
    <w:basedOn w:val="DefaultParagraphFont"/>
    <w:rsid w:val="003467E5"/>
    <w:rPr>
      <w:rFonts w:ascii="Georgia" w:hAnsi="Georgia" w:cs="Calibri"/>
      <w:color w:val="000000"/>
      <w:sz w:val="20"/>
      <w:szCs w:val="24"/>
    </w:rPr>
  </w:style>
  <w:style w:type="character" w:customStyle="1" w:styleId="submitted-wrapper">
    <w:name w:val="submitted-wrapper"/>
    <w:basedOn w:val="DefaultParagraphFont"/>
    <w:rsid w:val="003467E5"/>
  </w:style>
  <w:style w:type="paragraph" w:customStyle="1" w:styleId="Spacer">
    <w:name w:val="Spacer"/>
    <w:basedOn w:val="Heading1"/>
    <w:link w:val="SpacerChar"/>
    <w:autoRedefine/>
    <w:uiPriority w:val="4"/>
    <w:qFormat/>
    <w:rsid w:val="003467E5"/>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3467E5"/>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3467E5"/>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3467E5"/>
  </w:style>
  <w:style w:type="character" w:customStyle="1" w:styleId="top-publish">
    <w:name w:val="top-publish"/>
    <w:basedOn w:val="DefaultParagraphFont"/>
    <w:rsid w:val="003467E5"/>
  </w:style>
  <w:style w:type="character" w:customStyle="1" w:styleId="byline-italic">
    <w:name w:val="byline-italic"/>
    <w:basedOn w:val="DefaultParagraphFont"/>
    <w:rsid w:val="003467E5"/>
  </w:style>
  <w:style w:type="paragraph" w:customStyle="1" w:styleId="infuse">
    <w:name w:val="infuse"/>
    <w:basedOn w:val="Normal"/>
    <w:uiPriority w:val="99"/>
    <w:qFormat/>
    <w:rsid w:val="003467E5"/>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3467E5"/>
    <w:rPr>
      <w:rFonts w:ascii="Arial Narrow" w:hAnsi="Arial Narrow"/>
      <w:sz w:val="22"/>
      <w:szCs w:val="24"/>
      <w:u w:val="single"/>
      <w:lang w:val="en-US" w:eastAsia="en-US" w:bidi="ar-SA"/>
    </w:rPr>
  </w:style>
  <w:style w:type="character" w:customStyle="1" w:styleId="gd">
    <w:name w:val="gd"/>
    <w:basedOn w:val="DefaultParagraphFont"/>
    <w:rsid w:val="003467E5"/>
  </w:style>
  <w:style w:type="character" w:customStyle="1" w:styleId="g3">
    <w:name w:val="g3"/>
    <w:basedOn w:val="DefaultParagraphFont"/>
    <w:rsid w:val="003467E5"/>
  </w:style>
  <w:style w:type="character" w:customStyle="1" w:styleId="hb">
    <w:name w:val="hb"/>
    <w:basedOn w:val="DefaultParagraphFont"/>
    <w:rsid w:val="003467E5"/>
  </w:style>
  <w:style w:type="character" w:customStyle="1" w:styleId="g2">
    <w:name w:val="g2"/>
    <w:basedOn w:val="DefaultParagraphFont"/>
    <w:rsid w:val="003467E5"/>
  </w:style>
  <w:style w:type="character" w:customStyle="1" w:styleId="nameplatehead">
    <w:name w:val="nameplatehead"/>
    <w:basedOn w:val="DefaultParagraphFont"/>
    <w:rsid w:val="003467E5"/>
  </w:style>
  <w:style w:type="character" w:customStyle="1" w:styleId="nameplatelink">
    <w:name w:val="nameplatelink"/>
    <w:basedOn w:val="DefaultParagraphFont"/>
    <w:rsid w:val="003467E5"/>
  </w:style>
  <w:style w:type="paragraph" w:customStyle="1" w:styleId="calibre8">
    <w:name w:val="calibre8"/>
    <w:basedOn w:val="Normal"/>
    <w:uiPriority w:val="99"/>
    <w:qFormat/>
    <w:rsid w:val="003467E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3467E5"/>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3467E5"/>
  </w:style>
  <w:style w:type="character" w:customStyle="1" w:styleId="djhat-arrow">
    <w:name w:val="djhat-arrow"/>
    <w:basedOn w:val="DefaultParagraphFont"/>
    <w:rsid w:val="003467E5"/>
  </w:style>
  <w:style w:type="character" w:customStyle="1" w:styleId="mname">
    <w:name w:val="mname"/>
    <w:basedOn w:val="DefaultParagraphFont"/>
    <w:rsid w:val="003467E5"/>
  </w:style>
  <w:style w:type="character" w:customStyle="1" w:styleId="mvalue">
    <w:name w:val="mvalue"/>
    <w:basedOn w:val="DefaultParagraphFont"/>
    <w:rsid w:val="003467E5"/>
  </w:style>
  <w:style w:type="character" w:customStyle="1" w:styleId="mchange">
    <w:name w:val="mchange"/>
    <w:basedOn w:val="DefaultParagraphFont"/>
    <w:rsid w:val="003467E5"/>
  </w:style>
  <w:style w:type="character" w:customStyle="1" w:styleId="categoryaside">
    <w:name w:val="category__aside"/>
    <w:basedOn w:val="DefaultParagraphFont"/>
    <w:rsid w:val="003467E5"/>
  </w:style>
  <w:style w:type="character" w:customStyle="1" w:styleId="article-breadcrumb-wrapper">
    <w:name w:val="article-breadcrumb-wrapper"/>
    <w:basedOn w:val="DefaultParagraphFont"/>
    <w:rsid w:val="003467E5"/>
  </w:style>
  <w:style w:type="character" w:customStyle="1" w:styleId="wsj-article-caption-content">
    <w:name w:val="wsj-article-caption-content"/>
    <w:basedOn w:val="DefaultParagraphFont"/>
    <w:rsid w:val="003467E5"/>
  </w:style>
  <w:style w:type="character" w:customStyle="1" w:styleId="wsj-article-credit">
    <w:name w:val="wsj-article-credit"/>
    <w:basedOn w:val="DefaultParagraphFont"/>
    <w:rsid w:val="003467E5"/>
  </w:style>
  <w:style w:type="character" w:customStyle="1" w:styleId="wsj-article-credit-tag">
    <w:name w:val="wsj-article-credit-tag"/>
    <w:basedOn w:val="DefaultParagraphFont"/>
    <w:rsid w:val="003467E5"/>
  </w:style>
  <w:style w:type="character" w:customStyle="1" w:styleId="commentscounticon">
    <w:name w:val="comments_count_icon"/>
    <w:basedOn w:val="DefaultParagraphFont"/>
    <w:rsid w:val="003467E5"/>
  </w:style>
  <w:style w:type="character" w:customStyle="1" w:styleId="comments-count-word">
    <w:name w:val="comments-count-word"/>
    <w:basedOn w:val="DefaultParagraphFont"/>
    <w:rsid w:val="003467E5"/>
  </w:style>
  <w:style w:type="character" w:customStyle="1" w:styleId="company-name-type">
    <w:name w:val="company-name-type"/>
    <w:basedOn w:val="DefaultParagraphFont"/>
    <w:rsid w:val="003467E5"/>
  </w:style>
  <w:style w:type="character" w:customStyle="1" w:styleId="nav-prevnext-lbl">
    <w:name w:val="nav-prevnext-lbl"/>
    <w:basedOn w:val="DefaultParagraphFont"/>
    <w:rsid w:val="003467E5"/>
  </w:style>
  <w:style w:type="character" w:customStyle="1" w:styleId="nav-prevnext-hed">
    <w:name w:val="nav-prevnext-hed"/>
    <w:basedOn w:val="DefaultParagraphFont"/>
    <w:rsid w:val="003467E5"/>
  </w:style>
  <w:style w:type="character" w:customStyle="1" w:styleId="readcomments">
    <w:name w:val="readcomments"/>
    <w:basedOn w:val="DefaultParagraphFont"/>
    <w:rsid w:val="003467E5"/>
  </w:style>
  <w:style w:type="character" w:customStyle="1" w:styleId="selected-edition">
    <w:name w:val="selected-edition"/>
    <w:basedOn w:val="DefaultParagraphFont"/>
    <w:rsid w:val="003467E5"/>
  </w:style>
  <w:style w:type="character" w:customStyle="1" w:styleId="rotate">
    <w:name w:val="rotate"/>
    <w:basedOn w:val="DefaultParagraphFont"/>
    <w:rsid w:val="003467E5"/>
  </w:style>
  <w:style w:type="paragraph" w:customStyle="1" w:styleId="column-name">
    <w:name w:val="column-name"/>
    <w:basedOn w:val="Normal"/>
    <w:rsid w:val="003467E5"/>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3467E5"/>
  </w:style>
  <w:style w:type="character" w:customStyle="1" w:styleId="tl8wme">
    <w:name w:val="tl8wme"/>
    <w:basedOn w:val="DefaultParagraphFont"/>
    <w:rsid w:val="003467E5"/>
  </w:style>
  <w:style w:type="character" w:customStyle="1" w:styleId="CardStyleChar">
    <w:name w:val="Card Style Char"/>
    <w:link w:val="CardStyle"/>
    <w:locked/>
    <w:rsid w:val="003467E5"/>
    <w:rPr>
      <w:rFonts w:ascii="Calibri" w:eastAsia="Times New Roman" w:hAnsi="Calibri" w:cs="Calibri"/>
      <w:sz w:val="16"/>
    </w:rPr>
  </w:style>
  <w:style w:type="character" w:customStyle="1" w:styleId="SmallSizeParagraphChar">
    <w:name w:val="Small Size Paragraph Char"/>
    <w:link w:val="SmallSizeParagraph"/>
    <w:locked/>
    <w:rsid w:val="003467E5"/>
    <w:rPr>
      <w:rFonts w:eastAsia="Calibri"/>
      <w:sz w:val="16"/>
      <w:szCs w:val="16"/>
    </w:rPr>
  </w:style>
  <w:style w:type="paragraph" w:customStyle="1" w:styleId="SmallSizeParagraph">
    <w:name w:val="Small Size Paragraph"/>
    <w:basedOn w:val="Normal"/>
    <w:link w:val="SmallSizeParagraphChar"/>
    <w:qFormat/>
    <w:rsid w:val="003467E5"/>
    <w:pPr>
      <w:spacing w:after="0" w:line="240" w:lineRule="auto"/>
    </w:pPr>
    <w:rPr>
      <w:rFonts w:asciiTheme="minorHAnsi" w:eastAsia="Calibri" w:hAnsiTheme="minorHAnsi" w:cstheme="minorBidi"/>
      <w:szCs w:val="16"/>
    </w:rPr>
  </w:style>
  <w:style w:type="character" w:customStyle="1" w:styleId="StylecardLatinVerdana-BoldUnderlineChar">
    <w:name w:val="Style card + (Latin) Verdana-Bold Underline Char"/>
    <w:basedOn w:val="cardChar"/>
    <w:link w:val="StylecardLatinVerdana-BoldUnderline"/>
    <w:locked/>
    <w:rsid w:val="003467E5"/>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3467E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3467E5"/>
    <w:rPr>
      <w:rFonts w:eastAsia="Calibri"/>
    </w:rPr>
  </w:style>
  <w:style w:type="paragraph" w:customStyle="1" w:styleId="StyleCardText9pt">
    <w:name w:val="Style Card Text + 9 pt"/>
    <w:basedOn w:val="Normal"/>
    <w:link w:val="StyleCardText9ptChar"/>
    <w:qFormat/>
    <w:rsid w:val="003467E5"/>
    <w:pPr>
      <w:spacing w:after="200" w:line="240" w:lineRule="auto"/>
      <w:contextualSpacing/>
    </w:pPr>
    <w:rPr>
      <w:rFonts w:asciiTheme="minorHAnsi" w:eastAsia="Calibri" w:hAnsiTheme="minorHAnsi" w:cstheme="minorBidi"/>
      <w:sz w:val="24"/>
    </w:rPr>
  </w:style>
  <w:style w:type="character" w:customStyle="1" w:styleId="UnderlineSChar">
    <w:name w:val="Underline S Char"/>
    <w:link w:val="UnderlineS"/>
    <w:locked/>
    <w:rsid w:val="003467E5"/>
    <w:rPr>
      <w:rFonts w:eastAsia="Calibri"/>
      <w:u w:val="single"/>
      <w:lang w:val="x-none" w:eastAsia="zh-CN"/>
    </w:rPr>
  </w:style>
  <w:style w:type="paragraph" w:customStyle="1" w:styleId="UnderlineS">
    <w:name w:val="Underline S"/>
    <w:basedOn w:val="Normal"/>
    <w:link w:val="UnderlineSChar"/>
    <w:qFormat/>
    <w:rsid w:val="003467E5"/>
    <w:pPr>
      <w:spacing w:after="200" w:line="240" w:lineRule="auto"/>
    </w:pPr>
    <w:rPr>
      <w:rFonts w:asciiTheme="minorHAnsi" w:eastAsia="Calibri" w:hAnsiTheme="minorHAnsi" w:cstheme="minorBidi"/>
      <w:sz w:val="24"/>
      <w:u w:val="single"/>
      <w:lang w:val="x-none" w:eastAsia="zh-CN"/>
    </w:rPr>
  </w:style>
  <w:style w:type="character" w:customStyle="1" w:styleId="TagofCardChar">
    <w:name w:val="Tag of Card Char"/>
    <w:link w:val="TagofCard"/>
    <w:locked/>
    <w:rsid w:val="003467E5"/>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3467E5"/>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3467E5"/>
    <w:rPr>
      <w:rFonts w:ascii="Times New Roman" w:hAnsi="Times New Roman" w:cs="Times New Roman"/>
    </w:rPr>
  </w:style>
  <w:style w:type="paragraph" w:customStyle="1" w:styleId="Debatenoraml">
    <w:name w:val="Debatenoraml"/>
    <w:basedOn w:val="NoSpacing"/>
    <w:link w:val="DebatenoramlChar"/>
    <w:qFormat/>
    <w:rsid w:val="003467E5"/>
    <w:pPr>
      <w:spacing w:line="240" w:lineRule="auto"/>
    </w:pPr>
    <w:rPr>
      <w:rFonts w:ascii="Times New Roman" w:hAnsi="Times New Roman" w:cs="Times New Roman"/>
    </w:rPr>
  </w:style>
  <w:style w:type="character" w:customStyle="1" w:styleId="QualsChar">
    <w:name w:val="Quals Char"/>
    <w:link w:val="Quals"/>
    <w:locked/>
    <w:rsid w:val="003467E5"/>
    <w:rPr>
      <w:rFonts w:eastAsia="Calibri"/>
      <w:sz w:val="18"/>
    </w:rPr>
  </w:style>
  <w:style w:type="paragraph" w:customStyle="1" w:styleId="Quals">
    <w:name w:val="Quals"/>
    <w:basedOn w:val="Normal"/>
    <w:link w:val="QualsChar"/>
    <w:qFormat/>
    <w:rsid w:val="003467E5"/>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3467E5"/>
    <w:rPr>
      <w:rFonts w:eastAsia="Times New Roman"/>
      <w:b/>
      <w:caps/>
      <w:szCs w:val="28"/>
      <w:u w:val="single"/>
    </w:rPr>
  </w:style>
  <w:style w:type="paragraph" w:customStyle="1" w:styleId="Starred">
    <w:name w:val="Starred"/>
    <w:basedOn w:val="Normal"/>
    <w:link w:val="StarredChar"/>
    <w:qFormat/>
    <w:rsid w:val="003467E5"/>
    <w:pPr>
      <w:keepNext/>
      <w:keepLines/>
      <w:pageBreakBefore/>
      <w:spacing w:before="240" w:after="60" w:line="240" w:lineRule="auto"/>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3467E5"/>
    <w:rPr>
      <w:rFonts w:eastAsia="Times New Roman"/>
      <w:b/>
      <w:caps/>
      <w:szCs w:val="28"/>
      <w:u w:val="single"/>
    </w:rPr>
  </w:style>
  <w:style w:type="paragraph" w:customStyle="1" w:styleId="NotStarred">
    <w:name w:val="NotStarred"/>
    <w:basedOn w:val="Normal"/>
    <w:link w:val="NotStarredChar"/>
    <w:qFormat/>
    <w:rsid w:val="003467E5"/>
    <w:pPr>
      <w:keepNext/>
      <w:keepLines/>
      <w:pageBreakBefore/>
      <w:spacing w:before="240" w:after="60" w:line="240" w:lineRule="auto"/>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3467E5"/>
    <w:rPr>
      <w:rFonts w:eastAsia="Times New Roman"/>
      <w:b/>
      <w:szCs w:val="28"/>
      <w:u w:val="single"/>
    </w:rPr>
  </w:style>
  <w:style w:type="paragraph" w:customStyle="1" w:styleId="NewHeading2">
    <w:name w:val="NewHeading2"/>
    <w:basedOn w:val="Normal"/>
    <w:link w:val="NewHeading2Char"/>
    <w:qFormat/>
    <w:rsid w:val="003467E5"/>
    <w:pPr>
      <w:spacing w:before="240" w:after="60" w:line="240" w:lineRule="auto"/>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3467E5"/>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3467E5"/>
    <w:pPr>
      <w:spacing w:after="0" w:line="240" w:lineRule="auto"/>
    </w:pPr>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3467E5"/>
    <w:rPr>
      <w:rFonts w:eastAsia="SimSun"/>
      <w:u w:val="single"/>
      <w:lang w:eastAsia="zh-CN"/>
    </w:rPr>
  </w:style>
  <w:style w:type="paragraph" w:customStyle="1" w:styleId="StylecardThickunderline">
    <w:name w:val="Style card + Thick underline"/>
    <w:basedOn w:val="Normal"/>
    <w:link w:val="StylecardThickunderlineChar"/>
    <w:qFormat/>
    <w:rsid w:val="003467E5"/>
    <w:pPr>
      <w:spacing w:after="0" w:line="240" w:lineRule="auto"/>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3467E5"/>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3467E5"/>
    <w:pPr>
      <w:spacing w:after="0" w:line="240" w:lineRule="auto"/>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3467E5"/>
    <w:rPr>
      <w:rFonts w:eastAsia="Times New Roman"/>
      <w:bCs/>
      <w:lang w:bidi="he-IL"/>
    </w:rPr>
  </w:style>
  <w:style w:type="paragraph" w:customStyle="1" w:styleId="MTDisplayEquation">
    <w:name w:val="MTDisplayEquation"/>
    <w:basedOn w:val="Normal"/>
    <w:next w:val="Normal"/>
    <w:link w:val="MTDisplayEquationChar"/>
    <w:qFormat/>
    <w:rsid w:val="003467E5"/>
    <w:pPr>
      <w:tabs>
        <w:tab w:val="center" w:pos="5120"/>
        <w:tab w:val="right" w:pos="10220"/>
      </w:tabs>
      <w:spacing w:after="0" w:line="240" w:lineRule="auto"/>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3467E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467E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467E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467E5"/>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3467E5"/>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3467E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3467E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3467E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3467E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3467E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3467E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3467E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3467E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3467E5"/>
    <w:pPr>
      <w:spacing w:before="100" w:beforeAutospacing="1" w:after="100" w:afterAutospacing="1" w:line="240" w:lineRule="auto"/>
    </w:pPr>
    <w:rPr>
      <w:rFonts w:eastAsia="Times New Roman"/>
      <w:sz w:val="24"/>
    </w:rPr>
  </w:style>
  <w:style w:type="paragraph" w:customStyle="1" w:styleId="summary">
    <w:name w:val="summary"/>
    <w:basedOn w:val="Normal"/>
    <w:qFormat/>
    <w:rsid w:val="003467E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3467E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3467E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3467E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3467E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3467E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3467E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3467E5"/>
    <w:pPr>
      <w:keepNext/>
      <w:spacing w:after="0" w:line="240" w:lineRule="auto"/>
      <w:ind w:left="288" w:right="288"/>
    </w:pPr>
    <w:rPr>
      <w:rFonts w:eastAsia="MS Gothic"/>
      <w:szCs w:val="20"/>
    </w:rPr>
  </w:style>
  <w:style w:type="paragraph" w:customStyle="1" w:styleId="canvas-atom">
    <w:name w:val="canvas-atom"/>
    <w:basedOn w:val="Normal"/>
    <w:uiPriority w:val="99"/>
    <w:qFormat/>
    <w:rsid w:val="003467E5"/>
    <w:pPr>
      <w:spacing w:before="100" w:beforeAutospacing="1" w:after="100" w:afterAutospacing="1" w:line="240" w:lineRule="auto"/>
    </w:pPr>
    <w:rPr>
      <w:sz w:val="24"/>
    </w:rPr>
  </w:style>
  <w:style w:type="paragraph" w:customStyle="1" w:styleId="tweet-text">
    <w:name w:val="tweet-text"/>
    <w:basedOn w:val="Normal"/>
    <w:uiPriority w:val="99"/>
    <w:qFormat/>
    <w:rsid w:val="003467E5"/>
    <w:pPr>
      <w:spacing w:before="100" w:beforeAutospacing="1" w:after="100" w:afterAutospacing="1" w:line="240" w:lineRule="auto"/>
    </w:pPr>
  </w:style>
  <w:style w:type="paragraph" w:customStyle="1" w:styleId="graf">
    <w:name w:val="graf"/>
    <w:basedOn w:val="Normal"/>
    <w:uiPriority w:val="99"/>
    <w:qFormat/>
    <w:rsid w:val="003467E5"/>
    <w:pPr>
      <w:spacing w:before="100" w:beforeAutospacing="1" w:after="100" w:afterAutospacing="1" w:line="240" w:lineRule="auto"/>
    </w:pPr>
  </w:style>
  <w:style w:type="paragraph" w:customStyle="1" w:styleId="column">
    <w:name w:val="column"/>
    <w:basedOn w:val="Normal"/>
    <w:uiPriority w:val="99"/>
    <w:qFormat/>
    <w:rsid w:val="003467E5"/>
    <w:pPr>
      <w:spacing w:before="100" w:beforeAutospacing="1" w:after="100" w:afterAutospacing="1" w:line="240" w:lineRule="auto"/>
    </w:pPr>
  </w:style>
  <w:style w:type="paragraph" w:customStyle="1" w:styleId="recirc-container">
    <w:name w:val="recirc-container"/>
    <w:basedOn w:val="Normal"/>
    <w:uiPriority w:val="99"/>
    <w:qFormat/>
    <w:rsid w:val="003467E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3467E5"/>
    <w:pPr>
      <w:spacing w:before="100" w:beforeAutospacing="1" w:after="100" w:afterAutospacing="1" w:line="240" w:lineRule="auto"/>
    </w:pPr>
    <w:rPr>
      <w:sz w:val="24"/>
    </w:rPr>
  </w:style>
  <w:style w:type="paragraph" w:customStyle="1" w:styleId="see-also">
    <w:name w:val="see-also"/>
    <w:basedOn w:val="Normal"/>
    <w:uiPriority w:val="99"/>
    <w:qFormat/>
    <w:rsid w:val="003467E5"/>
    <w:pPr>
      <w:spacing w:before="100" w:beforeAutospacing="1" w:after="100" w:afterAutospacing="1" w:line="240" w:lineRule="auto"/>
    </w:pPr>
    <w:rPr>
      <w:sz w:val="24"/>
    </w:rPr>
  </w:style>
  <w:style w:type="character" w:customStyle="1" w:styleId="BriefTitleChar">
    <w:name w:val="Brief Title Char"/>
    <w:basedOn w:val="DefaultParagraphFont"/>
    <w:rsid w:val="003467E5"/>
    <w:rPr>
      <w:b/>
      <w:bCs w:val="0"/>
      <w:sz w:val="24"/>
      <w:szCs w:val="24"/>
      <w:u w:val="single"/>
      <w:lang w:val="en-US" w:eastAsia="en-US" w:bidi="ar-SA"/>
    </w:rPr>
  </w:style>
  <w:style w:type="character" w:customStyle="1" w:styleId="BriefTitle2Char">
    <w:name w:val="Brief Title 2 Char"/>
    <w:basedOn w:val="BriefTitleChar"/>
    <w:rsid w:val="003467E5"/>
    <w:rPr>
      <w:b/>
      <w:bCs w:val="0"/>
      <w:sz w:val="24"/>
      <w:szCs w:val="24"/>
      <w:u w:val="single"/>
      <w:lang w:val="en-US" w:eastAsia="en-US" w:bidi="ar-SA"/>
    </w:rPr>
  </w:style>
  <w:style w:type="character" w:customStyle="1" w:styleId="FontStyle477">
    <w:name w:val="Font Style477"/>
    <w:basedOn w:val="DefaultParagraphFont"/>
    <w:uiPriority w:val="99"/>
    <w:rsid w:val="003467E5"/>
    <w:rPr>
      <w:rFonts w:ascii="Times New Roman" w:hAnsi="Times New Roman" w:cs="Times New Roman" w:hint="default"/>
      <w:sz w:val="18"/>
      <w:szCs w:val="18"/>
    </w:rPr>
  </w:style>
  <w:style w:type="character" w:customStyle="1" w:styleId="FontStyle514">
    <w:name w:val="Font Style514"/>
    <w:basedOn w:val="DefaultParagraphFont"/>
    <w:uiPriority w:val="99"/>
    <w:rsid w:val="003467E5"/>
    <w:rPr>
      <w:rFonts w:ascii="Times New Roman" w:hAnsi="Times New Roman" w:cs="Times New Roman" w:hint="default"/>
      <w:sz w:val="14"/>
      <w:szCs w:val="14"/>
    </w:rPr>
  </w:style>
  <w:style w:type="character" w:customStyle="1" w:styleId="FontStyle500">
    <w:name w:val="Font Style500"/>
    <w:basedOn w:val="DefaultParagraphFont"/>
    <w:uiPriority w:val="99"/>
    <w:rsid w:val="003467E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467E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467E5"/>
    <w:rPr>
      <w:rFonts w:ascii="Times New Roman" w:hAnsi="Times New Roman" w:cs="Times New Roman" w:hint="default"/>
      <w:b/>
      <w:bCs/>
      <w:sz w:val="22"/>
      <w:szCs w:val="22"/>
    </w:rPr>
  </w:style>
  <w:style w:type="character" w:customStyle="1" w:styleId="UnderlineStyleChar7">
    <w:name w:val="Underline Style Char7"/>
    <w:rsid w:val="003467E5"/>
    <w:rPr>
      <w:rFonts w:ascii="Garamond" w:hAnsi="Garamond" w:hint="default"/>
      <w:sz w:val="22"/>
      <w:szCs w:val="24"/>
      <w:u w:val="single"/>
      <w:lang w:val="en-US" w:eastAsia="en-US" w:bidi="ar-SA"/>
    </w:rPr>
  </w:style>
  <w:style w:type="character" w:customStyle="1" w:styleId="s4">
    <w:name w:val="s4"/>
    <w:rsid w:val="003467E5"/>
  </w:style>
  <w:style w:type="character" w:customStyle="1" w:styleId="s5">
    <w:name w:val="s5"/>
    <w:rsid w:val="003467E5"/>
  </w:style>
  <w:style w:type="character" w:customStyle="1" w:styleId="rightsnotice">
    <w:name w:val="rightsnotice"/>
    <w:rsid w:val="003467E5"/>
  </w:style>
  <w:style w:type="character" w:customStyle="1" w:styleId="related-current-indicator">
    <w:name w:val="related-current-indicator"/>
    <w:rsid w:val="003467E5"/>
  </w:style>
  <w:style w:type="character" w:customStyle="1" w:styleId="bylclear">
    <w:name w:val="bylclear"/>
    <w:rsid w:val="003467E5"/>
  </w:style>
  <w:style w:type="character" w:customStyle="1" w:styleId="essaytext">
    <w:name w:val="essaytext"/>
    <w:rsid w:val="003467E5"/>
  </w:style>
  <w:style w:type="character" w:customStyle="1" w:styleId="username">
    <w:name w:val="username"/>
    <w:rsid w:val="003467E5"/>
  </w:style>
  <w:style w:type="character" w:customStyle="1" w:styleId="toplinks">
    <w:name w:val="toplinks"/>
    <w:rsid w:val="003467E5"/>
  </w:style>
  <w:style w:type="character" w:customStyle="1" w:styleId="titles">
    <w:name w:val="titles"/>
    <w:rsid w:val="003467E5"/>
  </w:style>
  <w:style w:type="character" w:customStyle="1" w:styleId="contentauthor">
    <w:name w:val="contentauthor"/>
    <w:rsid w:val="003467E5"/>
  </w:style>
  <w:style w:type="character" w:customStyle="1" w:styleId="subarticleheader">
    <w:name w:val="subarticleheader"/>
    <w:rsid w:val="003467E5"/>
  </w:style>
  <w:style w:type="character" w:customStyle="1" w:styleId="copy">
    <w:name w:val="copy"/>
    <w:rsid w:val="003467E5"/>
  </w:style>
  <w:style w:type="character" w:customStyle="1" w:styleId="topheadline">
    <w:name w:val="topheadline"/>
    <w:rsid w:val="003467E5"/>
  </w:style>
  <w:style w:type="character" w:customStyle="1" w:styleId="Stylereduce27pt">
    <w:name w:val="Style reduce2 + 7 pt"/>
    <w:rsid w:val="003467E5"/>
    <w:rPr>
      <w:rFonts w:ascii="Times New Roman" w:hAnsi="Times New Roman" w:cs="Arial" w:hint="default"/>
      <w:color w:val="000000"/>
      <w:sz w:val="14"/>
      <w:szCs w:val="22"/>
    </w:rPr>
  </w:style>
  <w:style w:type="character" w:customStyle="1" w:styleId="srtitle">
    <w:name w:val="srtitle"/>
    <w:rsid w:val="003467E5"/>
  </w:style>
  <w:style w:type="character" w:customStyle="1" w:styleId="st1">
    <w:name w:val="st1"/>
    <w:rsid w:val="003467E5"/>
  </w:style>
  <w:style w:type="character" w:customStyle="1" w:styleId="StyleStyleGaramond">
    <w:name w:val="Style Style Garamond +"/>
    <w:rsid w:val="003467E5"/>
    <w:rPr>
      <w:rFonts w:ascii="Garamond" w:hAnsi="Garamond" w:cs="Times New Roman" w:hint="default"/>
      <w:sz w:val="20"/>
    </w:rPr>
  </w:style>
  <w:style w:type="character" w:customStyle="1" w:styleId="boldunderline2">
    <w:name w:val="boldunderline"/>
    <w:rsid w:val="003467E5"/>
  </w:style>
  <w:style w:type="character" w:customStyle="1" w:styleId="Date11">
    <w:name w:val="Date11"/>
    <w:rsid w:val="003467E5"/>
  </w:style>
  <w:style w:type="character" w:customStyle="1" w:styleId="artbody1">
    <w:name w:val="art_body1"/>
    <w:rsid w:val="003467E5"/>
    <w:rPr>
      <w:rFonts w:ascii="Arial" w:hAnsi="Arial" w:cs="Arial" w:hint="default"/>
    </w:rPr>
  </w:style>
  <w:style w:type="character" w:customStyle="1" w:styleId="Boxout0">
    <w:name w:val="Boxout"/>
    <w:uiPriority w:val="1"/>
    <w:qFormat/>
    <w:rsid w:val="003467E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3467E5"/>
  </w:style>
  <w:style w:type="character" w:customStyle="1" w:styleId="preloadwrap">
    <w:name w:val="preloadwrap"/>
    <w:rsid w:val="003467E5"/>
  </w:style>
  <w:style w:type="character" w:customStyle="1" w:styleId="creditwrap">
    <w:name w:val="creditwrap"/>
    <w:rsid w:val="003467E5"/>
  </w:style>
  <w:style w:type="character" w:customStyle="1" w:styleId="DefaultChar1">
    <w:name w:val="Default Char1"/>
    <w:rsid w:val="003467E5"/>
    <w:rPr>
      <w:noProof w:val="0"/>
      <w:color w:val="000000"/>
      <w:lang w:val="en-US" w:eastAsia="en-US" w:bidi="ar-SA"/>
    </w:rPr>
  </w:style>
  <w:style w:type="character" w:customStyle="1" w:styleId="pmterms31">
    <w:name w:val="pmterms31"/>
    <w:rsid w:val="003467E5"/>
    <w:rPr>
      <w:b/>
      <w:bCs/>
      <w:i w:val="0"/>
      <w:iCs w:val="0"/>
      <w:color w:val="000000"/>
    </w:rPr>
  </w:style>
  <w:style w:type="character" w:customStyle="1" w:styleId="copyrightdescription">
    <w:name w:val="copyrightdescription"/>
    <w:rsid w:val="003467E5"/>
  </w:style>
  <w:style w:type="character" w:customStyle="1" w:styleId="ft01">
    <w:name w:val="ft01"/>
    <w:rsid w:val="003467E5"/>
    <w:rPr>
      <w:rFonts w:ascii="Times" w:hAnsi="Times" w:cs="Times" w:hint="default"/>
      <w:color w:val="000000"/>
      <w:sz w:val="14"/>
      <w:szCs w:val="14"/>
    </w:rPr>
  </w:style>
  <w:style w:type="character" w:customStyle="1" w:styleId="ft11">
    <w:name w:val="ft11"/>
    <w:rsid w:val="003467E5"/>
    <w:rPr>
      <w:rFonts w:ascii="Times" w:hAnsi="Times" w:cs="Times" w:hint="default"/>
      <w:color w:val="000000"/>
      <w:sz w:val="17"/>
      <w:szCs w:val="17"/>
    </w:rPr>
  </w:style>
  <w:style w:type="character" w:customStyle="1" w:styleId="ft21">
    <w:name w:val="ft21"/>
    <w:rsid w:val="003467E5"/>
    <w:rPr>
      <w:rFonts w:ascii="Times" w:hAnsi="Times" w:cs="Times" w:hint="default"/>
      <w:color w:val="000000"/>
      <w:sz w:val="15"/>
      <w:szCs w:val="15"/>
    </w:rPr>
  </w:style>
  <w:style w:type="character" w:customStyle="1" w:styleId="ft31">
    <w:name w:val="ft31"/>
    <w:rsid w:val="003467E5"/>
    <w:rPr>
      <w:rFonts w:ascii="Times" w:hAnsi="Times" w:cs="Times" w:hint="default"/>
      <w:color w:val="000000"/>
      <w:sz w:val="15"/>
      <w:szCs w:val="15"/>
    </w:rPr>
  </w:style>
  <w:style w:type="character" w:customStyle="1" w:styleId="dquo">
    <w:name w:val="dquo"/>
    <w:rsid w:val="003467E5"/>
  </w:style>
  <w:style w:type="character" w:customStyle="1" w:styleId="caps2">
    <w:name w:val="caps2"/>
    <w:rsid w:val="003467E5"/>
  </w:style>
  <w:style w:type="character" w:customStyle="1" w:styleId="ccs">
    <w:name w:val="c cs"/>
    <w:rsid w:val="003467E5"/>
  </w:style>
  <w:style w:type="character" w:customStyle="1" w:styleId="dropshadow">
    <w:name w:val="dropshadow"/>
    <w:rsid w:val="003467E5"/>
  </w:style>
  <w:style w:type="character" w:customStyle="1" w:styleId="d05ws">
    <w:name w:val="d05ws"/>
    <w:rsid w:val="003467E5"/>
  </w:style>
  <w:style w:type="character" w:customStyle="1" w:styleId="rzibod">
    <w:name w:val="rzibod"/>
    <w:rsid w:val="003467E5"/>
  </w:style>
  <w:style w:type="character" w:customStyle="1" w:styleId="headertext">
    <w:name w:val="headertext"/>
    <w:rsid w:val="003467E5"/>
  </w:style>
  <w:style w:type="character" w:customStyle="1" w:styleId="endnote-reference">
    <w:name w:val="endnote-reference"/>
    <w:rsid w:val="003467E5"/>
  </w:style>
  <w:style w:type="character" w:customStyle="1" w:styleId="officialsname">
    <w:name w:val="official_s_name"/>
    <w:rsid w:val="003467E5"/>
  </w:style>
  <w:style w:type="character" w:customStyle="1" w:styleId="audience">
    <w:name w:val="audience"/>
    <w:rsid w:val="003467E5"/>
  </w:style>
  <w:style w:type="character" w:customStyle="1" w:styleId="normalchar0">
    <w:name w:val="normal__char"/>
    <w:rsid w:val="003467E5"/>
  </w:style>
  <w:style w:type="character" w:customStyle="1" w:styleId="hyperlink002cheading0020100200028block0020title0029char">
    <w:name w:val="hyperlink_002cheading_00201_0020_0028block_0020title_0029__char"/>
    <w:rsid w:val="003467E5"/>
  </w:style>
  <w:style w:type="character" w:customStyle="1" w:styleId="underline002cstyle0020bold0020underlinechar">
    <w:name w:val="underline_002cstyle_0020bold_0020underline__char"/>
    <w:rsid w:val="003467E5"/>
  </w:style>
  <w:style w:type="character" w:customStyle="1" w:styleId="copyboldblack">
    <w:name w:val="copyboldblack"/>
    <w:rsid w:val="003467E5"/>
  </w:style>
  <w:style w:type="character" w:customStyle="1" w:styleId="copybold">
    <w:name w:val="copybold"/>
    <w:rsid w:val="003467E5"/>
  </w:style>
  <w:style w:type="character" w:customStyle="1" w:styleId="author-date0">
    <w:name w:val="author-date"/>
    <w:rsid w:val="003467E5"/>
  </w:style>
  <w:style w:type="character" w:customStyle="1" w:styleId="articlebegin">
    <w:name w:val="articlebegin"/>
    <w:rsid w:val="003467E5"/>
  </w:style>
  <w:style w:type="character" w:customStyle="1" w:styleId="mediaoverlay">
    <w:name w:val="mediaoverlay"/>
    <w:rsid w:val="003467E5"/>
  </w:style>
  <w:style w:type="character" w:customStyle="1" w:styleId="blogcaption">
    <w:name w:val="blog_caption"/>
    <w:rsid w:val="003467E5"/>
  </w:style>
  <w:style w:type="character" w:customStyle="1" w:styleId="commnet-abuzz">
    <w:name w:val="commnet-abuzz"/>
    <w:rsid w:val="003467E5"/>
  </w:style>
  <w:style w:type="character" w:customStyle="1" w:styleId="stbuttontext">
    <w:name w:val="stbuttontext"/>
    <w:rsid w:val="003467E5"/>
  </w:style>
  <w:style w:type="character" w:customStyle="1" w:styleId="grey">
    <w:name w:val="grey"/>
    <w:rsid w:val="003467E5"/>
  </w:style>
  <w:style w:type="character" w:customStyle="1" w:styleId="bdx">
    <w:name w:val="bdx"/>
    <w:rsid w:val="003467E5"/>
  </w:style>
  <w:style w:type="character" w:customStyle="1" w:styleId="bdl">
    <w:name w:val="bdl"/>
    <w:rsid w:val="003467E5"/>
  </w:style>
  <w:style w:type="character" w:customStyle="1" w:styleId="breadcrumbitemcurrent">
    <w:name w:val="breadcrumbitemcurrent"/>
    <w:rsid w:val="003467E5"/>
  </w:style>
  <w:style w:type="character" w:customStyle="1" w:styleId="bbl">
    <w:name w:val="bbl"/>
    <w:rsid w:val="003467E5"/>
  </w:style>
  <w:style w:type="character" w:customStyle="1" w:styleId="itxtnewhookspan">
    <w:name w:val="itxtnewhookspan"/>
    <w:rsid w:val="003467E5"/>
  </w:style>
  <w:style w:type="character" w:customStyle="1" w:styleId="gstxthlt">
    <w:name w:val="gstxt_hlt"/>
    <w:rsid w:val="003467E5"/>
  </w:style>
  <w:style w:type="character" w:customStyle="1" w:styleId="StyleBoldRed">
    <w:name w:val="Style Bold Red"/>
    <w:rsid w:val="003467E5"/>
    <w:rPr>
      <w:b/>
      <w:bCs/>
      <w:color w:val="auto"/>
    </w:rPr>
  </w:style>
  <w:style w:type="character" w:customStyle="1" w:styleId="StyleTimesNewRoman8pt">
    <w:name w:val="Style Times New Roman 8 pt"/>
    <w:rsid w:val="003467E5"/>
    <w:rPr>
      <w:rFonts w:ascii="Georgia" w:hAnsi="Georgia" w:hint="default"/>
      <w:sz w:val="16"/>
    </w:rPr>
  </w:style>
  <w:style w:type="character" w:customStyle="1" w:styleId="goldbldtext">
    <w:name w:val="goldbldtext"/>
    <w:rsid w:val="003467E5"/>
  </w:style>
  <w:style w:type="character" w:customStyle="1" w:styleId="labeltext">
    <w:name w:val="labeltext"/>
    <w:rsid w:val="003467E5"/>
  </w:style>
  <w:style w:type="character" w:customStyle="1" w:styleId="viewlink">
    <w:name w:val="viewlink"/>
    <w:rsid w:val="003467E5"/>
  </w:style>
  <w:style w:type="character" w:customStyle="1" w:styleId="inlinkchart">
    <w:name w:val="inlink_chart"/>
    <w:rsid w:val="003467E5"/>
  </w:style>
  <w:style w:type="character" w:customStyle="1" w:styleId="fbsharecountwrapper">
    <w:name w:val="fb_share_count_wrapper"/>
    <w:rsid w:val="003467E5"/>
  </w:style>
  <w:style w:type="character" w:customStyle="1" w:styleId="hw">
    <w:name w:val="hw"/>
    <w:rsid w:val="003467E5"/>
  </w:style>
  <w:style w:type="character" w:customStyle="1" w:styleId="linktotop">
    <w:name w:val="linktotop"/>
    <w:rsid w:val="003467E5"/>
  </w:style>
  <w:style w:type="character" w:customStyle="1" w:styleId="descriptionstyle1block">
    <w:name w:val="description style1 block"/>
    <w:rsid w:val="003467E5"/>
  </w:style>
  <w:style w:type="character" w:customStyle="1" w:styleId="gutter-right-1">
    <w:name w:val="gutter-right-1"/>
    <w:basedOn w:val="DefaultParagraphFont"/>
    <w:rsid w:val="003467E5"/>
  </w:style>
  <w:style w:type="character" w:customStyle="1" w:styleId="Header11">
    <w:name w:val="Header11"/>
    <w:rsid w:val="003467E5"/>
  </w:style>
  <w:style w:type="character" w:customStyle="1" w:styleId="posa">
    <w:name w:val="pos(a)"/>
    <w:basedOn w:val="DefaultParagraphFont"/>
    <w:rsid w:val="003467E5"/>
  </w:style>
  <w:style w:type="character" w:customStyle="1" w:styleId="u-hiddeninnarrowenv">
    <w:name w:val="u-hiddeninnarrowenv"/>
    <w:basedOn w:val="DefaultParagraphFont"/>
    <w:rsid w:val="003467E5"/>
  </w:style>
  <w:style w:type="character" w:customStyle="1" w:styleId="followbutton-bird">
    <w:name w:val="followbutton-bird"/>
    <w:basedOn w:val="DefaultParagraphFont"/>
    <w:rsid w:val="003467E5"/>
  </w:style>
  <w:style w:type="character" w:customStyle="1" w:styleId="tweetauthor-name">
    <w:name w:val="tweetauthor-name"/>
    <w:basedOn w:val="DefaultParagraphFont"/>
    <w:rsid w:val="003467E5"/>
  </w:style>
  <w:style w:type="character" w:customStyle="1" w:styleId="tweetauthor-verifiedbadge">
    <w:name w:val="tweetauthor-verifiedbadge"/>
    <w:basedOn w:val="DefaultParagraphFont"/>
    <w:rsid w:val="003467E5"/>
  </w:style>
  <w:style w:type="character" w:customStyle="1" w:styleId="tweetauthor-screenname">
    <w:name w:val="tweetauthor-screenname"/>
    <w:basedOn w:val="DefaultParagraphFont"/>
    <w:rsid w:val="003467E5"/>
  </w:style>
  <w:style w:type="character" w:customStyle="1" w:styleId="u-hiddenvisually">
    <w:name w:val="u-hiddenvisually"/>
    <w:basedOn w:val="DefaultParagraphFont"/>
    <w:rsid w:val="003467E5"/>
  </w:style>
  <w:style w:type="character" w:customStyle="1" w:styleId="tweetaction-stat">
    <w:name w:val="tweetaction-stat"/>
    <w:basedOn w:val="DefaultParagraphFont"/>
    <w:rsid w:val="003467E5"/>
  </w:style>
  <w:style w:type="character" w:customStyle="1" w:styleId="related">
    <w:name w:val="related"/>
    <w:basedOn w:val="DefaultParagraphFont"/>
    <w:rsid w:val="003467E5"/>
  </w:style>
  <w:style w:type="character" w:customStyle="1" w:styleId="related-content">
    <w:name w:val="related-content"/>
    <w:basedOn w:val="DefaultParagraphFont"/>
    <w:rsid w:val="003467E5"/>
  </w:style>
  <w:style w:type="character" w:customStyle="1" w:styleId="name-of-author">
    <w:name w:val="name-of-author"/>
    <w:basedOn w:val="DefaultParagraphFont"/>
    <w:rsid w:val="003467E5"/>
  </w:style>
  <w:style w:type="character" w:customStyle="1" w:styleId="first-name">
    <w:name w:val="first-name"/>
    <w:basedOn w:val="DefaultParagraphFont"/>
    <w:rsid w:val="003467E5"/>
  </w:style>
  <w:style w:type="character" w:customStyle="1" w:styleId="last-name">
    <w:name w:val="last-name"/>
    <w:basedOn w:val="DefaultParagraphFont"/>
    <w:rsid w:val="003467E5"/>
  </w:style>
  <w:style w:type="character" w:customStyle="1" w:styleId="recirc-text">
    <w:name w:val="&quot;recirc-text”"/>
    <w:basedOn w:val="DefaultParagraphFont"/>
    <w:rsid w:val="003467E5"/>
  </w:style>
  <w:style w:type="character" w:customStyle="1" w:styleId="video-icon">
    <w:name w:val="video-icon"/>
    <w:basedOn w:val="DefaultParagraphFont"/>
    <w:rsid w:val="003467E5"/>
  </w:style>
  <w:style w:type="character" w:customStyle="1" w:styleId="powa-shot-play-btn-text">
    <w:name w:val="powa-shot-play-btn-text"/>
    <w:basedOn w:val="DefaultParagraphFont"/>
    <w:rsid w:val="003467E5"/>
  </w:style>
  <w:style w:type="character" w:customStyle="1" w:styleId="powa-shot-click">
    <w:name w:val="powa-shot-click"/>
    <w:basedOn w:val="DefaultParagraphFont"/>
    <w:rsid w:val="003467E5"/>
  </w:style>
  <w:style w:type="character" w:customStyle="1" w:styleId="wpv-blurb">
    <w:name w:val="wpv-blurb"/>
    <w:basedOn w:val="DefaultParagraphFont"/>
    <w:rsid w:val="003467E5"/>
  </w:style>
  <w:style w:type="character" w:customStyle="1" w:styleId="pb-caption">
    <w:name w:val="pb-caption"/>
    <w:basedOn w:val="DefaultParagraphFont"/>
    <w:rsid w:val="003467E5"/>
  </w:style>
  <w:style w:type="paragraph" w:customStyle="1" w:styleId="NoteLevel23">
    <w:name w:val="Note Level 23"/>
    <w:basedOn w:val="Normal"/>
    <w:next w:val="Normal"/>
    <w:uiPriority w:val="99"/>
    <w:qFormat/>
    <w:rsid w:val="003467E5"/>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3467E5"/>
  </w:style>
  <w:style w:type="character" w:customStyle="1" w:styleId="m-2745674872889869693gmail-styleunderline">
    <w:name w:val="m_-2745674872889869693gmail-styleunderline"/>
    <w:basedOn w:val="DefaultParagraphFont"/>
    <w:rsid w:val="003467E5"/>
  </w:style>
  <w:style w:type="character" w:customStyle="1" w:styleId="HeaderChar3">
    <w:name w:val="Header Char3"/>
    <w:basedOn w:val="DefaultParagraphFont"/>
    <w:uiPriority w:val="99"/>
    <w:semiHidden/>
    <w:rsid w:val="003467E5"/>
    <w:rPr>
      <w:rFonts w:ascii="Georgia" w:hAnsi="Georgia"/>
    </w:rPr>
  </w:style>
  <w:style w:type="paragraph" w:customStyle="1" w:styleId="NoteLevel24">
    <w:name w:val="Note Level 24"/>
    <w:basedOn w:val="Normal"/>
    <w:next w:val="Normal"/>
    <w:uiPriority w:val="99"/>
    <w:qFormat/>
    <w:rsid w:val="003467E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3467E5"/>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3467E5"/>
  </w:style>
  <w:style w:type="character" w:customStyle="1" w:styleId="UnresolvedMention31">
    <w:name w:val="Unresolved Mention31"/>
    <w:basedOn w:val="DefaultParagraphFont"/>
    <w:uiPriority w:val="99"/>
    <w:semiHidden/>
    <w:unhideWhenUsed/>
    <w:rsid w:val="003467E5"/>
    <w:rPr>
      <w:color w:val="808080"/>
      <w:shd w:val="clear" w:color="auto" w:fill="E6E6E6"/>
    </w:rPr>
  </w:style>
  <w:style w:type="paragraph" w:customStyle="1" w:styleId="po-hr-cndek">
    <w:name w:val="po-hr-cn__dek"/>
    <w:basedOn w:val="Normal"/>
    <w:rsid w:val="003467E5"/>
    <w:pPr>
      <w:spacing w:before="100" w:beforeAutospacing="1" w:after="100" w:afterAutospacing="1"/>
    </w:pPr>
  </w:style>
  <w:style w:type="character" w:customStyle="1" w:styleId="publication-date">
    <w:name w:val="publication-date"/>
    <w:basedOn w:val="DefaultParagraphFont"/>
    <w:rsid w:val="003467E5"/>
  </w:style>
  <w:style w:type="character" w:customStyle="1" w:styleId="m4481627234786388783gmail-style13ptbold">
    <w:name w:val="m_4481627234786388783gmail-style13ptbold"/>
    <w:basedOn w:val="DefaultParagraphFont"/>
    <w:rsid w:val="003467E5"/>
  </w:style>
  <w:style w:type="character" w:customStyle="1" w:styleId="m4481627234786388783gmail-styleunderline">
    <w:name w:val="m_4481627234786388783gmail-styleunderline"/>
    <w:basedOn w:val="DefaultParagraphFont"/>
    <w:rsid w:val="003467E5"/>
  </w:style>
  <w:style w:type="character" w:customStyle="1" w:styleId="m4481627234786388783gmail-apple-converted-space">
    <w:name w:val="m_4481627234786388783gmail-apple-converted-space"/>
    <w:basedOn w:val="DefaultParagraphFont"/>
    <w:rsid w:val="003467E5"/>
  </w:style>
  <w:style w:type="character" w:customStyle="1" w:styleId="m4481627234786388783gmail-grame">
    <w:name w:val="m_4481627234786388783gmail-grame"/>
    <w:basedOn w:val="DefaultParagraphFont"/>
    <w:rsid w:val="003467E5"/>
  </w:style>
  <w:style w:type="character" w:customStyle="1" w:styleId="m4481627234786388783gmail-underline">
    <w:name w:val="m_4481627234786388783gmail-underline"/>
    <w:basedOn w:val="DefaultParagraphFont"/>
    <w:rsid w:val="003467E5"/>
  </w:style>
  <w:style w:type="paragraph" w:customStyle="1" w:styleId="m4481627234786388783gmail-card">
    <w:name w:val="m_4481627234786388783gmail-card"/>
    <w:basedOn w:val="Normal"/>
    <w:rsid w:val="003467E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3467E5"/>
  </w:style>
  <w:style w:type="paragraph" w:customStyle="1" w:styleId="m-2671184907397832551gmail-p2">
    <w:name w:val="m_-2671184907397832551gmail-p2"/>
    <w:basedOn w:val="Normal"/>
    <w:rsid w:val="003467E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3467E5"/>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3467E5"/>
  </w:style>
  <w:style w:type="character" w:customStyle="1" w:styleId="m-4364835325198423527gmail-m-487226309709519571m8778339509743264076gmail-style13ptbold">
    <w:name w:val="m_-4364835325198423527gmail-m_-487226309709519571m_8778339509743264076gmail-style13ptbold"/>
    <w:basedOn w:val="DefaultParagraphFont"/>
    <w:rsid w:val="003467E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467E5"/>
  </w:style>
  <w:style w:type="character" w:customStyle="1" w:styleId="m-4886631745483256254gmail-style13ptbold">
    <w:name w:val="m_-4886631745483256254gmail-style13ptbold"/>
    <w:basedOn w:val="DefaultParagraphFont"/>
    <w:rsid w:val="003467E5"/>
  </w:style>
  <w:style w:type="character" w:customStyle="1" w:styleId="m8525170829296705783gmail-style13ptbold">
    <w:name w:val="m_8525170829296705783gmail-style13ptbold"/>
    <w:basedOn w:val="DefaultParagraphFont"/>
    <w:rsid w:val="003467E5"/>
  </w:style>
  <w:style w:type="character" w:customStyle="1" w:styleId="m8525170829296705783gmail-styleunderline">
    <w:name w:val="m_8525170829296705783gmail-styleunderline"/>
    <w:basedOn w:val="DefaultParagraphFont"/>
    <w:rsid w:val="003467E5"/>
  </w:style>
  <w:style w:type="character" w:customStyle="1" w:styleId="m113202149284569794gmail-style13ptbold">
    <w:name w:val="m_113202149284569794gmail-style13ptbold"/>
    <w:basedOn w:val="DefaultParagraphFont"/>
    <w:rsid w:val="003467E5"/>
  </w:style>
  <w:style w:type="character" w:customStyle="1" w:styleId="m113202149284569794gmail-styleunderline">
    <w:name w:val="m_113202149284569794gmail-styleunderline"/>
    <w:basedOn w:val="DefaultParagraphFont"/>
    <w:rsid w:val="003467E5"/>
  </w:style>
  <w:style w:type="character" w:customStyle="1" w:styleId="m-5741597242490756161gmail-field-content">
    <w:name w:val="m_-5741597242490756161gmail-field-content"/>
    <w:basedOn w:val="DefaultParagraphFont"/>
    <w:rsid w:val="003467E5"/>
  </w:style>
  <w:style w:type="paragraph" w:customStyle="1" w:styleId="FUCKTHISFONT">
    <w:name w:val="FUCK THIS FONT"/>
    <w:basedOn w:val="Normal"/>
    <w:rsid w:val="003467E5"/>
    <w:pPr>
      <w:autoSpaceDE w:val="0"/>
      <w:autoSpaceDN w:val="0"/>
      <w:adjustRightInd w:val="0"/>
      <w:jc w:val="both"/>
    </w:pPr>
    <w:rPr>
      <w:u w:val="single"/>
    </w:rPr>
  </w:style>
  <w:style w:type="paragraph" w:customStyle="1" w:styleId="TagChar1CharCharCharChar">
    <w:name w:val="Tag Char1 Char Char Char Char"/>
    <w:basedOn w:val="Normal"/>
    <w:rsid w:val="003467E5"/>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3467E5"/>
    <w:rPr>
      <w:rFonts w:ascii="Arial Narrow" w:hAnsi="Arial Narrow"/>
      <w:szCs w:val="24"/>
      <w:u w:val="single"/>
    </w:rPr>
  </w:style>
  <w:style w:type="character" w:customStyle="1" w:styleId="hyperlink60">
    <w:name w:val="hyperlink6"/>
    <w:basedOn w:val="DefaultParagraphFont"/>
    <w:rsid w:val="003467E5"/>
  </w:style>
  <w:style w:type="character" w:customStyle="1" w:styleId="heading2char2charchar">
    <w:name w:val="heading2char2charchar"/>
    <w:basedOn w:val="DefaultParagraphFont"/>
    <w:rsid w:val="003467E5"/>
  </w:style>
  <w:style w:type="character" w:customStyle="1" w:styleId="heading2char10">
    <w:name w:val="heading2char1"/>
    <w:basedOn w:val="DefaultParagraphFont"/>
    <w:rsid w:val="003467E5"/>
  </w:style>
  <w:style w:type="character" w:customStyle="1" w:styleId="CiteChar2">
    <w:name w:val="Cite Char"/>
    <w:basedOn w:val="DefaultParagraphFont"/>
    <w:rsid w:val="003467E5"/>
    <w:rPr>
      <w:rFonts w:ascii="Garamond" w:hAnsi="Garamond"/>
      <w:b/>
      <w:sz w:val="20"/>
      <w:szCs w:val="22"/>
      <w:u w:val="none"/>
    </w:rPr>
  </w:style>
  <w:style w:type="character" w:customStyle="1" w:styleId="StyleUnderlineCharTitleCharBold">
    <w:name w:val="Style Underline CharTitle Char + Bold"/>
    <w:basedOn w:val="DefaultParagraphFont"/>
    <w:rsid w:val="003467E5"/>
    <w:rPr>
      <w:rFonts w:ascii="Garamond" w:hAnsi="Garamond"/>
      <w:b/>
      <w:bCs/>
      <w:color w:val="000000"/>
      <w:sz w:val="22"/>
      <w:szCs w:val="22"/>
    </w:rPr>
  </w:style>
  <w:style w:type="character" w:customStyle="1" w:styleId="bnp-articles-title1">
    <w:name w:val="bnp-articles-title1"/>
    <w:basedOn w:val="DefaultParagraphFont"/>
    <w:rsid w:val="003467E5"/>
    <w:rPr>
      <w:rFonts w:ascii="Verdana" w:hAnsi="Verdana" w:hint="default"/>
      <w:b/>
      <w:bCs/>
      <w:color w:val="545454"/>
      <w:sz w:val="12"/>
      <w:szCs w:val="12"/>
    </w:rPr>
  </w:style>
  <w:style w:type="character" w:customStyle="1" w:styleId="featuretext">
    <w:name w:val="featuretext"/>
    <w:basedOn w:val="DefaultParagraphFont"/>
    <w:rsid w:val="003467E5"/>
  </w:style>
  <w:style w:type="character" w:customStyle="1" w:styleId="relatedtext">
    <w:name w:val="related_text"/>
    <w:basedOn w:val="DefaultParagraphFont"/>
    <w:rsid w:val="003467E5"/>
  </w:style>
  <w:style w:type="character" w:customStyle="1" w:styleId="fullpost">
    <w:name w:val="fullpost"/>
    <w:basedOn w:val="DefaultParagraphFont"/>
    <w:rsid w:val="003467E5"/>
  </w:style>
  <w:style w:type="character" w:customStyle="1" w:styleId="bcktital">
    <w:name w:val="bcktital"/>
    <w:basedOn w:val="DefaultParagraphFont"/>
    <w:rsid w:val="003467E5"/>
  </w:style>
  <w:style w:type="character" w:customStyle="1" w:styleId="bcktital0">
    <w:name w:val="bckt_ital"/>
    <w:basedOn w:val="DefaultParagraphFont"/>
    <w:rsid w:val="003467E5"/>
  </w:style>
  <w:style w:type="paragraph" w:styleId="TOAHeading">
    <w:name w:val="toa heading"/>
    <w:basedOn w:val="Normal"/>
    <w:next w:val="Normal"/>
    <w:semiHidden/>
    <w:rsid w:val="003467E5"/>
    <w:pPr>
      <w:spacing w:before="120"/>
    </w:pPr>
    <w:rPr>
      <w:rFonts w:ascii="Times New Roman" w:eastAsia="Calibri" w:hAnsi="Times New Roman" w:cs="Times New Roman"/>
    </w:rPr>
  </w:style>
  <w:style w:type="character" w:customStyle="1" w:styleId="fwanimclass">
    <w:name w:val="fwanim_class"/>
    <w:basedOn w:val="DefaultParagraphFont"/>
    <w:rsid w:val="003467E5"/>
  </w:style>
  <w:style w:type="paragraph" w:customStyle="1" w:styleId="DebateUnderline0">
    <w:name w:val="DebateUnderline"/>
    <w:basedOn w:val="DebateNormal"/>
    <w:qFormat/>
    <w:rsid w:val="003467E5"/>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3467E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3467E5"/>
    <w:rPr>
      <w:rFonts w:eastAsia="Calibri"/>
      <w:b/>
      <w:sz w:val="24"/>
      <w:szCs w:val="24"/>
      <w:lang w:val="en-US" w:eastAsia="en-US" w:bidi="ar-SA"/>
    </w:rPr>
  </w:style>
  <w:style w:type="paragraph" w:customStyle="1" w:styleId="DebateHeaderFinal">
    <w:name w:val="DebateHeaderFinal"/>
    <w:basedOn w:val="Heading1"/>
    <w:qFormat/>
    <w:rsid w:val="003467E5"/>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3467E5"/>
    <w:rPr>
      <w:b/>
      <w:bCs/>
      <w:sz w:val="36"/>
      <w:szCs w:val="36"/>
      <w:u w:val="single"/>
      <w:lang w:val="en-US" w:eastAsia="en-US" w:bidi="ar-SA"/>
    </w:rPr>
  </w:style>
  <w:style w:type="paragraph" w:customStyle="1" w:styleId="HeaderInitial0">
    <w:name w:val="HeaderInitial"/>
    <w:basedOn w:val="Normal"/>
    <w:rsid w:val="003467E5"/>
    <w:pPr>
      <w:jc w:val="center"/>
      <w:outlineLvl w:val="0"/>
    </w:pPr>
    <w:rPr>
      <w:rFonts w:eastAsia="Calibri" w:cs="Times New Roman"/>
      <w:b/>
      <w:caps/>
      <w:sz w:val="28"/>
    </w:rPr>
  </w:style>
  <w:style w:type="character" w:customStyle="1" w:styleId="FooterChar2">
    <w:name w:val="Footer Char2"/>
    <w:basedOn w:val="DefaultParagraphFont"/>
    <w:rsid w:val="003467E5"/>
    <w:rPr>
      <w:rFonts w:eastAsia="MS Mincho"/>
      <w:sz w:val="24"/>
      <w:szCs w:val="24"/>
      <w:lang w:val="en-US" w:eastAsia="ja-JP" w:bidi="ar-SA"/>
    </w:rPr>
  </w:style>
  <w:style w:type="character" w:customStyle="1" w:styleId="BalloonTextChar2">
    <w:name w:val="Balloon Text Char2"/>
    <w:basedOn w:val="DefaultParagraphFont"/>
    <w:rsid w:val="003467E5"/>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467E5"/>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3467E5"/>
    <w:rPr>
      <w:rFonts w:ascii="Cambria" w:hAnsi="Cambria"/>
      <w:sz w:val="24"/>
      <w:lang w:val="en-US" w:eastAsia="en-US" w:bidi="ar-SA"/>
    </w:rPr>
  </w:style>
  <w:style w:type="paragraph" w:customStyle="1" w:styleId="Normalspacing">
    <w:name w:val="Normal + spacing"/>
    <w:basedOn w:val="StyleLinespacingDouble"/>
    <w:qFormat/>
    <w:rsid w:val="003467E5"/>
  </w:style>
  <w:style w:type="character" w:customStyle="1" w:styleId="NormalspacingChar">
    <w:name w:val="Normal + spacing Char"/>
    <w:basedOn w:val="StyleLinespacingDoubleChar"/>
    <w:rsid w:val="003467E5"/>
    <w:rPr>
      <w:rFonts w:ascii="Cambria" w:hAnsi="Cambria"/>
      <w:sz w:val="24"/>
      <w:lang w:val="en-US" w:eastAsia="en-US" w:bidi="ar-SA"/>
    </w:rPr>
  </w:style>
  <w:style w:type="character" w:customStyle="1" w:styleId="textbold0">
    <w:name w:val="textbold"/>
    <w:basedOn w:val="DefaultParagraphFont"/>
    <w:rsid w:val="003467E5"/>
  </w:style>
  <w:style w:type="character" w:customStyle="1" w:styleId="textitalics">
    <w:name w:val="textitalics"/>
    <w:basedOn w:val="DefaultParagraphFont"/>
    <w:rsid w:val="003467E5"/>
  </w:style>
  <w:style w:type="paragraph" w:customStyle="1" w:styleId="lastpar">
    <w:name w:val="lastpar"/>
    <w:basedOn w:val="Normal"/>
    <w:rsid w:val="003467E5"/>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3467E5"/>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467E5"/>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467E5"/>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3467E5"/>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3467E5"/>
    <w:rPr>
      <w:sz w:val="22"/>
      <w:szCs w:val="22"/>
    </w:rPr>
  </w:style>
  <w:style w:type="paragraph" w:customStyle="1" w:styleId="Style110">
    <w:name w:val="Style 11"/>
    <w:rsid w:val="003467E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3467E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467E5"/>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467E5"/>
    <w:rPr>
      <w:rFonts w:ascii="Arial Narrow" w:hAnsi="Arial Narrow"/>
      <w:color w:val="000000"/>
      <w:sz w:val="22"/>
      <w:szCs w:val="22"/>
      <w:u w:val="single"/>
      <w:lang w:val="en-US" w:eastAsia="en-US" w:bidi="ar-SA"/>
    </w:rPr>
  </w:style>
  <w:style w:type="paragraph" w:customStyle="1" w:styleId="Style52">
    <w:name w:val="Style 5"/>
    <w:rsid w:val="003467E5"/>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467E5"/>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3467E5"/>
    <w:pPr>
      <w:tabs>
        <w:tab w:val="left" w:pos="9450"/>
      </w:tabs>
    </w:pPr>
    <w:rPr>
      <w:rFonts w:ascii="Times New Roman" w:eastAsia="SimSun" w:hAnsi="Times New Roman" w:cs="Times New Roman"/>
      <w:b/>
      <w:sz w:val="24"/>
    </w:rPr>
  </w:style>
  <w:style w:type="paragraph" w:customStyle="1" w:styleId="TableContents">
    <w:name w:val="Table Contents"/>
    <w:basedOn w:val="Normal"/>
    <w:rsid w:val="003467E5"/>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3467E5"/>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3467E5"/>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3467E5"/>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3467E5"/>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3467E5"/>
    <w:rPr>
      <w:sz w:val="18"/>
      <w:szCs w:val="24"/>
      <w:lang w:val="en-US" w:eastAsia="en-US" w:bidi="ar-SA"/>
    </w:rPr>
  </w:style>
  <w:style w:type="character" w:customStyle="1" w:styleId="text1CharChar">
    <w:name w:val="text1 Char Char"/>
    <w:basedOn w:val="DefaultParagraphFont"/>
    <w:rsid w:val="003467E5"/>
    <w:rPr>
      <w:lang w:val="en-US" w:eastAsia="en-US" w:bidi="ar-SA"/>
    </w:rPr>
  </w:style>
  <w:style w:type="character" w:customStyle="1" w:styleId="textCharChar">
    <w:name w:val="text Char Char"/>
    <w:basedOn w:val="DefaultParagraphFont"/>
    <w:rsid w:val="003467E5"/>
    <w:rPr>
      <w:sz w:val="18"/>
      <w:szCs w:val="24"/>
      <w:lang w:val="en-US" w:eastAsia="en-US" w:bidi="ar-SA"/>
    </w:rPr>
  </w:style>
  <w:style w:type="character" w:customStyle="1" w:styleId="normalloose1">
    <w:name w:val="normalloose1"/>
    <w:basedOn w:val="DefaultParagraphFont"/>
    <w:rsid w:val="003467E5"/>
    <w:rPr>
      <w:sz w:val="20"/>
      <w:szCs w:val="20"/>
    </w:rPr>
  </w:style>
  <w:style w:type="paragraph" w:customStyle="1" w:styleId="printerheadline">
    <w:name w:val="printer_headline"/>
    <w:basedOn w:val="Normal"/>
    <w:rsid w:val="003467E5"/>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3467E5"/>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3467E5"/>
  </w:style>
  <w:style w:type="character" w:customStyle="1" w:styleId="georgia">
    <w:name w:val="georgia"/>
    <w:basedOn w:val="DefaultParagraphFont"/>
    <w:rsid w:val="003467E5"/>
  </w:style>
  <w:style w:type="character" w:customStyle="1" w:styleId="isdefault">
    <w:name w:val="isdefault"/>
    <w:basedOn w:val="DefaultParagraphFont"/>
    <w:rsid w:val="003467E5"/>
  </w:style>
  <w:style w:type="character" w:customStyle="1" w:styleId="arial">
    <w:name w:val="arial"/>
    <w:basedOn w:val="DefaultParagraphFont"/>
    <w:rsid w:val="003467E5"/>
  </w:style>
  <w:style w:type="character" w:customStyle="1" w:styleId="pipe">
    <w:name w:val="pipe"/>
    <w:basedOn w:val="DefaultParagraphFont"/>
    <w:rsid w:val="003467E5"/>
  </w:style>
  <w:style w:type="paragraph" w:customStyle="1" w:styleId="dtlcomment">
    <w:name w:val="dtlcomment"/>
    <w:basedOn w:val="Normal"/>
    <w:rsid w:val="003467E5"/>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3467E5"/>
  </w:style>
  <w:style w:type="character" w:customStyle="1" w:styleId="CharChar18">
    <w:name w:val="Char Char18"/>
    <w:basedOn w:val="DefaultParagraphFont"/>
    <w:rsid w:val="003467E5"/>
    <w:rPr>
      <w:sz w:val="16"/>
      <w:szCs w:val="24"/>
      <w:lang w:val="en-US" w:eastAsia="en-US" w:bidi="ar-SA"/>
    </w:rPr>
  </w:style>
  <w:style w:type="character" w:customStyle="1" w:styleId="CharChar24">
    <w:name w:val="Char Char24"/>
    <w:basedOn w:val="DefaultParagraphFont"/>
    <w:rsid w:val="003467E5"/>
    <w:rPr>
      <w:b/>
      <w:bCs/>
      <w:sz w:val="28"/>
      <w:szCs w:val="28"/>
      <w:lang w:val="en-US" w:eastAsia="en-US" w:bidi="ar-SA"/>
    </w:rPr>
  </w:style>
  <w:style w:type="character" w:customStyle="1" w:styleId="ln2">
    <w:name w:val="ln2"/>
    <w:basedOn w:val="DefaultParagraphFont"/>
    <w:rsid w:val="003467E5"/>
  </w:style>
  <w:style w:type="paragraph" w:customStyle="1" w:styleId="StyleStyle1">
    <w:name w:val="Style Style1 +"/>
    <w:basedOn w:val="Normal"/>
    <w:rsid w:val="003467E5"/>
    <w:rPr>
      <w:rFonts w:ascii="Times New Roman" w:eastAsia="Calibri" w:hAnsi="Times New Roman" w:cs="Times New Roman"/>
      <w:sz w:val="24"/>
    </w:rPr>
  </w:style>
  <w:style w:type="character" w:customStyle="1" w:styleId="StyleStyle1Char">
    <w:name w:val="Style Style1 + Char"/>
    <w:basedOn w:val="Style1Char"/>
    <w:rsid w:val="003467E5"/>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3467E5"/>
    <w:rPr>
      <w:rFonts w:ascii="Times New Roman" w:eastAsia="Times New Roman" w:hAnsi="Times New Roman" w:cs="Times New Roman"/>
      <w:b/>
      <w:bCs/>
      <w:sz w:val="20"/>
      <w:szCs w:val="26"/>
    </w:rPr>
  </w:style>
  <w:style w:type="character" w:customStyle="1" w:styleId="editorname">
    <w:name w:val="editorname"/>
    <w:basedOn w:val="DefaultParagraphFont"/>
    <w:rsid w:val="003467E5"/>
  </w:style>
  <w:style w:type="character" w:customStyle="1" w:styleId="CharChar16">
    <w:name w:val="Char Char16"/>
    <w:basedOn w:val="DefaultParagraphFont"/>
    <w:rsid w:val="003467E5"/>
    <w:rPr>
      <w:rFonts w:ascii="Cambria" w:hAnsi="Cambria"/>
      <w:lang w:val="en-US" w:eastAsia="en-US" w:bidi="ar-SA"/>
    </w:rPr>
  </w:style>
  <w:style w:type="character" w:customStyle="1" w:styleId="CharChar15">
    <w:name w:val="Char Char15"/>
    <w:basedOn w:val="CharChar16"/>
    <w:rsid w:val="003467E5"/>
    <w:rPr>
      <w:rFonts w:ascii="Cambria" w:hAnsi="Cambria"/>
      <w:b/>
      <w:bCs/>
      <w:lang w:val="en-US" w:eastAsia="en-US" w:bidi="ar-SA"/>
    </w:rPr>
  </w:style>
  <w:style w:type="character" w:customStyle="1" w:styleId="CharChar14">
    <w:name w:val="Char Char14"/>
    <w:basedOn w:val="DefaultParagraphFont"/>
    <w:rsid w:val="003467E5"/>
    <w:rPr>
      <w:rFonts w:ascii="Tahoma" w:hAnsi="Tahoma" w:cs="Tahoma"/>
      <w:sz w:val="16"/>
      <w:szCs w:val="16"/>
      <w:lang w:val="en-US" w:eastAsia="en-US" w:bidi="ar-SA"/>
    </w:rPr>
  </w:style>
  <w:style w:type="character" w:customStyle="1" w:styleId="CharChar13">
    <w:name w:val="Char Char13"/>
    <w:basedOn w:val="DefaultParagraphFont"/>
    <w:rsid w:val="003467E5"/>
    <w:rPr>
      <w:rFonts w:ascii="Cambria" w:hAnsi="Cambria"/>
      <w:lang w:val="en-US" w:eastAsia="en-US" w:bidi="ar-SA"/>
    </w:rPr>
  </w:style>
  <w:style w:type="paragraph" w:customStyle="1" w:styleId="normalChar1">
    <w:name w:val="normal Char"/>
    <w:basedOn w:val="Normal"/>
    <w:rsid w:val="003467E5"/>
    <w:rPr>
      <w:rFonts w:ascii="Times New Roman" w:eastAsia="Calibri" w:hAnsi="Times New Roman" w:cs="Times New Roman"/>
    </w:rPr>
  </w:style>
  <w:style w:type="character" w:customStyle="1" w:styleId="cardtextsmallCharChar">
    <w:name w:val="card text small Char Char"/>
    <w:basedOn w:val="DefaultParagraphFont"/>
    <w:rsid w:val="003467E5"/>
    <w:rPr>
      <w:rFonts w:ascii="Arial Narrow" w:hAnsi="Arial Narrow" w:cs="Times New Roman"/>
      <w:sz w:val="16"/>
    </w:rPr>
  </w:style>
  <w:style w:type="character" w:customStyle="1" w:styleId="TagChar4">
    <w:name w:val="Tag Char4"/>
    <w:basedOn w:val="DefaultParagraphFont"/>
    <w:rsid w:val="003467E5"/>
    <w:rPr>
      <w:b/>
      <w:sz w:val="26"/>
      <w:szCs w:val="24"/>
      <w:lang w:val="en-US" w:eastAsia="en-US" w:bidi="ar-SA"/>
    </w:rPr>
  </w:style>
  <w:style w:type="paragraph" w:customStyle="1" w:styleId="SmallTextGaramond">
    <w:name w:val="Small Text Garamond"/>
    <w:basedOn w:val="Normal"/>
    <w:rsid w:val="003467E5"/>
    <w:pPr>
      <w:widowControl w:val="0"/>
      <w:suppressAutoHyphens/>
      <w:contextualSpacing/>
    </w:pPr>
    <w:rPr>
      <w:rFonts w:eastAsia="Calibri" w:cs="Times New Roman"/>
      <w:szCs w:val="18"/>
    </w:rPr>
  </w:style>
  <w:style w:type="paragraph" w:customStyle="1" w:styleId="Taglines">
    <w:name w:val="Taglines"/>
    <w:basedOn w:val="Heading2"/>
    <w:rsid w:val="003467E5"/>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3467E5"/>
    <w:rPr>
      <w:rFonts w:cs="Arial"/>
      <w:bCs/>
      <w:iCs/>
      <w:szCs w:val="22"/>
      <w:lang w:val="en-US" w:eastAsia="en-US" w:bidi="ar-SA"/>
    </w:rPr>
  </w:style>
  <w:style w:type="paragraph" w:customStyle="1" w:styleId="listterm">
    <w:name w:val="listterm"/>
    <w:basedOn w:val="Normal"/>
    <w:rsid w:val="003467E5"/>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3467E5"/>
    <w:rPr>
      <w:rFonts w:ascii="Garamond" w:hAnsi="Garamond"/>
    </w:rPr>
  </w:style>
  <w:style w:type="character" w:customStyle="1" w:styleId="WW8Num3z0">
    <w:name w:val="WW8Num3z0"/>
    <w:rsid w:val="003467E5"/>
    <w:rPr>
      <w:rFonts w:ascii="Garamond" w:hAnsi="Garamond"/>
    </w:rPr>
  </w:style>
  <w:style w:type="character" w:customStyle="1" w:styleId="WW8Num4z1">
    <w:name w:val="WW8Num4z1"/>
    <w:rsid w:val="003467E5"/>
    <w:rPr>
      <w:rFonts w:ascii="Garamond" w:hAnsi="Garamond"/>
    </w:rPr>
  </w:style>
  <w:style w:type="character" w:customStyle="1" w:styleId="WW8Num5z0">
    <w:name w:val="WW8Num5z0"/>
    <w:rsid w:val="003467E5"/>
    <w:rPr>
      <w:rFonts w:ascii="Garamond" w:hAnsi="Garamond"/>
    </w:rPr>
  </w:style>
  <w:style w:type="character" w:customStyle="1" w:styleId="WW8Num6z0">
    <w:name w:val="WW8Num6z0"/>
    <w:rsid w:val="003467E5"/>
    <w:rPr>
      <w:rFonts w:ascii="Symbol" w:hAnsi="Symbol"/>
    </w:rPr>
  </w:style>
  <w:style w:type="character" w:customStyle="1" w:styleId="WW8Num7z0">
    <w:name w:val="WW8Num7z0"/>
    <w:rsid w:val="003467E5"/>
    <w:rPr>
      <w:rFonts w:ascii="Symbol" w:hAnsi="Symbol"/>
    </w:rPr>
  </w:style>
  <w:style w:type="character" w:customStyle="1" w:styleId="WW8Num8z0">
    <w:name w:val="WW8Num8z0"/>
    <w:rsid w:val="003467E5"/>
    <w:rPr>
      <w:rFonts w:ascii="Symbol" w:hAnsi="Symbol"/>
    </w:rPr>
  </w:style>
  <w:style w:type="character" w:customStyle="1" w:styleId="WW8Num9z0">
    <w:name w:val="WW8Num9z0"/>
    <w:rsid w:val="003467E5"/>
    <w:rPr>
      <w:rFonts w:ascii="Symbol" w:hAnsi="Symbol"/>
    </w:rPr>
  </w:style>
  <w:style w:type="character" w:customStyle="1" w:styleId="WW8Num10z0">
    <w:name w:val="WW8Num10z0"/>
    <w:rsid w:val="003467E5"/>
    <w:rPr>
      <w:rFonts w:ascii="Garamond" w:hAnsi="Garamond"/>
    </w:rPr>
  </w:style>
  <w:style w:type="character" w:customStyle="1" w:styleId="WW8Num11z1">
    <w:name w:val="WW8Num11z1"/>
    <w:rsid w:val="003467E5"/>
    <w:rPr>
      <w:rFonts w:ascii="Garamond" w:hAnsi="Garamond"/>
    </w:rPr>
  </w:style>
  <w:style w:type="character" w:customStyle="1" w:styleId="Absatz-Standardschriftart">
    <w:name w:val="Absatz-Standardschriftart"/>
    <w:rsid w:val="003467E5"/>
  </w:style>
  <w:style w:type="character" w:customStyle="1" w:styleId="WW-Absatz-Standardschriftart">
    <w:name w:val="WW-Absatz-Standardschriftart"/>
    <w:rsid w:val="003467E5"/>
  </w:style>
  <w:style w:type="character" w:customStyle="1" w:styleId="WW-Absatz-Standardschriftart1">
    <w:name w:val="WW-Absatz-Standardschriftart1"/>
    <w:rsid w:val="003467E5"/>
  </w:style>
  <w:style w:type="character" w:customStyle="1" w:styleId="EndnoteCharacters">
    <w:name w:val="Endnote Characters"/>
    <w:basedOn w:val="DefaultParagraphFont"/>
    <w:rsid w:val="003467E5"/>
    <w:rPr>
      <w:position w:val="0"/>
      <w:sz w:val="24"/>
      <w:vertAlign w:val="baseline"/>
    </w:rPr>
  </w:style>
  <w:style w:type="character" w:customStyle="1" w:styleId="WW8Num1z0">
    <w:name w:val="WW8Num1z0"/>
    <w:rsid w:val="003467E5"/>
    <w:rPr>
      <w:rFonts w:ascii="Symbol" w:hAnsi="Symbol"/>
    </w:rPr>
  </w:style>
  <w:style w:type="character" w:customStyle="1" w:styleId="WW8Num1z2">
    <w:name w:val="WW8Num1z2"/>
    <w:rsid w:val="003467E5"/>
    <w:rPr>
      <w:rFonts w:ascii="Courier New" w:hAnsi="Courier New"/>
    </w:rPr>
  </w:style>
  <w:style w:type="character" w:customStyle="1" w:styleId="WW8Num1z3">
    <w:name w:val="WW8Num1z3"/>
    <w:rsid w:val="003467E5"/>
    <w:rPr>
      <w:rFonts w:ascii="Wingdings" w:hAnsi="Wingdings"/>
    </w:rPr>
  </w:style>
  <w:style w:type="character" w:customStyle="1" w:styleId="WW8Num11z0">
    <w:name w:val="WW8Num11z0"/>
    <w:rsid w:val="003467E5"/>
    <w:rPr>
      <w:rFonts w:ascii="Symbol" w:hAnsi="Symbol"/>
    </w:rPr>
  </w:style>
  <w:style w:type="character" w:customStyle="1" w:styleId="WW8Num83z0">
    <w:name w:val="WW8Num83z0"/>
    <w:rsid w:val="003467E5"/>
    <w:rPr>
      <w:rFonts w:ascii="Symbol" w:hAnsi="Symbol"/>
    </w:rPr>
  </w:style>
  <w:style w:type="character" w:customStyle="1" w:styleId="WW8Num83z1">
    <w:name w:val="WW8Num83z1"/>
    <w:rsid w:val="003467E5"/>
    <w:rPr>
      <w:rFonts w:ascii="Courier New" w:hAnsi="Courier New"/>
    </w:rPr>
  </w:style>
  <w:style w:type="character" w:customStyle="1" w:styleId="WW8Num83z2">
    <w:name w:val="WW8Num83z2"/>
    <w:rsid w:val="003467E5"/>
    <w:rPr>
      <w:rFonts w:ascii="Wingdings" w:hAnsi="Wingdings"/>
    </w:rPr>
  </w:style>
  <w:style w:type="character" w:customStyle="1" w:styleId="WW8Num89z0">
    <w:name w:val="WW8Num89z0"/>
    <w:rsid w:val="003467E5"/>
    <w:rPr>
      <w:rFonts w:ascii="Symbol" w:hAnsi="Symbol"/>
      <w:sz w:val="20"/>
    </w:rPr>
  </w:style>
  <w:style w:type="character" w:customStyle="1" w:styleId="WW8Num90z0">
    <w:name w:val="WW8Num90z0"/>
    <w:rsid w:val="003467E5"/>
    <w:rPr>
      <w:rFonts w:ascii="Times New Roman" w:eastAsia="Times New Roman" w:hAnsi="Times New Roman" w:cs="Times New Roman"/>
    </w:rPr>
  </w:style>
  <w:style w:type="character" w:customStyle="1" w:styleId="WW8Num92z0">
    <w:name w:val="WW8Num92z0"/>
    <w:rsid w:val="003467E5"/>
    <w:rPr>
      <w:rFonts w:ascii="Symbol" w:eastAsia="Times New Roman" w:hAnsi="Symbol"/>
    </w:rPr>
  </w:style>
  <w:style w:type="character" w:customStyle="1" w:styleId="WW8Num92z1">
    <w:name w:val="WW8Num92z1"/>
    <w:rsid w:val="003467E5"/>
    <w:rPr>
      <w:rFonts w:ascii="Courier New" w:hAnsi="Courier New"/>
    </w:rPr>
  </w:style>
  <w:style w:type="character" w:customStyle="1" w:styleId="WW8Num92z2">
    <w:name w:val="WW8Num92z2"/>
    <w:rsid w:val="003467E5"/>
    <w:rPr>
      <w:rFonts w:ascii="Wingdings" w:hAnsi="Wingdings"/>
    </w:rPr>
  </w:style>
  <w:style w:type="character" w:customStyle="1" w:styleId="WW8Num92z3">
    <w:name w:val="WW8Num92z3"/>
    <w:rsid w:val="003467E5"/>
    <w:rPr>
      <w:rFonts w:ascii="Symbol" w:hAnsi="Symbol"/>
    </w:rPr>
  </w:style>
  <w:style w:type="character" w:customStyle="1" w:styleId="WW8Num96z0">
    <w:name w:val="WW8Num96z0"/>
    <w:rsid w:val="003467E5"/>
    <w:rPr>
      <w:rFonts w:ascii="Symbol" w:hAnsi="Symbol"/>
      <w:sz w:val="20"/>
    </w:rPr>
  </w:style>
  <w:style w:type="character" w:customStyle="1" w:styleId="WW8Num96z1">
    <w:name w:val="WW8Num96z1"/>
    <w:rsid w:val="003467E5"/>
    <w:rPr>
      <w:rFonts w:ascii="Courier New" w:hAnsi="Courier New"/>
      <w:sz w:val="20"/>
    </w:rPr>
  </w:style>
  <w:style w:type="character" w:customStyle="1" w:styleId="WW8Num96z2">
    <w:name w:val="WW8Num96z2"/>
    <w:rsid w:val="003467E5"/>
    <w:rPr>
      <w:rFonts w:ascii="Wingdings" w:hAnsi="Wingdings"/>
      <w:sz w:val="20"/>
    </w:rPr>
  </w:style>
  <w:style w:type="character" w:customStyle="1" w:styleId="WW8Num103z0">
    <w:name w:val="WW8Num103z0"/>
    <w:rsid w:val="003467E5"/>
    <w:rPr>
      <w:rFonts w:ascii="Symbol" w:hAnsi="Symbol"/>
      <w:sz w:val="20"/>
    </w:rPr>
  </w:style>
  <w:style w:type="character" w:customStyle="1" w:styleId="WW8Num103z1">
    <w:name w:val="WW8Num103z1"/>
    <w:rsid w:val="003467E5"/>
    <w:rPr>
      <w:rFonts w:ascii="Courier New" w:hAnsi="Courier New"/>
      <w:sz w:val="20"/>
    </w:rPr>
  </w:style>
  <w:style w:type="character" w:customStyle="1" w:styleId="WW8Num103z2">
    <w:name w:val="WW8Num103z2"/>
    <w:rsid w:val="003467E5"/>
    <w:rPr>
      <w:rFonts w:ascii="Wingdings" w:hAnsi="Wingdings"/>
      <w:sz w:val="20"/>
    </w:rPr>
  </w:style>
  <w:style w:type="character" w:customStyle="1" w:styleId="WW8Num108z0">
    <w:name w:val="WW8Num108z0"/>
    <w:rsid w:val="003467E5"/>
    <w:rPr>
      <w:rFonts w:ascii="Symbol" w:hAnsi="Symbol"/>
      <w:sz w:val="20"/>
    </w:rPr>
  </w:style>
  <w:style w:type="character" w:customStyle="1" w:styleId="WW8Num108z1">
    <w:name w:val="WW8Num108z1"/>
    <w:rsid w:val="003467E5"/>
    <w:rPr>
      <w:rFonts w:ascii="Courier New" w:hAnsi="Courier New"/>
      <w:sz w:val="20"/>
    </w:rPr>
  </w:style>
  <w:style w:type="character" w:customStyle="1" w:styleId="WW8Num108z2">
    <w:name w:val="WW8Num108z2"/>
    <w:rsid w:val="003467E5"/>
    <w:rPr>
      <w:rFonts w:ascii="Wingdings" w:hAnsi="Wingdings"/>
      <w:sz w:val="20"/>
    </w:rPr>
  </w:style>
  <w:style w:type="character" w:customStyle="1" w:styleId="WW8Num109z0">
    <w:name w:val="WW8Num109z0"/>
    <w:rsid w:val="003467E5"/>
    <w:rPr>
      <w:rFonts w:ascii="Symbol" w:eastAsia="Times New Roman" w:hAnsi="Symbol"/>
    </w:rPr>
  </w:style>
  <w:style w:type="character" w:customStyle="1" w:styleId="WW8Num109z1">
    <w:name w:val="WW8Num109z1"/>
    <w:rsid w:val="003467E5"/>
    <w:rPr>
      <w:rFonts w:ascii="Courier New" w:hAnsi="Courier New"/>
    </w:rPr>
  </w:style>
  <w:style w:type="character" w:customStyle="1" w:styleId="WW8Num109z2">
    <w:name w:val="WW8Num109z2"/>
    <w:rsid w:val="003467E5"/>
    <w:rPr>
      <w:rFonts w:ascii="Wingdings" w:hAnsi="Wingdings"/>
    </w:rPr>
  </w:style>
  <w:style w:type="character" w:customStyle="1" w:styleId="WW8Num109z3">
    <w:name w:val="WW8Num109z3"/>
    <w:rsid w:val="003467E5"/>
    <w:rPr>
      <w:rFonts w:ascii="Symbol" w:hAnsi="Symbol"/>
    </w:rPr>
  </w:style>
  <w:style w:type="character" w:customStyle="1" w:styleId="WW8Num111z0">
    <w:name w:val="WW8Num111z0"/>
    <w:rsid w:val="003467E5"/>
    <w:rPr>
      <w:rFonts w:ascii="Symbol" w:hAnsi="Symbol"/>
      <w:sz w:val="20"/>
    </w:rPr>
  </w:style>
  <w:style w:type="character" w:customStyle="1" w:styleId="WW8Num111z1">
    <w:name w:val="WW8Num111z1"/>
    <w:rsid w:val="003467E5"/>
    <w:rPr>
      <w:rFonts w:ascii="Courier New" w:hAnsi="Courier New"/>
      <w:sz w:val="20"/>
    </w:rPr>
  </w:style>
  <w:style w:type="character" w:customStyle="1" w:styleId="WW8Num111z2">
    <w:name w:val="WW8Num111z2"/>
    <w:rsid w:val="003467E5"/>
    <w:rPr>
      <w:rFonts w:ascii="Wingdings" w:hAnsi="Wingdings"/>
      <w:sz w:val="20"/>
    </w:rPr>
  </w:style>
  <w:style w:type="character" w:customStyle="1" w:styleId="WW8Num117z0">
    <w:name w:val="WW8Num117z0"/>
    <w:rsid w:val="003467E5"/>
    <w:rPr>
      <w:rFonts w:ascii="Symbol" w:eastAsia="Times New Roman" w:hAnsi="Symbol"/>
    </w:rPr>
  </w:style>
  <w:style w:type="character" w:customStyle="1" w:styleId="WW8Num117z1">
    <w:name w:val="WW8Num117z1"/>
    <w:rsid w:val="003467E5"/>
    <w:rPr>
      <w:rFonts w:ascii="Courier New" w:hAnsi="Courier New"/>
    </w:rPr>
  </w:style>
  <w:style w:type="character" w:customStyle="1" w:styleId="WW8Num117z2">
    <w:name w:val="WW8Num117z2"/>
    <w:rsid w:val="003467E5"/>
    <w:rPr>
      <w:rFonts w:ascii="Wingdings" w:hAnsi="Wingdings"/>
    </w:rPr>
  </w:style>
  <w:style w:type="character" w:customStyle="1" w:styleId="WW8Num117z3">
    <w:name w:val="WW8Num117z3"/>
    <w:rsid w:val="003467E5"/>
    <w:rPr>
      <w:rFonts w:ascii="Symbol" w:hAnsi="Symbol"/>
    </w:rPr>
  </w:style>
  <w:style w:type="character" w:customStyle="1" w:styleId="WW8Num126z0">
    <w:name w:val="WW8Num126z0"/>
    <w:rsid w:val="003467E5"/>
    <w:rPr>
      <w:rFonts w:ascii="Symbol" w:eastAsia="SimSun" w:hAnsi="Symbol"/>
    </w:rPr>
  </w:style>
  <w:style w:type="character" w:customStyle="1" w:styleId="WW8Num126z1">
    <w:name w:val="WW8Num126z1"/>
    <w:rsid w:val="003467E5"/>
    <w:rPr>
      <w:rFonts w:ascii="Courier New" w:hAnsi="Courier New"/>
    </w:rPr>
  </w:style>
  <w:style w:type="character" w:customStyle="1" w:styleId="WW8Num126z2">
    <w:name w:val="WW8Num126z2"/>
    <w:rsid w:val="003467E5"/>
    <w:rPr>
      <w:rFonts w:ascii="Wingdings" w:hAnsi="Wingdings"/>
    </w:rPr>
  </w:style>
  <w:style w:type="character" w:customStyle="1" w:styleId="WW8Num126z3">
    <w:name w:val="WW8Num126z3"/>
    <w:rsid w:val="003467E5"/>
    <w:rPr>
      <w:rFonts w:ascii="Symbol" w:hAnsi="Symbol"/>
    </w:rPr>
  </w:style>
  <w:style w:type="character" w:customStyle="1" w:styleId="WW8Num128z0">
    <w:name w:val="WW8Num128z0"/>
    <w:rsid w:val="003467E5"/>
    <w:rPr>
      <w:rFonts w:ascii="Symbol" w:eastAsia="Times New Roman" w:hAnsi="Symbol"/>
    </w:rPr>
  </w:style>
  <w:style w:type="character" w:customStyle="1" w:styleId="WW8Num128z1">
    <w:name w:val="WW8Num128z1"/>
    <w:rsid w:val="003467E5"/>
    <w:rPr>
      <w:rFonts w:ascii="Courier New" w:hAnsi="Courier New"/>
    </w:rPr>
  </w:style>
  <w:style w:type="character" w:customStyle="1" w:styleId="WW8Num128z2">
    <w:name w:val="WW8Num128z2"/>
    <w:rsid w:val="003467E5"/>
    <w:rPr>
      <w:rFonts w:ascii="Wingdings" w:hAnsi="Wingdings"/>
    </w:rPr>
  </w:style>
  <w:style w:type="character" w:customStyle="1" w:styleId="WW8Num128z3">
    <w:name w:val="WW8Num128z3"/>
    <w:rsid w:val="003467E5"/>
    <w:rPr>
      <w:rFonts w:ascii="Symbol" w:hAnsi="Symbol"/>
    </w:rPr>
  </w:style>
  <w:style w:type="character" w:customStyle="1" w:styleId="WW8Num138z0">
    <w:name w:val="WW8Num138z0"/>
    <w:rsid w:val="003467E5"/>
    <w:rPr>
      <w:rFonts w:ascii="Times-Italic" w:eastAsia="Times New Roman" w:hAnsi="Times-Italic"/>
    </w:rPr>
  </w:style>
  <w:style w:type="character" w:customStyle="1" w:styleId="WW8Num138z1">
    <w:name w:val="WW8Num138z1"/>
    <w:rsid w:val="003467E5"/>
    <w:rPr>
      <w:rFonts w:ascii="Courier New" w:hAnsi="Courier New"/>
    </w:rPr>
  </w:style>
  <w:style w:type="character" w:customStyle="1" w:styleId="WW8Num138z2">
    <w:name w:val="WW8Num138z2"/>
    <w:rsid w:val="003467E5"/>
    <w:rPr>
      <w:rFonts w:ascii="Wingdings" w:hAnsi="Wingdings"/>
    </w:rPr>
  </w:style>
  <w:style w:type="character" w:customStyle="1" w:styleId="WW8Num138z3">
    <w:name w:val="WW8Num138z3"/>
    <w:rsid w:val="003467E5"/>
    <w:rPr>
      <w:rFonts w:ascii="Symbol" w:hAnsi="Symbol"/>
    </w:rPr>
  </w:style>
  <w:style w:type="character" w:customStyle="1" w:styleId="WW8Num143z0">
    <w:name w:val="WW8Num143z0"/>
    <w:rsid w:val="003467E5"/>
    <w:rPr>
      <w:rFonts w:ascii="Times New Roman" w:eastAsia="Times New Roman" w:hAnsi="Times New Roman" w:cs="Times New Roman"/>
    </w:rPr>
  </w:style>
  <w:style w:type="character" w:customStyle="1" w:styleId="WW8Num148z0">
    <w:name w:val="WW8Num148z0"/>
    <w:rsid w:val="003467E5"/>
    <w:rPr>
      <w:rFonts w:ascii="Symbol" w:hAnsi="Symbol"/>
      <w:sz w:val="20"/>
    </w:rPr>
  </w:style>
  <w:style w:type="character" w:customStyle="1" w:styleId="WW8Num148z1">
    <w:name w:val="WW8Num148z1"/>
    <w:rsid w:val="003467E5"/>
    <w:rPr>
      <w:rFonts w:ascii="Courier New" w:hAnsi="Courier New"/>
      <w:sz w:val="20"/>
    </w:rPr>
  </w:style>
  <w:style w:type="character" w:customStyle="1" w:styleId="WW8Num148z2">
    <w:name w:val="WW8Num148z2"/>
    <w:rsid w:val="003467E5"/>
    <w:rPr>
      <w:rFonts w:ascii="Wingdings" w:hAnsi="Wingdings"/>
      <w:sz w:val="20"/>
    </w:rPr>
  </w:style>
  <w:style w:type="character" w:customStyle="1" w:styleId="WW8Num151z0">
    <w:name w:val="WW8Num151z0"/>
    <w:rsid w:val="003467E5"/>
    <w:rPr>
      <w:rFonts w:ascii="Times New Roman" w:eastAsia="Times New Roman" w:hAnsi="Times New Roman" w:cs="Times New Roman"/>
    </w:rPr>
  </w:style>
  <w:style w:type="character" w:customStyle="1" w:styleId="WW8Num152z0">
    <w:name w:val="WW8Num152z0"/>
    <w:rsid w:val="003467E5"/>
    <w:rPr>
      <w:rFonts w:ascii="Symbol" w:hAnsi="Symbol"/>
      <w:sz w:val="20"/>
    </w:rPr>
  </w:style>
  <w:style w:type="character" w:customStyle="1" w:styleId="WW8Num152z1">
    <w:name w:val="WW8Num152z1"/>
    <w:rsid w:val="003467E5"/>
    <w:rPr>
      <w:rFonts w:ascii="Courier New" w:hAnsi="Courier New"/>
      <w:sz w:val="20"/>
    </w:rPr>
  </w:style>
  <w:style w:type="character" w:customStyle="1" w:styleId="WW8Num152z2">
    <w:name w:val="WW8Num152z2"/>
    <w:rsid w:val="003467E5"/>
    <w:rPr>
      <w:rFonts w:ascii="Wingdings" w:hAnsi="Wingdings"/>
      <w:sz w:val="20"/>
    </w:rPr>
  </w:style>
  <w:style w:type="character" w:customStyle="1" w:styleId="WW8Num153z0">
    <w:name w:val="WW8Num153z0"/>
    <w:rsid w:val="003467E5"/>
    <w:rPr>
      <w:sz w:val="24"/>
    </w:rPr>
  </w:style>
  <w:style w:type="character" w:customStyle="1" w:styleId="WW8Num155z0">
    <w:name w:val="WW8Num155z0"/>
    <w:rsid w:val="003467E5"/>
    <w:rPr>
      <w:rFonts w:ascii="Times New Roman" w:eastAsia="Times New Roman" w:hAnsi="Times New Roman" w:cs="Times New Roman"/>
    </w:rPr>
  </w:style>
  <w:style w:type="character" w:customStyle="1" w:styleId="WW8Num157z0">
    <w:name w:val="WW8Num157z0"/>
    <w:rsid w:val="003467E5"/>
    <w:rPr>
      <w:rFonts w:ascii="Symbol" w:hAnsi="Symbol"/>
      <w:sz w:val="20"/>
    </w:rPr>
  </w:style>
  <w:style w:type="character" w:customStyle="1" w:styleId="WW8Num157z1">
    <w:name w:val="WW8Num157z1"/>
    <w:rsid w:val="003467E5"/>
    <w:rPr>
      <w:rFonts w:ascii="Courier New" w:hAnsi="Courier New"/>
      <w:sz w:val="20"/>
    </w:rPr>
  </w:style>
  <w:style w:type="character" w:customStyle="1" w:styleId="WW8Num157z2">
    <w:name w:val="WW8Num157z2"/>
    <w:rsid w:val="003467E5"/>
    <w:rPr>
      <w:rFonts w:ascii="Wingdings" w:hAnsi="Wingdings"/>
      <w:sz w:val="20"/>
    </w:rPr>
  </w:style>
  <w:style w:type="character" w:customStyle="1" w:styleId="WW8Num163z0">
    <w:name w:val="WW8Num163z0"/>
    <w:rsid w:val="003467E5"/>
    <w:rPr>
      <w:rFonts w:ascii="Symbol" w:hAnsi="Symbol"/>
      <w:sz w:val="20"/>
    </w:rPr>
  </w:style>
  <w:style w:type="character" w:customStyle="1" w:styleId="WW8Num163z1">
    <w:name w:val="WW8Num163z1"/>
    <w:rsid w:val="003467E5"/>
    <w:rPr>
      <w:rFonts w:ascii="Courier New" w:hAnsi="Courier New"/>
      <w:sz w:val="20"/>
    </w:rPr>
  </w:style>
  <w:style w:type="character" w:customStyle="1" w:styleId="WW8Num163z2">
    <w:name w:val="WW8Num163z2"/>
    <w:rsid w:val="003467E5"/>
    <w:rPr>
      <w:rFonts w:ascii="Wingdings" w:hAnsi="Wingdings"/>
      <w:sz w:val="20"/>
    </w:rPr>
  </w:style>
  <w:style w:type="character" w:customStyle="1" w:styleId="WW8Num170z0">
    <w:name w:val="WW8Num170z0"/>
    <w:rsid w:val="003467E5"/>
    <w:rPr>
      <w:rFonts w:ascii="Symbol" w:eastAsia="Times New Roman" w:hAnsi="Symbol"/>
    </w:rPr>
  </w:style>
  <w:style w:type="character" w:customStyle="1" w:styleId="WW8Num170z1">
    <w:name w:val="WW8Num170z1"/>
    <w:rsid w:val="003467E5"/>
    <w:rPr>
      <w:rFonts w:ascii="Courier New" w:hAnsi="Courier New"/>
    </w:rPr>
  </w:style>
  <w:style w:type="character" w:customStyle="1" w:styleId="WW8Num170z2">
    <w:name w:val="WW8Num170z2"/>
    <w:rsid w:val="003467E5"/>
    <w:rPr>
      <w:rFonts w:ascii="Wingdings" w:hAnsi="Wingdings"/>
    </w:rPr>
  </w:style>
  <w:style w:type="character" w:customStyle="1" w:styleId="WW8Num170z3">
    <w:name w:val="WW8Num170z3"/>
    <w:rsid w:val="003467E5"/>
    <w:rPr>
      <w:rFonts w:ascii="Symbol" w:hAnsi="Symbol"/>
    </w:rPr>
  </w:style>
  <w:style w:type="character" w:customStyle="1" w:styleId="WW8Num177z0">
    <w:name w:val="WW8Num177z0"/>
    <w:rsid w:val="003467E5"/>
    <w:rPr>
      <w:rFonts w:ascii="Symbol" w:hAnsi="Symbol"/>
      <w:sz w:val="20"/>
    </w:rPr>
  </w:style>
  <w:style w:type="character" w:customStyle="1" w:styleId="WW8Num177z1">
    <w:name w:val="WW8Num177z1"/>
    <w:rsid w:val="003467E5"/>
    <w:rPr>
      <w:rFonts w:ascii="Courier New" w:hAnsi="Courier New"/>
      <w:sz w:val="20"/>
    </w:rPr>
  </w:style>
  <w:style w:type="character" w:customStyle="1" w:styleId="WW8Num177z2">
    <w:name w:val="WW8Num177z2"/>
    <w:rsid w:val="003467E5"/>
    <w:rPr>
      <w:rFonts w:ascii="Wingdings" w:hAnsi="Wingdings"/>
      <w:sz w:val="20"/>
    </w:rPr>
  </w:style>
  <w:style w:type="character" w:customStyle="1" w:styleId="WW8Num181z0">
    <w:name w:val="WW8Num181z0"/>
    <w:rsid w:val="003467E5"/>
    <w:rPr>
      <w:rFonts w:ascii="Symbol" w:eastAsia="Times New Roman" w:hAnsi="Symbol"/>
    </w:rPr>
  </w:style>
  <w:style w:type="character" w:customStyle="1" w:styleId="WW8Num181z1">
    <w:name w:val="WW8Num181z1"/>
    <w:rsid w:val="003467E5"/>
    <w:rPr>
      <w:rFonts w:ascii="Courier New" w:hAnsi="Courier New"/>
    </w:rPr>
  </w:style>
  <w:style w:type="character" w:customStyle="1" w:styleId="WW8Num181z2">
    <w:name w:val="WW8Num181z2"/>
    <w:rsid w:val="003467E5"/>
    <w:rPr>
      <w:rFonts w:ascii="Wingdings" w:hAnsi="Wingdings"/>
    </w:rPr>
  </w:style>
  <w:style w:type="character" w:customStyle="1" w:styleId="WW8Num181z3">
    <w:name w:val="WW8Num181z3"/>
    <w:rsid w:val="003467E5"/>
    <w:rPr>
      <w:rFonts w:ascii="Symbol" w:hAnsi="Symbol"/>
    </w:rPr>
  </w:style>
  <w:style w:type="character" w:customStyle="1" w:styleId="WW8Num185z0">
    <w:name w:val="WW8Num185z0"/>
    <w:rsid w:val="003467E5"/>
    <w:rPr>
      <w:rFonts w:ascii="Symbol" w:eastAsia="Times New Roman" w:hAnsi="Symbol"/>
    </w:rPr>
  </w:style>
  <w:style w:type="character" w:customStyle="1" w:styleId="WW8Num185z1">
    <w:name w:val="WW8Num185z1"/>
    <w:rsid w:val="003467E5"/>
    <w:rPr>
      <w:rFonts w:ascii="Courier New" w:hAnsi="Courier New"/>
    </w:rPr>
  </w:style>
  <w:style w:type="character" w:customStyle="1" w:styleId="WW8Num185z2">
    <w:name w:val="WW8Num185z2"/>
    <w:rsid w:val="003467E5"/>
    <w:rPr>
      <w:rFonts w:ascii="Wingdings" w:hAnsi="Wingdings"/>
    </w:rPr>
  </w:style>
  <w:style w:type="character" w:customStyle="1" w:styleId="WW8Num185z3">
    <w:name w:val="WW8Num185z3"/>
    <w:rsid w:val="003467E5"/>
    <w:rPr>
      <w:rFonts w:ascii="Symbol" w:hAnsi="Symbol"/>
    </w:rPr>
  </w:style>
  <w:style w:type="character" w:customStyle="1" w:styleId="WW8Num186z0">
    <w:name w:val="WW8Num186z0"/>
    <w:rsid w:val="003467E5"/>
    <w:rPr>
      <w:rFonts w:ascii="Symbol" w:hAnsi="Symbol"/>
      <w:sz w:val="20"/>
    </w:rPr>
  </w:style>
  <w:style w:type="character" w:customStyle="1" w:styleId="WW8Num186z1">
    <w:name w:val="WW8Num186z1"/>
    <w:rsid w:val="003467E5"/>
    <w:rPr>
      <w:rFonts w:ascii="Courier New" w:hAnsi="Courier New"/>
      <w:sz w:val="20"/>
    </w:rPr>
  </w:style>
  <w:style w:type="character" w:customStyle="1" w:styleId="WW8Num186z2">
    <w:name w:val="WW8Num186z2"/>
    <w:rsid w:val="003467E5"/>
    <w:rPr>
      <w:rFonts w:ascii="Wingdings" w:hAnsi="Wingdings"/>
      <w:sz w:val="20"/>
    </w:rPr>
  </w:style>
  <w:style w:type="character" w:customStyle="1" w:styleId="WW8Num192z0">
    <w:name w:val="WW8Num192z0"/>
    <w:rsid w:val="003467E5"/>
    <w:rPr>
      <w:rFonts w:ascii="Symbol" w:hAnsi="Symbol"/>
    </w:rPr>
  </w:style>
  <w:style w:type="character" w:customStyle="1" w:styleId="WW8Num192z1">
    <w:name w:val="WW8Num192z1"/>
    <w:rsid w:val="003467E5"/>
    <w:rPr>
      <w:rFonts w:ascii="Courier New" w:hAnsi="Courier New"/>
    </w:rPr>
  </w:style>
  <w:style w:type="character" w:customStyle="1" w:styleId="WW8Num192z2">
    <w:name w:val="WW8Num192z2"/>
    <w:rsid w:val="003467E5"/>
    <w:rPr>
      <w:rFonts w:ascii="Wingdings" w:hAnsi="Wingdings"/>
    </w:rPr>
  </w:style>
  <w:style w:type="character" w:customStyle="1" w:styleId="WW8Num194z0">
    <w:name w:val="WW8Num194z0"/>
    <w:rsid w:val="003467E5"/>
    <w:rPr>
      <w:rFonts w:ascii="Times-Roman" w:eastAsia="Times New Roman" w:hAnsi="Times-Roman"/>
      <w:i w:val="0"/>
    </w:rPr>
  </w:style>
  <w:style w:type="character" w:customStyle="1" w:styleId="WW8Num194z1">
    <w:name w:val="WW8Num194z1"/>
    <w:rsid w:val="003467E5"/>
    <w:rPr>
      <w:rFonts w:ascii="Courier New" w:hAnsi="Courier New"/>
    </w:rPr>
  </w:style>
  <w:style w:type="character" w:customStyle="1" w:styleId="WW8Num194z2">
    <w:name w:val="WW8Num194z2"/>
    <w:rsid w:val="003467E5"/>
    <w:rPr>
      <w:rFonts w:ascii="Wingdings" w:hAnsi="Wingdings"/>
    </w:rPr>
  </w:style>
  <w:style w:type="character" w:customStyle="1" w:styleId="WW8Num194z3">
    <w:name w:val="WW8Num194z3"/>
    <w:rsid w:val="003467E5"/>
    <w:rPr>
      <w:rFonts w:ascii="Symbol" w:hAnsi="Symbol"/>
    </w:rPr>
  </w:style>
  <w:style w:type="character" w:customStyle="1" w:styleId="WW8Num203z0">
    <w:name w:val="WW8Num203z0"/>
    <w:rsid w:val="003467E5"/>
    <w:rPr>
      <w:rFonts w:ascii="Wingdings" w:eastAsia="Times New Roman" w:hAnsi="Wingdings"/>
    </w:rPr>
  </w:style>
  <w:style w:type="character" w:customStyle="1" w:styleId="WW8Num203z1">
    <w:name w:val="WW8Num203z1"/>
    <w:rsid w:val="003467E5"/>
    <w:rPr>
      <w:rFonts w:ascii="Courier New" w:hAnsi="Courier New"/>
    </w:rPr>
  </w:style>
  <w:style w:type="character" w:customStyle="1" w:styleId="WW8Num203z2">
    <w:name w:val="WW8Num203z2"/>
    <w:rsid w:val="003467E5"/>
    <w:rPr>
      <w:rFonts w:ascii="Wingdings" w:hAnsi="Wingdings"/>
    </w:rPr>
  </w:style>
  <w:style w:type="character" w:customStyle="1" w:styleId="WW8Num203z3">
    <w:name w:val="WW8Num203z3"/>
    <w:rsid w:val="003467E5"/>
    <w:rPr>
      <w:rFonts w:ascii="Symbol" w:hAnsi="Symbol"/>
    </w:rPr>
  </w:style>
  <w:style w:type="character" w:customStyle="1" w:styleId="WW8Num204z1">
    <w:name w:val="WW8Num204z1"/>
    <w:rsid w:val="003467E5"/>
    <w:rPr>
      <w:b/>
    </w:rPr>
  </w:style>
  <w:style w:type="character" w:customStyle="1" w:styleId="WW8Num206z0">
    <w:name w:val="WW8Num206z0"/>
    <w:rsid w:val="003467E5"/>
    <w:rPr>
      <w:rFonts w:ascii="Symbol" w:eastAsia="Times New Roman" w:hAnsi="Symbol"/>
    </w:rPr>
  </w:style>
  <w:style w:type="character" w:customStyle="1" w:styleId="WW8Num206z1">
    <w:name w:val="WW8Num206z1"/>
    <w:rsid w:val="003467E5"/>
    <w:rPr>
      <w:rFonts w:ascii="Courier New" w:hAnsi="Courier New"/>
    </w:rPr>
  </w:style>
  <w:style w:type="character" w:customStyle="1" w:styleId="WW8Num206z2">
    <w:name w:val="WW8Num206z2"/>
    <w:rsid w:val="003467E5"/>
    <w:rPr>
      <w:rFonts w:ascii="Wingdings" w:hAnsi="Wingdings"/>
    </w:rPr>
  </w:style>
  <w:style w:type="character" w:customStyle="1" w:styleId="WW8Num206z3">
    <w:name w:val="WW8Num206z3"/>
    <w:rsid w:val="003467E5"/>
    <w:rPr>
      <w:rFonts w:ascii="Symbol" w:hAnsi="Symbol"/>
    </w:rPr>
  </w:style>
  <w:style w:type="character" w:customStyle="1" w:styleId="WW8Num207z0">
    <w:name w:val="WW8Num207z0"/>
    <w:rsid w:val="003467E5"/>
    <w:rPr>
      <w:rFonts w:ascii="Symbol" w:hAnsi="Symbol"/>
      <w:sz w:val="20"/>
    </w:rPr>
  </w:style>
  <w:style w:type="character" w:customStyle="1" w:styleId="WW8Num213z0">
    <w:name w:val="WW8Num213z0"/>
    <w:rsid w:val="003467E5"/>
    <w:rPr>
      <w:rFonts w:ascii="Symbol" w:hAnsi="Symbol"/>
      <w:sz w:val="20"/>
    </w:rPr>
  </w:style>
  <w:style w:type="character" w:customStyle="1" w:styleId="WW8Num214z0">
    <w:name w:val="WW8Num214z0"/>
    <w:rsid w:val="003467E5"/>
    <w:rPr>
      <w:rFonts w:ascii="Symbol" w:hAnsi="Symbol"/>
    </w:rPr>
  </w:style>
  <w:style w:type="character" w:customStyle="1" w:styleId="WW8Num214z1">
    <w:name w:val="WW8Num214z1"/>
    <w:rsid w:val="003467E5"/>
    <w:rPr>
      <w:rFonts w:ascii="Courier New" w:hAnsi="Courier New"/>
    </w:rPr>
  </w:style>
  <w:style w:type="character" w:customStyle="1" w:styleId="WW8Num220z0">
    <w:name w:val="WW8Num220z0"/>
    <w:rsid w:val="003467E5"/>
    <w:rPr>
      <w:u w:val="single"/>
    </w:rPr>
  </w:style>
  <w:style w:type="character" w:customStyle="1" w:styleId="WW8Num228z0">
    <w:name w:val="WW8Num228z0"/>
    <w:rsid w:val="003467E5"/>
    <w:rPr>
      <w:rFonts w:ascii="Symbol" w:hAnsi="Symbol"/>
      <w:sz w:val="20"/>
    </w:rPr>
  </w:style>
  <w:style w:type="character" w:customStyle="1" w:styleId="WW8Num228z1">
    <w:name w:val="WW8Num228z1"/>
    <w:rsid w:val="003467E5"/>
    <w:rPr>
      <w:rFonts w:ascii="Courier New" w:hAnsi="Courier New"/>
      <w:sz w:val="20"/>
    </w:rPr>
  </w:style>
  <w:style w:type="character" w:customStyle="1" w:styleId="WW8Num228z2">
    <w:name w:val="WW8Num228z2"/>
    <w:rsid w:val="003467E5"/>
    <w:rPr>
      <w:rFonts w:ascii="Wingdings" w:hAnsi="Wingdings"/>
      <w:sz w:val="20"/>
    </w:rPr>
  </w:style>
  <w:style w:type="character" w:customStyle="1" w:styleId="WW8Num236z0">
    <w:name w:val="WW8Num236z0"/>
    <w:rsid w:val="003467E5"/>
    <w:rPr>
      <w:rFonts w:ascii="Symbol" w:eastAsia="Times New Roman" w:hAnsi="Symbol"/>
    </w:rPr>
  </w:style>
  <w:style w:type="character" w:customStyle="1" w:styleId="WW8Num236z1">
    <w:name w:val="WW8Num236z1"/>
    <w:rsid w:val="003467E5"/>
    <w:rPr>
      <w:rFonts w:ascii="Courier New" w:hAnsi="Courier New"/>
    </w:rPr>
  </w:style>
  <w:style w:type="character" w:customStyle="1" w:styleId="WW8Num236z2">
    <w:name w:val="WW8Num236z2"/>
    <w:rsid w:val="003467E5"/>
    <w:rPr>
      <w:rFonts w:ascii="Wingdings" w:hAnsi="Wingdings"/>
    </w:rPr>
  </w:style>
  <w:style w:type="character" w:customStyle="1" w:styleId="WW8Num236z3">
    <w:name w:val="WW8Num236z3"/>
    <w:rsid w:val="003467E5"/>
    <w:rPr>
      <w:rFonts w:ascii="Symbol" w:hAnsi="Symbol"/>
    </w:rPr>
  </w:style>
  <w:style w:type="character" w:customStyle="1" w:styleId="WW8Num239z0">
    <w:name w:val="WW8Num239z0"/>
    <w:rsid w:val="003467E5"/>
    <w:rPr>
      <w:rFonts w:ascii="Times New Roman" w:eastAsia="Times New Roman" w:hAnsi="Times New Roman" w:cs="Times New Roman"/>
    </w:rPr>
  </w:style>
  <w:style w:type="character" w:customStyle="1" w:styleId="WW8Num239z1">
    <w:name w:val="WW8Num239z1"/>
    <w:rsid w:val="003467E5"/>
    <w:rPr>
      <w:rFonts w:ascii="Courier New" w:hAnsi="Courier New"/>
    </w:rPr>
  </w:style>
  <w:style w:type="character" w:customStyle="1" w:styleId="WW8Num239z2">
    <w:name w:val="WW8Num239z2"/>
    <w:rsid w:val="003467E5"/>
    <w:rPr>
      <w:rFonts w:ascii="Wingdings" w:hAnsi="Wingdings"/>
    </w:rPr>
  </w:style>
  <w:style w:type="character" w:customStyle="1" w:styleId="WW8Num239z3">
    <w:name w:val="WW8Num239z3"/>
    <w:rsid w:val="003467E5"/>
    <w:rPr>
      <w:rFonts w:ascii="Symbol" w:hAnsi="Symbol"/>
    </w:rPr>
  </w:style>
  <w:style w:type="character" w:customStyle="1" w:styleId="NumberingSymbols">
    <w:name w:val="Numbering Symbols"/>
    <w:rsid w:val="003467E5"/>
    <w:rPr>
      <w:rFonts w:ascii="Garamond" w:hAnsi="Garamond"/>
    </w:rPr>
  </w:style>
  <w:style w:type="character" w:customStyle="1" w:styleId="Bullets">
    <w:name w:val="Bullets"/>
    <w:rsid w:val="003467E5"/>
    <w:rPr>
      <w:rFonts w:ascii="StarSymbol" w:eastAsia="StarSymbol" w:hAnsi="StarSymbol" w:cs="StarSymbol"/>
      <w:sz w:val="18"/>
      <w:szCs w:val="18"/>
    </w:rPr>
  </w:style>
  <w:style w:type="paragraph" w:customStyle="1" w:styleId="NoteLevel1">
    <w:name w:val="Note Level 1"/>
    <w:basedOn w:val="Normal"/>
    <w:rsid w:val="003467E5"/>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3467E5"/>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3467E5"/>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3467E5"/>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3467E5"/>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3467E5"/>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3467E5"/>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3467E5"/>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3467E5"/>
    <w:pPr>
      <w:suppressAutoHyphens/>
      <w:spacing w:after="120"/>
      <w:contextualSpacing/>
      <w:jc w:val="left"/>
      <w:outlineLvl w:val="9"/>
    </w:pPr>
    <w:rPr>
      <w:rFonts w:eastAsia="Lucida Sans Unicode" w:cs="Tahoma"/>
      <w:bCs w:val="0"/>
      <w:caps/>
      <w:sz w:val="21"/>
      <w:szCs w:val="21"/>
      <w:lang w:bidi="en-US"/>
    </w:rPr>
  </w:style>
  <w:style w:type="paragraph" w:customStyle="1" w:styleId="Quotations">
    <w:name w:val="Quotations"/>
    <w:basedOn w:val="Normal"/>
    <w:rsid w:val="003467E5"/>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3467E5"/>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3467E5"/>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3467E5"/>
  </w:style>
  <w:style w:type="character" w:customStyle="1" w:styleId="quotedtooltip">
    <w:name w:val="quotedtooltip"/>
    <w:basedOn w:val="DefaultParagraphFont"/>
    <w:rsid w:val="003467E5"/>
  </w:style>
  <w:style w:type="character" w:customStyle="1" w:styleId="quotedtooltipbox">
    <w:name w:val="quotedtooltipbox"/>
    <w:basedOn w:val="DefaultParagraphFont"/>
    <w:rsid w:val="003467E5"/>
  </w:style>
  <w:style w:type="character" w:customStyle="1" w:styleId="mwlivequotes">
    <w:name w:val="mwlivequotes"/>
    <w:basedOn w:val="DefaultParagraphFont"/>
    <w:rsid w:val="003467E5"/>
  </w:style>
  <w:style w:type="character" w:customStyle="1" w:styleId="lastlabel">
    <w:name w:val="lastlabel"/>
    <w:basedOn w:val="DefaultParagraphFont"/>
    <w:rsid w:val="003467E5"/>
  </w:style>
  <w:style w:type="character" w:customStyle="1" w:styleId="lb07">
    <w:name w:val="lb07"/>
    <w:basedOn w:val="DefaultParagraphFont"/>
    <w:rsid w:val="003467E5"/>
  </w:style>
  <w:style w:type="character" w:customStyle="1" w:styleId="qted">
    <w:name w:val="qted"/>
    <w:basedOn w:val="DefaultParagraphFont"/>
    <w:rsid w:val="003467E5"/>
  </w:style>
  <w:style w:type="character" w:customStyle="1" w:styleId="t14">
    <w:name w:val="t14"/>
    <w:basedOn w:val="DefaultParagraphFont"/>
    <w:rsid w:val="003467E5"/>
  </w:style>
  <w:style w:type="paragraph" w:customStyle="1" w:styleId="format-body">
    <w:name w:val="format-body"/>
    <w:basedOn w:val="Normal"/>
    <w:rsid w:val="003467E5"/>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3467E5"/>
  </w:style>
  <w:style w:type="character" w:customStyle="1" w:styleId="DebateBlockCharChar">
    <w:name w:val="Debate Block Char Char"/>
    <w:basedOn w:val="DefaultParagraphFont"/>
    <w:rsid w:val="003467E5"/>
    <w:rPr>
      <w:rFonts w:cs="Arial"/>
      <w:b/>
      <w:bCs/>
      <w:kern w:val="32"/>
      <w:sz w:val="36"/>
      <w:szCs w:val="32"/>
      <w:u w:val="single"/>
    </w:rPr>
  </w:style>
  <w:style w:type="character" w:customStyle="1" w:styleId="citsource">
    <w:name w:val="citsource"/>
    <w:basedOn w:val="DefaultParagraphFont"/>
    <w:rsid w:val="003467E5"/>
  </w:style>
  <w:style w:type="character" w:customStyle="1" w:styleId="sc">
    <w:name w:val="sc"/>
    <w:basedOn w:val="DefaultParagraphFont"/>
    <w:rsid w:val="003467E5"/>
  </w:style>
  <w:style w:type="character" w:customStyle="1" w:styleId="atime">
    <w:name w:val="atime"/>
    <w:basedOn w:val="DefaultParagraphFont"/>
    <w:rsid w:val="003467E5"/>
  </w:style>
  <w:style w:type="paragraph" w:customStyle="1" w:styleId="unread">
    <w:name w:val="unread"/>
    <w:basedOn w:val="Normal"/>
    <w:rsid w:val="003467E5"/>
    <w:rPr>
      <w:rFonts w:ascii="Times New Roman" w:eastAsia="Calibri" w:hAnsi="Times New Roman" w:cs="Times New Roman"/>
    </w:rPr>
  </w:style>
  <w:style w:type="character" w:customStyle="1" w:styleId="unreadChar">
    <w:name w:val="unread Char"/>
    <w:basedOn w:val="DefaultParagraphFont"/>
    <w:rsid w:val="003467E5"/>
    <w:rPr>
      <w:szCs w:val="24"/>
      <w:lang w:val="en-US" w:eastAsia="en-US" w:bidi="ar-SA"/>
    </w:rPr>
  </w:style>
  <w:style w:type="paragraph" w:customStyle="1" w:styleId="cardunderlined0">
    <w:name w:val="card underlined"/>
    <w:basedOn w:val="Normal"/>
    <w:rsid w:val="003467E5"/>
    <w:rPr>
      <w:rFonts w:eastAsia="Calibri" w:cs="Times New Roman"/>
      <w:u w:val="single"/>
    </w:rPr>
  </w:style>
  <w:style w:type="character" w:customStyle="1" w:styleId="Internetlink1">
    <w:name w:val="Internet link1"/>
    <w:rsid w:val="003467E5"/>
    <w:rPr>
      <w:color w:val="000080"/>
      <w:u w:val="single"/>
    </w:rPr>
  </w:style>
  <w:style w:type="character" w:customStyle="1" w:styleId="underliningChar3">
    <w:name w:val="underlining Char"/>
    <w:basedOn w:val="DefaultParagraphFont"/>
    <w:rsid w:val="003467E5"/>
    <w:rPr>
      <w:b/>
      <w:szCs w:val="24"/>
      <w:u w:val="single"/>
      <w:lang w:val="en-US" w:eastAsia="en-US" w:bidi="ar-SA"/>
    </w:rPr>
  </w:style>
  <w:style w:type="character" w:customStyle="1" w:styleId="notreadChar">
    <w:name w:val="not read Char"/>
    <w:basedOn w:val="DefaultParagraphFont"/>
    <w:rsid w:val="003467E5"/>
    <w:rPr>
      <w:sz w:val="18"/>
      <w:szCs w:val="24"/>
      <w:lang w:val="en-US" w:eastAsia="en-US" w:bidi="ar-SA"/>
    </w:rPr>
  </w:style>
  <w:style w:type="character" w:customStyle="1" w:styleId="journalname">
    <w:name w:val="journalname"/>
    <w:basedOn w:val="DefaultParagraphFont"/>
    <w:rsid w:val="003467E5"/>
  </w:style>
  <w:style w:type="character" w:customStyle="1" w:styleId="insideheadline">
    <w:name w:val="insideheadline"/>
    <w:basedOn w:val="DefaultParagraphFont"/>
    <w:rsid w:val="003467E5"/>
  </w:style>
  <w:style w:type="paragraph" w:customStyle="1" w:styleId="article-text">
    <w:name w:val="article-text"/>
    <w:basedOn w:val="Normal"/>
    <w:rsid w:val="003467E5"/>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3467E5"/>
  </w:style>
  <w:style w:type="character" w:customStyle="1" w:styleId="mwlivequotesdowndelayed">
    <w:name w:val="mwlivequotes down delayed"/>
    <w:basedOn w:val="DefaultParagraphFont"/>
    <w:rsid w:val="003467E5"/>
  </w:style>
  <w:style w:type="character" w:customStyle="1" w:styleId="shirttail">
    <w:name w:val="shirttail"/>
    <w:basedOn w:val="DefaultParagraphFont"/>
    <w:rsid w:val="003467E5"/>
  </w:style>
  <w:style w:type="character" w:customStyle="1" w:styleId="definition">
    <w:name w:val="definition"/>
    <w:basedOn w:val="DefaultParagraphFont"/>
    <w:rsid w:val="003467E5"/>
  </w:style>
  <w:style w:type="character" w:customStyle="1" w:styleId="CardTextCharCharChar">
    <w:name w:val="Card Text Char Char Char"/>
    <w:basedOn w:val="DefaultParagraphFont"/>
    <w:rsid w:val="003467E5"/>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467E5"/>
    <w:rPr>
      <w:rFonts w:ascii="Arial Narrow" w:hAnsi="Arial Narrow"/>
      <w:sz w:val="18"/>
      <w:u w:val="single"/>
    </w:rPr>
  </w:style>
  <w:style w:type="character" w:customStyle="1" w:styleId="UnderlineStyleCharCharChar">
    <w:name w:val="Underline Style Char Char Char"/>
    <w:basedOn w:val="DefaultParagraphFont"/>
    <w:rsid w:val="003467E5"/>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467E5"/>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467E5"/>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3467E5"/>
    <w:rPr>
      <w:rFonts w:ascii="Arial" w:hAnsi="Arial" w:cs="Arial" w:hint="default"/>
      <w:b/>
      <w:bCs/>
      <w:color w:val="990000"/>
      <w:sz w:val="26"/>
      <w:szCs w:val="26"/>
    </w:rPr>
  </w:style>
  <w:style w:type="character" w:customStyle="1" w:styleId="bodytitle1">
    <w:name w:val="bodytitle1"/>
    <w:basedOn w:val="DefaultParagraphFont"/>
    <w:rsid w:val="003467E5"/>
    <w:rPr>
      <w:rFonts w:ascii="Arial" w:hAnsi="Arial" w:cs="Arial" w:hint="default"/>
      <w:b/>
      <w:bCs/>
      <w:smallCaps w:val="0"/>
      <w:color w:val="000000"/>
      <w:sz w:val="28"/>
      <w:szCs w:val="28"/>
    </w:rPr>
  </w:style>
  <w:style w:type="paragraph" w:customStyle="1" w:styleId="style109">
    <w:name w:val="style109"/>
    <w:basedOn w:val="Normal"/>
    <w:rsid w:val="003467E5"/>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3467E5"/>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3467E5"/>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3467E5"/>
  </w:style>
  <w:style w:type="character" w:customStyle="1" w:styleId="style114style118">
    <w:name w:val="style114 style118"/>
    <w:basedOn w:val="DefaultParagraphFont"/>
    <w:rsid w:val="003467E5"/>
  </w:style>
  <w:style w:type="paragraph" w:customStyle="1" w:styleId="mainstorybody">
    <w:name w:val="mainstorybody"/>
    <w:basedOn w:val="Normal"/>
    <w:rsid w:val="003467E5"/>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3467E5"/>
  </w:style>
  <w:style w:type="character" w:customStyle="1" w:styleId="flw">
    <w:name w:val="flw"/>
    <w:basedOn w:val="DefaultParagraphFont"/>
    <w:rsid w:val="003467E5"/>
  </w:style>
  <w:style w:type="character" w:customStyle="1" w:styleId="illustration">
    <w:name w:val="illustration"/>
    <w:basedOn w:val="DefaultParagraphFont"/>
    <w:rsid w:val="003467E5"/>
  </w:style>
  <w:style w:type="paragraph" w:customStyle="1" w:styleId="ga">
    <w:name w:val="ga"/>
    <w:basedOn w:val="Normal"/>
    <w:rsid w:val="003467E5"/>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3467E5"/>
    <w:rPr>
      <w:rFonts w:ascii="Arial Narrow" w:hAnsi="Arial Narrow"/>
      <w:b/>
      <w:bCs/>
      <w:u w:val="thick"/>
    </w:rPr>
  </w:style>
  <w:style w:type="character" w:customStyle="1" w:styleId="subtitlesarticles1">
    <w:name w:val="subtitles_articles1"/>
    <w:basedOn w:val="DefaultParagraphFont"/>
    <w:rsid w:val="003467E5"/>
    <w:rPr>
      <w:rFonts w:ascii="Verdana" w:hAnsi="Verdana" w:cs="Times New Roman"/>
      <w:b/>
      <w:bCs/>
      <w:color w:val="000000"/>
      <w:sz w:val="20"/>
      <w:szCs w:val="20"/>
    </w:rPr>
  </w:style>
  <w:style w:type="character" w:customStyle="1" w:styleId="fulstoryreporter">
    <w:name w:val="ful_storyreporter"/>
    <w:basedOn w:val="DefaultParagraphFont"/>
    <w:rsid w:val="003467E5"/>
  </w:style>
  <w:style w:type="character" w:customStyle="1" w:styleId="editsection">
    <w:name w:val="editsection"/>
    <w:basedOn w:val="DefaultParagraphFont"/>
    <w:rsid w:val="003467E5"/>
  </w:style>
  <w:style w:type="paragraph" w:customStyle="1" w:styleId="body-indent-60">
    <w:name w:val="body-indent-60"/>
    <w:basedOn w:val="Normal"/>
    <w:rsid w:val="003467E5"/>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3467E5"/>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3467E5"/>
    <w:rPr>
      <w:rFonts w:ascii="Garamond" w:hAnsi="Garamond"/>
      <w:color w:val="000000"/>
      <w:sz w:val="20"/>
      <w:u w:val="single"/>
    </w:rPr>
  </w:style>
  <w:style w:type="character" w:customStyle="1" w:styleId="StyleArialBlack">
    <w:name w:val="Style Arial Black"/>
    <w:basedOn w:val="DefaultParagraphFont"/>
    <w:rsid w:val="003467E5"/>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3467E5"/>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467E5"/>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467E5"/>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3467E5"/>
    <w:rPr>
      <w:rFonts w:eastAsia="Times New Roman"/>
      <w:b/>
      <w:bCs/>
      <w:sz w:val="22"/>
      <w:u w:val="thick"/>
    </w:rPr>
  </w:style>
  <w:style w:type="paragraph" w:customStyle="1" w:styleId="StyleSmallTimesNewRoman11pt">
    <w:name w:val="Style Small + Times New Roman 11 pt"/>
    <w:link w:val="StyleSmallTimesNewRoman11ptChar"/>
    <w:rsid w:val="003467E5"/>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3467E5"/>
    <w:rPr>
      <w:rFonts w:eastAsia="Times New Roman"/>
      <w:sz w:val="22"/>
    </w:rPr>
  </w:style>
  <w:style w:type="paragraph" w:customStyle="1" w:styleId="StyleSmallTimesNewRoman11ptThickunderline">
    <w:name w:val="Style Small + Times New Roman 11 pt Thick underline"/>
    <w:link w:val="StyleSmallTimesNewRoman11ptThickunderlineChar"/>
    <w:rsid w:val="003467E5"/>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3467E5"/>
    <w:rPr>
      <w:rFonts w:eastAsia="Times New Roman"/>
      <w:sz w:val="22"/>
      <w:u w:val="thick"/>
    </w:rPr>
  </w:style>
  <w:style w:type="character" w:customStyle="1" w:styleId="Style11ptBorderSinglesolidlineAuto05ptLinewidth">
    <w:name w:val="Style 11 pt Border: : (Single solid line Auto  0.5 pt Line width)"/>
    <w:rsid w:val="003467E5"/>
    <w:rPr>
      <w:sz w:val="20"/>
      <w:bdr w:val="single" w:sz="4" w:space="0" w:color="auto" w:frame="1"/>
    </w:rPr>
  </w:style>
  <w:style w:type="character" w:customStyle="1" w:styleId="StyleUnderlineChar6CharCharCharCharCharCharCharChar11">
    <w:name w:val="Style Underline Char6 Char Char Char Char Char Char Char Char + 11 ..."/>
    <w:rsid w:val="003467E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467E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467E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467E5"/>
    <w:rPr>
      <w:sz w:val="20"/>
      <w:szCs w:val="24"/>
      <w:u w:val="single"/>
      <w:bdr w:val="single" w:sz="4" w:space="0" w:color="auto"/>
      <w:lang w:val="en-US" w:eastAsia="en-US" w:bidi="ar-SA"/>
    </w:rPr>
  </w:style>
  <w:style w:type="character" w:customStyle="1" w:styleId="StyleLatinGaramondUnderline">
    <w:name w:val="Style (Latin) Garamond Underline"/>
    <w:rsid w:val="003467E5"/>
    <w:rPr>
      <w:rFonts w:ascii="Times New Roman" w:hAnsi="Times New Roman"/>
      <w:sz w:val="20"/>
      <w:u w:val="single"/>
    </w:rPr>
  </w:style>
  <w:style w:type="character" w:customStyle="1" w:styleId="StyleLatinGaramond">
    <w:name w:val="Style (Latin) Garamond"/>
    <w:rsid w:val="003467E5"/>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467E5"/>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3467E5"/>
    <w:rPr>
      <w:rFonts w:ascii="Times" w:eastAsia="Times New Roman" w:hAnsi="Times" w:cs="Calibri"/>
      <w:sz w:val="16"/>
      <w:szCs w:val="28"/>
      <w:u w:val="single"/>
    </w:rPr>
  </w:style>
  <w:style w:type="paragraph" w:customStyle="1" w:styleId="HeaderStyle">
    <w:name w:val="Header Style"/>
    <w:basedOn w:val="Normal"/>
    <w:rsid w:val="003467E5"/>
    <w:pPr>
      <w:jc w:val="center"/>
    </w:pPr>
    <w:rPr>
      <w:rFonts w:eastAsia="Times New Roman"/>
      <w:b/>
      <w:sz w:val="24"/>
      <w:szCs w:val="20"/>
      <w:u w:val="single"/>
    </w:rPr>
  </w:style>
  <w:style w:type="character" w:customStyle="1" w:styleId="CardChar21">
    <w:name w:val="Card Char2"/>
    <w:basedOn w:val="DefaultParagraphFont"/>
    <w:rsid w:val="003467E5"/>
    <w:rPr>
      <w:rFonts w:ascii="Times New Roman" w:eastAsia="Times New Roman" w:hAnsi="Times New Roman" w:cs="Times New Roman"/>
      <w:bCs/>
      <w:color w:val="000000"/>
      <w:sz w:val="20"/>
      <w:szCs w:val="20"/>
    </w:rPr>
  </w:style>
  <w:style w:type="character" w:customStyle="1" w:styleId="A17">
    <w:name w:val="A17"/>
    <w:rsid w:val="003467E5"/>
    <w:rPr>
      <w:rFonts w:cs="Baskerville"/>
      <w:color w:val="000000"/>
      <w:sz w:val="12"/>
      <w:szCs w:val="12"/>
    </w:rPr>
  </w:style>
  <w:style w:type="paragraph" w:customStyle="1" w:styleId="Pa19">
    <w:name w:val="Pa19"/>
    <w:basedOn w:val="Normal"/>
    <w:next w:val="Normal"/>
    <w:rsid w:val="003467E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467E5"/>
    <w:pPr>
      <w:autoSpaceDE w:val="0"/>
      <w:autoSpaceDN w:val="0"/>
      <w:adjustRightInd w:val="0"/>
      <w:spacing w:line="441" w:lineRule="atLeast"/>
    </w:pPr>
    <w:rPr>
      <w:rFonts w:ascii="Baskerville" w:eastAsia="Times New Roman" w:hAnsi="Baskerville"/>
      <w:sz w:val="24"/>
    </w:rPr>
  </w:style>
  <w:style w:type="character" w:customStyle="1" w:styleId="A14">
    <w:name w:val="A14"/>
    <w:rsid w:val="003467E5"/>
    <w:rPr>
      <w:rFonts w:ascii="Frutiger 45 Light" w:hAnsi="Frutiger 45 Light" w:cs="Frutiger 45 Light"/>
      <w:b/>
      <w:bCs/>
      <w:i/>
      <w:iCs/>
      <w:color w:val="000000"/>
      <w:sz w:val="36"/>
      <w:szCs w:val="36"/>
    </w:rPr>
  </w:style>
  <w:style w:type="character" w:customStyle="1" w:styleId="A20">
    <w:name w:val="A20"/>
    <w:rsid w:val="003467E5"/>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467E5"/>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467E5"/>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467E5"/>
    <w:rPr>
      <w:rFonts w:cs="Arial"/>
      <w:b/>
      <w:bCs/>
      <w:sz w:val="24"/>
      <w:szCs w:val="26"/>
      <w:lang w:val="en-US" w:eastAsia="en-US" w:bidi="ar-SA"/>
    </w:rPr>
  </w:style>
  <w:style w:type="character" w:customStyle="1" w:styleId="brief-smalltext0">
    <w:name w:val="brief-smalltext"/>
    <w:basedOn w:val="DefaultParagraphFont"/>
    <w:rsid w:val="003467E5"/>
  </w:style>
  <w:style w:type="paragraph" w:customStyle="1" w:styleId="Coverintroduction">
    <w:name w:val="Cover introduction"/>
    <w:basedOn w:val="Default"/>
    <w:next w:val="Default"/>
    <w:rsid w:val="003467E5"/>
    <w:rPr>
      <w:rFonts w:ascii="Arial" w:eastAsia="Times New Roman" w:hAnsi="Arial"/>
      <w:color w:val="auto"/>
    </w:rPr>
  </w:style>
  <w:style w:type="character" w:customStyle="1" w:styleId="style53">
    <w:name w:val="style5"/>
    <w:basedOn w:val="DefaultParagraphFont"/>
    <w:rsid w:val="003467E5"/>
  </w:style>
  <w:style w:type="character" w:customStyle="1" w:styleId="TagCharCharCharCharCharChar">
    <w:name w:val="Tag Char Char Char Char Char Char"/>
    <w:rsid w:val="003467E5"/>
    <w:rPr>
      <w:rFonts w:cs="Arial"/>
      <w:b/>
      <w:bCs/>
      <w:sz w:val="24"/>
      <w:szCs w:val="26"/>
      <w:lang w:val="en-US" w:eastAsia="en-US" w:bidi="ar-SA"/>
    </w:rPr>
  </w:style>
  <w:style w:type="character" w:customStyle="1" w:styleId="pmterms3">
    <w:name w:val="pmterms3"/>
    <w:basedOn w:val="DefaultParagraphFont"/>
    <w:rsid w:val="003467E5"/>
  </w:style>
  <w:style w:type="character" w:customStyle="1" w:styleId="interiorheadline">
    <w:name w:val="interiorheadline"/>
    <w:basedOn w:val="DefaultParagraphFont"/>
    <w:rsid w:val="003467E5"/>
  </w:style>
  <w:style w:type="character" w:customStyle="1" w:styleId="Heading31CharCharCharChar1">
    <w:name w:val="Heading 31 Char Char Char Char1"/>
    <w:rsid w:val="003467E5"/>
    <w:rPr>
      <w:rFonts w:cs="Arial"/>
      <w:b/>
      <w:bCs/>
      <w:sz w:val="24"/>
      <w:szCs w:val="26"/>
      <w:lang w:val="en-US" w:eastAsia="en-US" w:bidi="ar-SA"/>
    </w:rPr>
  </w:style>
  <w:style w:type="character" w:customStyle="1" w:styleId="Heading31CharCharChar">
    <w:name w:val="Heading 31 Char Char Char"/>
    <w:rsid w:val="003467E5"/>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467E5"/>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467E5"/>
    <w:rPr>
      <w:rFonts w:ascii="Calibri" w:eastAsia="MS Mincho" w:hAnsi="Calibri" w:cs="Calibri"/>
      <w:sz w:val="16"/>
      <w:u w:val="single"/>
    </w:rPr>
  </w:style>
  <w:style w:type="paragraph" w:customStyle="1" w:styleId="BoldandUnderlineCharChar1Char">
    <w:name w:val="Bold and Underline Char Char1 Char"/>
    <w:basedOn w:val="Normal"/>
    <w:link w:val="BoldandUnderlineCharChar1CharChar"/>
    <w:rsid w:val="003467E5"/>
    <w:rPr>
      <w:rFonts w:eastAsia="MS Mincho"/>
      <w:b/>
      <w:u w:val="single"/>
    </w:rPr>
  </w:style>
  <w:style w:type="character" w:customStyle="1" w:styleId="BoldandUnderlineCharChar1CharChar">
    <w:name w:val="Bold and Underline Char Char1 Char Char"/>
    <w:basedOn w:val="DefaultParagraphFont"/>
    <w:link w:val="BoldandUnderlineCharChar1Char"/>
    <w:rsid w:val="003467E5"/>
    <w:rPr>
      <w:rFonts w:ascii="Calibri" w:eastAsia="MS Mincho" w:hAnsi="Calibri" w:cs="Calibri"/>
      <w:b/>
      <w:sz w:val="16"/>
      <w:u w:val="single"/>
    </w:rPr>
  </w:style>
  <w:style w:type="character" w:customStyle="1" w:styleId="author-bio-box">
    <w:name w:val="author-bio-box"/>
    <w:basedOn w:val="DefaultParagraphFont"/>
    <w:rsid w:val="003467E5"/>
  </w:style>
  <w:style w:type="character" w:customStyle="1" w:styleId="CharCharCharCharChar">
    <w:name w:val="Char Char Char Char Char"/>
    <w:aliases w:val="Char Char Char Char,Char Char Char Char Char Char Char1,Heading 2 Char1 Char Char Char Char Char Char"/>
    <w:basedOn w:val="DefaultParagraphFont"/>
    <w:rsid w:val="003467E5"/>
    <w:rPr>
      <w:rFonts w:cs="Arial"/>
      <w:b/>
      <w:bCs/>
      <w:iCs/>
      <w:sz w:val="24"/>
      <w:szCs w:val="28"/>
      <w:lang w:val="en-US" w:eastAsia="en-US" w:bidi="ar-SA"/>
    </w:rPr>
  </w:style>
  <w:style w:type="character" w:customStyle="1" w:styleId="SmalltextChar">
    <w:name w:val="Small text Char"/>
    <w:aliases w:val="Quote1 Char1"/>
    <w:link w:val="Smalltext"/>
    <w:rsid w:val="003467E5"/>
    <w:rPr>
      <w:rFonts w:ascii="Calibri" w:eastAsia="Times New Roman" w:hAnsi="Calibri" w:cs="Calibri"/>
      <w:color w:val="000000"/>
      <w:sz w:val="16"/>
    </w:rPr>
  </w:style>
  <w:style w:type="character" w:customStyle="1" w:styleId="SubtitleChar2">
    <w:name w:val="Subtitle Char2"/>
    <w:basedOn w:val="DefaultParagraphFont"/>
    <w:uiPriority w:val="11"/>
    <w:rsid w:val="003467E5"/>
    <w:rPr>
      <w:rFonts w:eastAsiaTheme="minorEastAsia"/>
      <w:color w:val="5A5A5A" w:themeColor="text1" w:themeTint="A5"/>
      <w:spacing w:val="15"/>
    </w:rPr>
  </w:style>
  <w:style w:type="paragraph" w:customStyle="1" w:styleId="blocktitle5">
    <w:name w:val="block title"/>
    <w:basedOn w:val="Normal"/>
    <w:autoRedefine/>
    <w:qFormat/>
    <w:rsid w:val="003467E5"/>
    <w:pPr>
      <w:spacing w:after="240"/>
      <w:jc w:val="center"/>
      <w:outlineLvl w:val="0"/>
    </w:pPr>
    <w:rPr>
      <w:rFonts w:eastAsia="Calibri"/>
      <w:b/>
      <w:caps/>
      <w:sz w:val="28"/>
      <w:szCs w:val="28"/>
      <w:lang w:val="es-ES"/>
    </w:rPr>
  </w:style>
  <w:style w:type="paragraph" w:customStyle="1" w:styleId="type">
    <w:name w:val="type"/>
    <w:basedOn w:val="Normal"/>
    <w:qFormat/>
    <w:rsid w:val="003467E5"/>
    <w:pPr>
      <w:spacing w:before="100" w:beforeAutospacing="1" w:after="100" w:afterAutospacing="1"/>
    </w:pPr>
    <w:rPr>
      <w:rFonts w:eastAsia="Times New Roman"/>
    </w:rPr>
  </w:style>
  <w:style w:type="character" w:customStyle="1" w:styleId="abodyblack3">
    <w:name w:val="abodyblack3"/>
    <w:basedOn w:val="DefaultParagraphFont"/>
    <w:rsid w:val="003467E5"/>
  </w:style>
  <w:style w:type="character" w:customStyle="1" w:styleId="cit-first-element">
    <w:name w:val="cit-first-element"/>
    <w:basedOn w:val="DefaultParagraphFont"/>
    <w:rsid w:val="003467E5"/>
  </w:style>
  <w:style w:type="character" w:customStyle="1" w:styleId="StyleThickunderline1">
    <w:name w:val="Style Thick underline1"/>
    <w:basedOn w:val="DefaultParagraphFont"/>
    <w:rsid w:val="003467E5"/>
    <w:rPr>
      <w:u w:val="single"/>
    </w:rPr>
  </w:style>
  <w:style w:type="paragraph" w:customStyle="1" w:styleId="TableParagraph">
    <w:name w:val="Table Paragraph"/>
    <w:basedOn w:val="Normal"/>
    <w:uiPriority w:val="1"/>
    <w:qFormat/>
    <w:rsid w:val="003467E5"/>
  </w:style>
  <w:style w:type="character" w:customStyle="1" w:styleId="UnderlineChar5">
    <w:name w:val="UnderlineChar"/>
    <w:rsid w:val="003467E5"/>
    <w:rPr>
      <w:sz w:val="24"/>
      <w:u w:val="single"/>
      <w:shd w:val="clear" w:color="auto" w:fill="auto"/>
    </w:rPr>
  </w:style>
  <w:style w:type="paragraph" w:customStyle="1" w:styleId="Tag21">
    <w:name w:val="Tag21"/>
    <w:basedOn w:val="Normal"/>
    <w:qFormat/>
    <w:rsid w:val="003467E5"/>
    <w:rPr>
      <w:rFonts w:eastAsia="Times New Roman"/>
      <w:b/>
      <w:sz w:val="24"/>
    </w:rPr>
  </w:style>
  <w:style w:type="character" w:customStyle="1" w:styleId="Bodytext10NotItalic">
    <w:name w:val="Body text (10) + Not Italic"/>
    <w:basedOn w:val="Bodytext100"/>
    <w:uiPriority w:val="99"/>
    <w:rsid w:val="003467E5"/>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467E5"/>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467E5"/>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467E5"/>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467E5"/>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3467E5"/>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467E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467E5"/>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3467E5"/>
    <w:pPr>
      <w:shd w:val="clear" w:color="auto" w:fill="FFFFFF"/>
      <w:spacing w:before="240" w:after="240" w:line="240" w:lineRule="atLeast"/>
      <w:ind w:hanging="360"/>
      <w:jc w:val="both"/>
    </w:pPr>
    <w:rPr>
      <w:rFonts w:asciiTheme="minorHAnsi" w:hAnsiTheme="minorHAnsi" w:cstheme="minorBidi"/>
      <w:sz w:val="24"/>
    </w:rPr>
  </w:style>
  <w:style w:type="paragraph" w:customStyle="1" w:styleId="Tablecaption31">
    <w:name w:val="Table caption (3)1"/>
    <w:basedOn w:val="Normal"/>
    <w:link w:val="Tablecaption3"/>
    <w:uiPriority w:val="99"/>
    <w:rsid w:val="003467E5"/>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467E5"/>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467E5"/>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3467E5"/>
  </w:style>
  <w:style w:type="paragraph" w:customStyle="1" w:styleId="leader">
    <w:name w:val="leader"/>
    <w:basedOn w:val="Normal"/>
    <w:rsid w:val="003467E5"/>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3467E5"/>
  </w:style>
  <w:style w:type="character" w:customStyle="1" w:styleId="m5776082503052064917gmail-style13ptbold">
    <w:name w:val="m_5776082503052064917gmail-style13ptbold"/>
    <w:basedOn w:val="DefaultParagraphFont"/>
    <w:rsid w:val="003467E5"/>
  </w:style>
  <w:style w:type="character" w:customStyle="1" w:styleId="m5776082503052064917gmail-styleunderline">
    <w:name w:val="m_5776082503052064917gmail-styleunderline"/>
    <w:basedOn w:val="DefaultParagraphFont"/>
    <w:rsid w:val="003467E5"/>
  </w:style>
  <w:style w:type="paragraph" w:customStyle="1" w:styleId="DateTime0">
    <w:name w:val="DateTime"/>
    <w:basedOn w:val="Normal"/>
    <w:link w:val="DateTimeChar"/>
    <w:autoRedefine/>
    <w:uiPriority w:val="4"/>
    <w:qFormat/>
    <w:rsid w:val="003467E5"/>
  </w:style>
  <w:style w:type="character" w:customStyle="1" w:styleId="DateTimeChar">
    <w:name w:val="DateTime Char"/>
    <w:basedOn w:val="DefaultParagraphFont"/>
    <w:link w:val="DateTime0"/>
    <w:uiPriority w:val="4"/>
    <w:rsid w:val="003467E5"/>
    <w:rPr>
      <w:rFonts w:ascii="Calibri" w:hAnsi="Calibri" w:cs="Calibri"/>
      <w:sz w:val="16"/>
    </w:rPr>
  </w:style>
  <w:style w:type="paragraph" w:customStyle="1" w:styleId="Lecture">
    <w:name w:val="Lecture"/>
    <w:next w:val="BodyText"/>
    <w:link w:val="LectureChar"/>
    <w:autoRedefine/>
    <w:uiPriority w:val="4"/>
    <w:qFormat/>
    <w:rsid w:val="003467E5"/>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3467E5"/>
    <w:rPr>
      <w:rFonts w:ascii="Arial" w:eastAsiaTheme="minorHAnsi" w:hAnsi="Arial" w:cs="Arial"/>
      <w:spacing w:val="-10"/>
      <w:sz w:val="16"/>
      <w:szCs w:val="22"/>
    </w:rPr>
  </w:style>
  <w:style w:type="paragraph" w:customStyle="1" w:styleId="BreakTag">
    <w:name w:val="Break Tag"/>
    <w:basedOn w:val="Normal"/>
    <w:autoRedefine/>
    <w:uiPriority w:val="4"/>
    <w:qFormat/>
    <w:rsid w:val="003467E5"/>
    <w:pPr>
      <w:spacing w:before="240"/>
    </w:pPr>
    <w:rPr>
      <w:b/>
      <w:sz w:val="26"/>
    </w:rPr>
  </w:style>
  <w:style w:type="paragraph" w:customStyle="1" w:styleId="BreakBlock">
    <w:name w:val="Break Block"/>
    <w:basedOn w:val="Normal"/>
    <w:link w:val="BreakBlockChar"/>
    <w:autoRedefine/>
    <w:qFormat/>
    <w:rsid w:val="003467E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467E5"/>
    <w:rPr>
      <w:rFonts w:ascii="Arial Bold" w:hAnsi="Arial Bold" w:cs="Calibri"/>
      <w:b/>
      <w:caps/>
      <w:sz w:val="32"/>
      <w:u w:val="single"/>
    </w:rPr>
  </w:style>
  <w:style w:type="character" w:customStyle="1" w:styleId="TagsChar1">
    <w:name w:val="Tags Char1"/>
    <w:aliases w:val="Super Script Char1,TagStyle Char1"/>
    <w:basedOn w:val="DefaultParagraphFont"/>
    <w:rsid w:val="003467E5"/>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3467E5"/>
    <w:rPr>
      <w:rFonts w:asciiTheme="minorHAnsi" w:hAnsiTheme="minorHAnsi" w:cstheme="minorBidi"/>
      <w:b/>
      <w:sz w:val="24"/>
      <w:u w:val="single"/>
    </w:rPr>
  </w:style>
  <w:style w:type="character" w:customStyle="1" w:styleId="Reduce8ptCharChar">
    <w:name w:val="Reduce 8pt Char Char"/>
    <w:basedOn w:val="DefaultParagraphFont"/>
    <w:link w:val="Reduce8pt"/>
    <w:rsid w:val="003467E5"/>
    <w:rPr>
      <w:sz w:val="16"/>
    </w:rPr>
  </w:style>
  <w:style w:type="paragraph" w:customStyle="1" w:styleId="Reduce8pt">
    <w:name w:val="Reduce 8pt"/>
    <w:basedOn w:val="Normal"/>
    <w:link w:val="Reduce8ptCharChar"/>
    <w:qFormat/>
    <w:rsid w:val="003467E5"/>
    <w:pPr>
      <w:autoSpaceDE w:val="0"/>
      <w:autoSpaceDN w:val="0"/>
      <w:adjustRightInd w:val="0"/>
      <w:jc w:val="both"/>
    </w:pPr>
    <w:rPr>
      <w:rFonts w:asciiTheme="minorHAnsi" w:hAnsiTheme="minorHAnsi" w:cstheme="minorBidi"/>
    </w:rPr>
  </w:style>
  <w:style w:type="character" w:customStyle="1" w:styleId="Mention11">
    <w:name w:val="Mention11"/>
    <w:basedOn w:val="DefaultParagraphFont"/>
    <w:uiPriority w:val="99"/>
    <w:semiHidden/>
    <w:unhideWhenUsed/>
    <w:rsid w:val="003467E5"/>
    <w:rPr>
      <w:color w:val="2B579A"/>
      <w:shd w:val="clear" w:color="auto" w:fill="E6E6E6"/>
    </w:rPr>
  </w:style>
  <w:style w:type="character" w:customStyle="1" w:styleId="m6370699461968006786gmail-styleunderline">
    <w:name w:val="m_6370699461968006786gmail-styleunderline"/>
    <w:basedOn w:val="DefaultParagraphFont"/>
    <w:rsid w:val="003467E5"/>
  </w:style>
  <w:style w:type="character" w:customStyle="1" w:styleId="Mention2">
    <w:name w:val="Mention2"/>
    <w:basedOn w:val="DefaultParagraphFont"/>
    <w:uiPriority w:val="99"/>
    <w:semiHidden/>
    <w:unhideWhenUsed/>
    <w:rsid w:val="003467E5"/>
    <w:rPr>
      <w:color w:val="2B579A"/>
      <w:shd w:val="clear" w:color="auto" w:fill="E6E6E6"/>
    </w:rPr>
  </w:style>
  <w:style w:type="paragraph" w:customStyle="1" w:styleId="FlashTag">
    <w:name w:val="FlashTag"/>
    <w:basedOn w:val="Normal"/>
    <w:link w:val="FlashTagChar"/>
    <w:autoRedefine/>
    <w:uiPriority w:val="4"/>
    <w:qFormat/>
    <w:rsid w:val="003467E5"/>
    <w:rPr>
      <w:rFonts w:asciiTheme="majorHAnsi" w:hAnsiTheme="majorHAnsi"/>
      <w:b/>
      <w:sz w:val="28"/>
    </w:rPr>
  </w:style>
  <w:style w:type="character" w:customStyle="1" w:styleId="FlashTagChar">
    <w:name w:val="FlashTag Char"/>
    <w:basedOn w:val="DefaultParagraphFont"/>
    <w:link w:val="FlashTag"/>
    <w:uiPriority w:val="4"/>
    <w:rsid w:val="003467E5"/>
    <w:rPr>
      <w:rFonts w:asciiTheme="majorHAnsi" w:hAnsiTheme="majorHAnsi" w:cs="Calibri"/>
      <w:b/>
      <w:sz w:val="28"/>
    </w:rPr>
  </w:style>
  <w:style w:type="paragraph" w:customStyle="1" w:styleId="Warrant">
    <w:name w:val="Warrant"/>
    <w:autoRedefine/>
    <w:uiPriority w:val="4"/>
    <w:qFormat/>
    <w:rsid w:val="003467E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467E5"/>
  </w:style>
  <w:style w:type="character" w:customStyle="1" w:styleId="m3965771245576658108gmail-styleunderline">
    <w:name w:val="m_3965771245576658108gmail-styleunderline"/>
    <w:basedOn w:val="DefaultParagraphFont"/>
    <w:rsid w:val="003467E5"/>
  </w:style>
  <w:style w:type="character" w:customStyle="1" w:styleId="BodytextItalic">
    <w:name w:val="Body text + Italic"/>
    <w:aliases w:val="Body text + CordiaUPC,12 pt,Body text + 9 pt"/>
    <w:uiPriority w:val="99"/>
    <w:rsid w:val="003467E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467E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3467E5"/>
  </w:style>
  <w:style w:type="numbering" w:customStyle="1" w:styleId="NoList1111111">
    <w:name w:val="No List1111111"/>
    <w:next w:val="NoList"/>
    <w:uiPriority w:val="99"/>
    <w:semiHidden/>
    <w:unhideWhenUsed/>
    <w:rsid w:val="003467E5"/>
  </w:style>
  <w:style w:type="numbering" w:customStyle="1" w:styleId="NoList11111111">
    <w:name w:val="No List11111111"/>
    <w:next w:val="NoList"/>
    <w:uiPriority w:val="99"/>
    <w:semiHidden/>
    <w:unhideWhenUsed/>
    <w:rsid w:val="003467E5"/>
  </w:style>
  <w:style w:type="numbering" w:customStyle="1" w:styleId="NoList111111111">
    <w:name w:val="No List111111111"/>
    <w:next w:val="NoList"/>
    <w:uiPriority w:val="99"/>
    <w:semiHidden/>
    <w:unhideWhenUsed/>
    <w:rsid w:val="003467E5"/>
  </w:style>
  <w:style w:type="numbering" w:customStyle="1" w:styleId="NoList1111111111">
    <w:name w:val="No List1111111111"/>
    <w:next w:val="NoList"/>
    <w:uiPriority w:val="99"/>
    <w:semiHidden/>
    <w:unhideWhenUsed/>
    <w:rsid w:val="003467E5"/>
  </w:style>
  <w:style w:type="numbering" w:customStyle="1" w:styleId="NoList11111111111">
    <w:name w:val="No List11111111111"/>
    <w:next w:val="NoList"/>
    <w:uiPriority w:val="99"/>
    <w:semiHidden/>
    <w:unhideWhenUsed/>
    <w:rsid w:val="003467E5"/>
  </w:style>
  <w:style w:type="numbering" w:customStyle="1" w:styleId="NoList111111111111">
    <w:name w:val="No List111111111111"/>
    <w:next w:val="NoList"/>
    <w:uiPriority w:val="99"/>
    <w:semiHidden/>
    <w:unhideWhenUsed/>
    <w:rsid w:val="003467E5"/>
  </w:style>
  <w:style w:type="numbering" w:customStyle="1" w:styleId="NoList1111111111111">
    <w:name w:val="No List1111111111111"/>
    <w:next w:val="NoList"/>
    <w:uiPriority w:val="99"/>
    <w:semiHidden/>
    <w:unhideWhenUsed/>
    <w:rsid w:val="003467E5"/>
  </w:style>
  <w:style w:type="numbering" w:customStyle="1" w:styleId="NoList11111111111111">
    <w:name w:val="No List11111111111111"/>
    <w:next w:val="NoList"/>
    <w:uiPriority w:val="99"/>
    <w:semiHidden/>
    <w:unhideWhenUsed/>
    <w:rsid w:val="003467E5"/>
  </w:style>
  <w:style w:type="numbering" w:customStyle="1" w:styleId="NoList111111111111111">
    <w:name w:val="No List111111111111111"/>
    <w:next w:val="NoList"/>
    <w:uiPriority w:val="99"/>
    <w:semiHidden/>
    <w:unhideWhenUsed/>
    <w:rsid w:val="003467E5"/>
  </w:style>
  <w:style w:type="numbering" w:customStyle="1" w:styleId="NoList1111111111111111">
    <w:name w:val="No List1111111111111111"/>
    <w:next w:val="NoList"/>
    <w:uiPriority w:val="99"/>
    <w:semiHidden/>
    <w:unhideWhenUsed/>
    <w:rsid w:val="003467E5"/>
  </w:style>
  <w:style w:type="numbering" w:customStyle="1" w:styleId="NoList11111111111111111">
    <w:name w:val="No List11111111111111111"/>
    <w:next w:val="NoList"/>
    <w:uiPriority w:val="99"/>
    <w:semiHidden/>
    <w:unhideWhenUsed/>
    <w:rsid w:val="003467E5"/>
  </w:style>
  <w:style w:type="character" w:customStyle="1" w:styleId="FontStyle220">
    <w:name w:val="Font Style220"/>
    <w:basedOn w:val="DefaultParagraphFont"/>
    <w:uiPriority w:val="99"/>
    <w:rsid w:val="003467E5"/>
    <w:rPr>
      <w:rFonts w:ascii="Candara" w:hAnsi="Candara" w:cs="Candara" w:hint="default"/>
      <w:i/>
      <w:iCs/>
      <w:sz w:val="18"/>
      <w:szCs w:val="18"/>
    </w:rPr>
  </w:style>
  <w:style w:type="character" w:customStyle="1" w:styleId="FontStyle290">
    <w:name w:val="Font Style290"/>
    <w:basedOn w:val="DefaultParagraphFont"/>
    <w:uiPriority w:val="99"/>
    <w:rsid w:val="003467E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467E5"/>
    <w:rPr>
      <w:rFonts w:ascii="Arial" w:hAnsi="Arial" w:cs="Arial"/>
      <w:b/>
      <w:bCs/>
      <w:sz w:val="16"/>
      <w:szCs w:val="16"/>
    </w:rPr>
  </w:style>
  <w:style w:type="character" w:customStyle="1" w:styleId="m-5498913268213319940gmail-styleunderline">
    <w:name w:val="m_-5498913268213319940gmail-styleunderline"/>
    <w:basedOn w:val="DefaultParagraphFont"/>
    <w:rsid w:val="003467E5"/>
  </w:style>
  <w:style w:type="paragraph" w:customStyle="1" w:styleId="speakable">
    <w:name w:val="speakable"/>
    <w:basedOn w:val="Normal"/>
    <w:uiPriority w:val="99"/>
    <w:qFormat/>
    <w:rsid w:val="003467E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3467E5"/>
  </w:style>
  <w:style w:type="paragraph" w:customStyle="1" w:styleId="g-body">
    <w:name w:val="g-body"/>
    <w:basedOn w:val="Normal"/>
    <w:uiPriority w:val="99"/>
    <w:qFormat/>
    <w:rsid w:val="003467E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467E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467E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467E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467E5"/>
    <w:pPr>
      <w:spacing w:before="100" w:beforeAutospacing="1" w:after="100" w:afterAutospacing="1"/>
    </w:pPr>
    <w:rPr>
      <w:sz w:val="24"/>
    </w:rPr>
  </w:style>
  <w:style w:type="paragraph" w:customStyle="1" w:styleId="style41">
    <w:name w:val="style4"/>
    <w:basedOn w:val="Normal"/>
    <w:uiPriority w:val="99"/>
    <w:qFormat/>
    <w:rsid w:val="003467E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467E5"/>
    <w:pPr>
      <w:spacing w:before="100" w:beforeAutospacing="1" w:after="100" w:afterAutospacing="1"/>
    </w:pPr>
    <w:rPr>
      <w:rFonts w:ascii="Times New Roman" w:hAnsi="Times New Roman"/>
      <w:sz w:val="24"/>
    </w:rPr>
  </w:style>
  <w:style w:type="character" w:customStyle="1" w:styleId="adtext0">
    <w:name w:val="adtext"/>
    <w:basedOn w:val="DefaultParagraphFont"/>
    <w:rsid w:val="003467E5"/>
  </w:style>
  <w:style w:type="character" w:customStyle="1" w:styleId="qu730rj69h">
    <w:name w:val="qu730rj69h"/>
    <w:basedOn w:val="DefaultParagraphFont"/>
    <w:rsid w:val="003467E5"/>
  </w:style>
  <w:style w:type="paragraph" w:customStyle="1" w:styleId="optext">
    <w:name w:val="optext"/>
    <w:basedOn w:val="Normal"/>
    <w:uiPriority w:val="99"/>
    <w:qFormat/>
    <w:rsid w:val="003467E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3467E5"/>
  </w:style>
  <w:style w:type="character" w:customStyle="1" w:styleId="icr880">
    <w:name w:val="icr880"/>
    <w:basedOn w:val="DefaultParagraphFont"/>
    <w:rsid w:val="003467E5"/>
  </w:style>
  <w:style w:type="character" w:customStyle="1" w:styleId="hx23q54">
    <w:name w:val="hx23q54"/>
    <w:basedOn w:val="DefaultParagraphFont"/>
    <w:rsid w:val="003467E5"/>
  </w:style>
  <w:style w:type="character" w:customStyle="1" w:styleId="m-5348258726587825636gmail-style13ptbold">
    <w:name w:val="m_-5348258726587825636gmail-style13ptbold"/>
    <w:basedOn w:val="DefaultParagraphFont"/>
    <w:rsid w:val="003467E5"/>
  </w:style>
  <w:style w:type="character" w:customStyle="1" w:styleId="m-5348258726587825636gmail-styleunderline">
    <w:name w:val="m_-5348258726587825636gmail-styleunderline"/>
    <w:basedOn w:val="DefaultParagraphFont"/>
    <w:rsid w:val="003467E5"/>
  </w:style>
  <w:style w:type="paragraph" w:customStyle="1" w:styleId="useless">
    <w:name w:val="useless"/>
    <w:basedOn w:val="Normal"/>
    <w:uiPriority w:val="99"/>
    <w:qFormat/>
    <w:rsid w:val="003467E5"/>
    <w:rPr>
      <w:rFonts w:ascii="Times New Roman" w:eastAsia="Times New Roman" w:hAnsi="Times New Roman"/>
      <w:sz w:val="12"/>
    </w:rPr>
  </w:style>
  <w:style w:type="character" w:customStyle="1" w:styleId="Char1">
    <w:name w:val="Char1"/>
    <w:basedOn w:val="DefaultParagraphFont"/>
    <w:rsid w:val="003467E5"/>
    <w:rPr>
      <w:rFonts w:cs="Arial"/>
      <w:b/>
      <w:bCs/>
      <w:iCs/>
      <w:sz w:val="24"/>
      <w:szCs w:val="28"/>
      <w:lang w:val="en-US" w:eastAsia="en-US" w:bidi="ar-SA"/>
    </w:rPr>
  </w:style>
  <w:style w:type="character" w:customStyle="1" w:styleId="ALLCAPSChar">
    <w:name w:val="ALL CAPS Char"/>
    <w:basedOn w:val="DefaultParagraphFont"/>
    <w:link w:val="ALLCAPS"/>
    <w:rsid w:val="003467E5"/>
    <w:rPr>
      <w:rFonts w:ascii="Calibri" w:eastAsia="Times New Roman" w:hAnsi="Calibri" w:cs="Calibri"/>
      <w:b/>
      <w:caps/>
      <w:sz w:val="16"/>
      <w:szCs w:val="20"/>
    </w:rPr>
  </w:style>
  <w:style w:type="paragraph" w:customStyle="1" w:styleId="TagCharCharCharCharCharCharChar0">
    <w:name w:val="Tag Char Char Char Char Char Char Char"/>
    <w:basedOn w:val="Normal"/>
    <w:link w:val="TagCharCharCharCharCharCharCharChar"/>
    <w:qFormat/>
    <w:rsid w:val="003467E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467E5"/>
    <w:rPr>
      <w:rFonts w:ascii="Times New Roman" w:eastAsia="Times New Roman" w:hAnsi="Times New Roman" w:cs="Calibri"/>
      <w:b/>
    </w:rPr>
  </w:style>
  <w:style w:type="character" w:customStyle="1" w:styleId="m489902567989944824gmail-style13ptbold">
    <w:name w:val="m_489902567989944824gmail-style13ptbold"/>
    <w:basedOn w:val="DefaultParagraphFont"/>
    <w:rsid w:val="003467E5"/>
  </w:style>
  <w:style w:type="character" w:customStyle="1" w:styleId="m489902567989944824gmail-styleunderline">
    <w:name w:val="m_489902567989944824gmail-styleunderline"/>
    <w:basedOn w:val="DefaultParagraphFont"/>
    <w:rsid w:val="003467E5"/>
  </w:style>
  <w:style w:type="character" w:customStyle="1" w:styleId="Mention3">
    <w:name w:val="Mention3"/>
    <w:basedOn w:val="DefaultParagraphFont"/>
    <w:uiPriority w:val="99"/>
    <w:semiHidden/>
    <w:unhideWhenUsed/>
    <w:rsid w:val="003467E5"/>
    <w:rPr>
      <w:color w:val="2B579A"/>
      <w:shd w:val="clear" w:color="auto" w:fill="E6E6E6"/>
    </w:rPr>
  </w:style>
  <w:style w:type="character" w:customStyle="1" w:styleId="m-5251091010484660064gmail-style13ptbold">
    <w:name w:val="m_-5251091010484660064gmail-style13ptbold"/>
    <w:basedOn w:val="DefaultParagraphFont"/>
    <w:rsid w:val="003467E5"/>
  </w:style>
  <w:style w:type="character" w:customStyle="1" w:styleId="m-5251091010484660064gmail-styleunderline">
    <w:name w:val="m_-5251091010484660064gmail-styleunderline"/>
    <w:basedOn w:val="DefaultParagraphFont"/>
    <w:rsid w:val="003467E5"/>
  </w:style>
  <w:style w:type="character" w:customStyle="1" w:styleId="tablecaption1">
    <w:name w:val="tablecaption"/>
    <w:basedOn w:val="DefaultParagraphFont"/>
    <w:rsid w:val="003467E5"/>
  </w:style>
  <w:style w:type="character" w:customStyle="1" w:styleId="StyleLatinHelvetica105ptBlack">
    <w:name w:val="Style (Latin) Helvetica 10.5 pt Black"/>
    <w:basedOn w:val="DefaultParagraphFont"/>
    <w:rsid w:val="003467E5"/>
    <w:rPr>
      <w:rFonts w:ascii="Times New Roman" w:hAnsi="Times New Roman"/>
      <w:color w:val="000000"/>
      <w:sz w:val="21"/>
    </w:rPr>
  </w:style>
  <w:style w:type="character" w:customStyle="1" w:styleId="m-413333960618644972gmail-style13ptbold">
    <w:name w:val="m_-413333960618644972gmail-style13ptbold"/>
    <w:basedOn w:val="DefaultParagraphFont"/>
    <w:rsid w:val="003467E5"/>
  </w:style>
  <w:style w:type="character" w:customStyle="1" w:styleId="m-413333960618644972gmail-styleunderline">
    <w:name w:val="m_-413333960618644972gmail-styleunderline"/>
    <w:basedOn w:val="DefaultParagraphFont"/>
    <w:rsid w:val="003467E5"/>
  </w:style>
  <w:style w:type="character" w:customStyle="1" w:styleId="m8314098763611656848gmail-stylestylebold12pt">
    <w:name w:val="m_8314098763611656848gmail-stylestylebold12pt"/>
    <w:basedOn w:val="DefaultParagraphFont"/>
    <w:rsid w:val="003467E5"/>
  </w:style>
  <w:style w:type="character" w:customStyle="1" w:styleId="m8314098763611656848gmail-styleboldunderline">
    <w:name w:val="m_8314098763611656848gmail-styleboldunderline"/>
    <w:basedOn w:val="DefaultParagraphFont"/>
    <w:rsid w:val="003467E5"/>
  </w:style>
  <w:style w:type="character" w:customStyle="1" w:styleId="tChar">
    <w:name w:val="t Char"/>
    <w:rsid w:val="003467E5"/>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467E5"/>
    <w:rPr>
      <w:color w:val="2B579A"/>
      <w:shd w:val="clear" w:color="auto" w:fill="E6E6E6"/>
    </w:rPr>
  </w:style>
  <w:style w:type="character" w:customStyle="1" w:styleId="m-895152127622952443gmail-style13ptbold">
    <w:name w:val="m_-895152127622952443gmail-style13ptbold"/>
    <w:basedOn w:val="DefaultParagraphFont"/>
    <w:rsid w:val="003467E5"/>
  </w:style>
  <w:style w:type="character" w:customStyle="1" w:styleId="m4133802843404377303gmail-style13ptbold">
    <w:name w:val="m_4133802843404377303gmail-style13ptbold"/>
    <w:basedOn w:val="DefaultParagraphFont"/>
    <w:rsid w:val="003467E5"/>
  </w:style>
  <w:style w:type="character" w:customStyle="1" w:styleId="m4133802843404377303gmail-styleunderline">
    <w:name w:val="m_4133802843404377303gmail-styleunderline"/>
    <w:basedOn w:val="DefaultParagraphFont"/>
    <w:rsid w:val="003467E5"/>
  </w:style>
  <w:style w:type="character" w:customStyle="1" w:styleId="m1864609289044096952gmail-style13ptbold">
    <w:name w:val="m_1864609289044096952gmail-style13ptbold"/>
    <w:basedOn w:val="DefaultParagraphFont"/>
    <w:rsid w:val="003467E5"/>
  </w:style>
  <w:style w:type="character" w:customStyle="1" w:styleId="m-2434640214339110092gmail-style13ptbold">
    <w:name w:val="m_-2434640214339110092gmail-style13ptbold"/>
    <w:basedOn w:val="DefaultParagraphFont"/>
    <w:rsid w:val="003467E5"/>
  </w:style>
  <w:style w:type="character" w:customStyle="1" w:styleId="m-2434640214339110092gmail-styleunderline">
    <w:name w:val="m_-2434640214339110092gmail-styleunderline"/>
    <w:basedOn w:val="DefaultParagraphFont"/>
    <w:rsid w:val="003467E5"/>
  </w:style>
  <w:style w:type="character" w:customStyle="1" w:styleId="m-3350902899047358468gmail-styleunderline">
    <w:name w:val="m_-3350902899047358468gmail-styleunderline"/>
    <w:basedOn w:val="DefaultParagraphFont"/>
    <w:rsid w:val="003467E5"/>
  </w:style>
  <w:style w:type="paragraph" w:customStyle="1" w:styleId="Style5pt">
    <w:name w:val="Style 5 pt"/>
    <w:basedOn w:val="Normal"/>
    <w:link w:val="Style5ptChar"/>
    <w:rsid w:val="003467E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3467E5"/>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3467E5"/>
  </w:style>
  <w:style w:type="paragraph" w:customStyle="1" w:styleId="m462447500549623171gmail-msonormal">
    <w:name w:val="m_462447500549623171gmail-msonormal"/>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3467E5"/>
  </w:style>
  <w:style w:type="paragraph" w:customStyle="1" w:styleId="dek">
    <w:name w:val="dek"/>
    <w:basedOn w:val="Normal"/>
    <w:uiPriority w:val="99"/>
    <w:rsid w:val="003467E5"/>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3467E5"/>
  </w:style>
  <w:style w:type="character" w:customStyle="1" w:styleId="serialtitle">
    <w:name w:val="serial_title"/>
    <w:basedOn w:val="DefaultParagraphFont"/>
    <w:rsid w:val="003467E5"/>
  </w:style>
  <w:style w:type="character" w:customStyle="1" w:styleId="volumeissue">
    <w:name w:val="volume_issue"/>
    <w:basedOn w:val="DefaultParagraphFont"/>
    <w:rsid w:val="003467E5"/>
  </w:style>
  <w:style w:type="character" w:customStyle="1" w:styleId="pagerange">
    <w:name w:val="page_range"/>
    <w:basedOn w:val="DefaultParagraphFont"/>
    <w:rsid w:val="003467E5"/>
  </w:style>
  <w:style w:type="character" w:customStyle="1" w:styleId="doilink">
    <w:name w:val="doi_link"/>
    <w:basedOn w:val="DefaultParagraphFont"/>
    <w:rsid w:val="003467E5"/>
  </w:style>
  <w:style w:type="character" w:customStyle="1" w:styleId="headingnumber">
    <w:name w:val="headingnumber"/>
    <w:basedOn w:val="DefaultParagraphFont"/>
    <w:rsid w:val="003467E5"/>
  </w:style>
  <w:style w:type="character" w:customStyle="1" w:styleId="internalref">
    <w:name w:val="internalref"/>
    <w:basedOn w:val="DefaultParagraphFont"/>
    <w:rsid w:val="003467E5"/>
  </w:style>
  <w:style w:type="character" w:customStyle="1" w:styleId="articlepage-articlebody-firstletter">
    <w:name w:val="articlepage-articlebody-firstletter"/>
    <w:basedOn w:val="DefaultParagraphFont"/>
    <w:rsid w:val="003467E5"/>
  </w:style>
  <w:style w:type="character" w:customStyle="1" w:styleId="hubidentifier">
    <w:name w:val="hub_identifier"/>
    <w:basedOn w:val="DefaultParagraphFont"/>
    <w:rsid w:val="003467E5"/>
  </w:style>
  <w:style w:type="paragraph" w:customStyle="1" w:styleId="standardeinzug">
    <w:name w:val="standardeinzug"/>
    <w:basedOn w:val="Normal"/>
    <w:rsid w:val="003467E5"/>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3467E5"/>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3467E5"/>
  </w:style>
  <w:style w:type="paragraph" w:customStyle="1" w:styleId="entrefilet">
    <w:name w:val="entrefilet"/>
    <w:basedOn w:val="Normal"/>
    <w:rsid w:val="003467E5"/>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3467E5"/>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3467E5"/>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3467E5"/>
  </w:style>
  <w:style w:type="character" w:customStyle="1" w:styleId="m-268162420547309261gmail-stylestylebold12pt">
    <w:name w:val="m_-268162420547309261gmail-stylestylebold12pt"/>
    <w:basedOn w:val="DefaultParagraphFont"/>
    <w:rsid w:val="003467E5"/>
  </w:style>
  <w:style w:type="character" w:customStyle="1" w:styleId="m-268162420547309261gmail-styleboldunderline">
    <w:name w:val="m_-268162420547309261gmail-styleboldunderline"/>
    <w:basedOn w:val="DefaultParagraphFont"/>
    <w:rsid w:val="003467E5"/>
  </w:style>
  <w:style w:type="character" w:customStyle="1" w:styleId="m-5621139387307470627gmail-style13ptbold">
    <w:name w:val="m_-5621139387307470627gmail-style13ptbold"/>
    <w:basedOn w:val="DefaultParagraphFont"/>
    <w:rsid w:val="003467E5"/>
  </w:style>
  <w:style w:type="character" w:customStyle="1" w:styleId="m-5621139387307470627gmail-styleunderline">
    <w:name w:val="m_-5621139387307470627gmail-styleunderline"/>
    <w:basedOn w:val="DefaultParagraphFont"/>
    <w:rsid w:val="003467E5"/>
  </w:style>
  <w:style w:type="character" w:customStyle="1" w:styleId="m-4930835733434609408gmail-style13ptbold">
    <w:name w:val="m_-4930835733434609408gmail-style13ptbold"/>
    <w:basedOn w:val="DefaultParagraphFont"/>
    <w:rsid w:val="003467E5"/>
  </w:style>
  <w:style w:type="character" w:customStyle="1" w:styleId="m-4930835733434609408gmail-styleunderline">
    <w:name w:val="m_-4930835733434609408gmail-styleunderline"/>
    <w:basedOn w:val="DefaultParagraphFont"/>
    <w:rsid w:val="003467E5"/>
  </w:style>
  <w:style w:type="character" w:customStyle="1" w:styleId="m-2456650549122369157gmail-style13ptbold">
    <w:name w:val="m_-2456650549122369157gmail-style13ptbold"/>
    <w:basedOn w:val="DefaultParagraphFont"/>
    <w:rsid w:val="003467E5"/>
  </w:style>
  <w:style w:type="character" w:customStyle="1" w:styleId="m-2456650549122369157gmail-styleunderline">
    <w:name w:val="m_-2456650549122369157gmail-styleunderline"/>
    <w:basedOn w:val="DefaultParagraphFont"/>
    <w:rsid w:val="003467E5"/>
  </w:style>
  <w:style w:type="character" w:customStyle="1" w:styleId="mdash">
    <w:name w:val="mdash"/>
    <w:basedOn w:val="DefaultParagraphFont"/>
    <w:rsid w:val="003467E5"/>
  </w:style>
  <w:style w:type="character" w:customStyle="1" w:styleId="untext">
    <w:name w:val="untext"/>
    <w:basedOn w:val="DefaultParagraphFont"/>
    <w:rsid w:val="003467E5"/>
  </w:style>
  <w:style w:type="character" w:customStyle="1" w:styleId="css-1ly73wi">
    <w:name w:val="css-1ly73wi"/>
    <w:basedOn w:val="DefaultParagraphFont"/>
    <w:rsid w:val="003467E5"/>
  </w:style>
  <w:style w:type="paragraph" w:customStyle="1" w:styleId="e-navigation-primary-iteme-navigation-primary-item--first">
    <w:name w:val="e-navigation-primary-item&#10;     &#10;     &#10;     &#10;     e-navigation-primary-item--firs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3467E5"/>
  </w:style>
  <w:style w:type="paragraph" w:customStyle="1" w:styleId="e-navigation-primary-iteme-navigation-primary-item--current">
    <w:name w:val="e-navigation-primary-item&#10;     e-navigation-primary-item--current"/>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3467E5"/>
  </w:style>
  <w:style w:type="paragraph" w:customStyle="1" w:styleId="e-navigation-secondary-iteme-navigation-secondary-item--has-children">
    <w:name w:val="e-navigation-secondary-item&#10;     &#10;     e-navigation-secondary-item--has-children"/>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3467E5"/>
  </w:style>
  <w:style w:type="character" w:customStyle="1" w:styleId="component-content">
    <w:name w:val="component-content"/>
    <w:basedOn w:val="DefaultParagraphFont"/>
    <w:rsid w:val="003467E5"/>
  </w:style>
  <w:style w:type="paragraph" w:customStyle="1" w:styleId="social-shareitem">
    <w:name w:val="social-share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3467E5"/>
  </w:style>
  <w:style w:type="character" w:customStyle="1" w:styleId="lead-asset-caption">
    <w:name w:val="lead-asset-caption"/>
    <w:basedOn w:val="DefaultParagraphFont"/>
    <w:rsid w:val="003467E5"/>
  </w:style>
  <w:style w:type="character" w:customStyle="1" w:styleId="lead-asset-copyright">
    <w:name w:val="lead-asset-copyright"/>
    <w:basedOn w:val="DefaultParagraphFont"/>
    <w:rsid w:val="003467E5"/>
  </w:style>
  <w:style w:type="character" w:customStyle="1" w:styleId="lead-asset-copyright-label">
    <w:name w:val="lead-asset-copyright-label"/>
    <w:basedOn w:val="DefaultParagraphFont"/>
    <w:rsid w:val="003467E5"/>
  </w:style>
  <w:style w:type="character" w:customStyle="1" w:styleId="mfirst-letter">
    <w:name w:val="m_first-letter"/>
    <w:basedOn w:val="DefaultParagraphFont"/>
    <w:rsid w:val="003467E5"/>
  </w:style>
  <w:style w:type="paragraph" w:customStyle="1" w:styleId="list-of-tagsitem">
    <w:name w:val="list-of-tags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3467E5"/>
  </w:style>
  <w:style w:type="paragraph" w:customStyle="1" w:styleId="social-followitem">
    <w:name w:val="social-follow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3467E5"/>
  </w:style>
  <w:style w:type="paragraph" w:customStyle="1" w:styleId="recommended-articlesitem">
    <w:name w:val="recommended-articles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3467E5"/>
  </w:style>
  <w:style w:type="character" w:customStyle="1" w:styleId="mmeta-propertydate-date">
    <w:name w:val="m_meta-property__date-date"/>
    <w:basedOn w:val="DefaultParagraphFont"/>
    <w:rsid w:val="003467E5"/>
  </w:style>
  <w:style w:type="character" w:customStyle="1" w:styleId="mmeta-propertydate-separator">
    <w:name w:val="m_meta-property__date-separator"/>
    <w:basedOn w:val="DefaultParagraphFont"/>
    <w:rsid w:val="003467E5"/>
  </w:style>
  <w:style w:type="character" w:customStyle="1" w:styleId="mmeta-propertydate-time">
    <w:name w:val="m_meta-property__date-time"/>
    <w:basedOn w:val="DefaultParagraphFont"/>
    <w:rsid w:val="003467E5"/>
  </w:style>
  <w:style w:type="character" w:customStyle="1" w:styleId="live-indicatortext">
    <w:name w:val="live-indicator__text"/>
    <w:basedOn w:val="DefaultParagraphFont"/>
    <w:rsid w:val="003467E5"/>
  </w:style>
  <w:style w:type="character" w:customStyle="1" w:styleId="sr-only">
    <w:name w:val="sr-only"/>
    <w:basedOn w:val="DefaultParagraphFont"/>
    <w:rsid w:val="003467E5"/>
  </w:style>
  <w:style w:type="character" w:customStyle="1" w:styleId="site-footerback-to-top-text">
    <w:name w:val="site-footer__back-to-top-text"/>
    <w:basedOn w:val="DefaultParagraphFont"/>
    <w:rsid w:val="003467E5"/>
  </w:style>
  <w:style w:type="character" w:customStyle="1" w:styleId="site-footersocial-description">
    <w:name w:val="site-footer__social-description"/>
    <w:basedOn w:val="DefaultParagraphFont"/>
    <w:rsid w:val="003467E5"/>
  </w:style>
  <w:style w:type="paragraph" w:customStyle="1" w:styleId="site-footersocial-item">
    <w:name w:val="site-footer__social-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3467E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3467E5"/>
  </w:style>
  <w:style w:type="paragraph" w:customStyle="1" w:styleId="comp">
    <w:name w:val="comp"/>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3467E5"/>
  </w:style>
  <w:style w:type="character" w:customStyle="1" w:styleId="Heading2Char11">
    <w:name w:val="Heading 2 Char1"/>
    <w:aliases w:val="Hat Char1"/>
    <w:basedOn w:val="DefaultParagraphFont"/>
    <w:uiPriority w:val="1"/>
    <w:semiHidden/>
    <w:rsid w:val="003467E5"/>
    <w:rPr>
      <w:rFonts w:asciiTheme="majorHAnsi" w:eastAsiaTheme="majorEastAsia" w:hAnsiTheme="majorHAnsi" w:cstheme="majorBidi"/>
      <w:color w:val="365F91" w:themeColor="accent1" w:themeShade="BF"/>
      <w:sz w:val="26"/>
      <w:szCs w:val="26"/>
    </w:rPr>
  </w:style>
  <w:style w:type="character" w:customStyle="1" w:styleId="Heading3Char10">
    <w:name w:val="Heading 3 Char1"/>
    <w:aliases w:val="Block Char2"/>
    <w:basedOn w:val="DefaultParagraphFont"/>
    <w:uiPriority w:val="2"/>
    <w:semiHidden/>
    <w:rsid w:val="003467E5"/>
    <w:rPr>
      <w:rFonts w:asciiTheme="majorHAnsi" w:eastAsiaTheme="majorEastAsia" w:hAnsiTheme="majorHAnsi" w:cstheme="majorBidi"/>
      <w:color w:val="243F60" w:themeColor="accent1" w:themeShade="7F"/>
    </w:rPr>
  </w:style>
  <w:style w:type="character" w:customStyle="1" w:styleId="s3">
    <w:name w:val="s3"/>
    <w:basedOn w:val="DefaultParagraphFont"/>
    <w:rsid w:val="003467E5"/>
  </w:style>
  <w:style w:type="character" w:customStyle="1" w:styleId="username-1a8oiy">
    <w:name w:val="username-1a8oiy"/>
    <w:basedOn w:val="DefaultParagraphFont"/>
    <w:rsid w:val="003467E5"/>
  </w:style>
  <w:style w:type="character" w:customStyle="1" w:styleId="timestamp-3zcmnb">
    <w:name w:val="timestamp-3zcmnb"/>
    <w:basedOn w:val="DefaultParagraphFont"/>
    <w:rsid w:val="003467E5"/>
  </w:style>
  <w:style w:type="character" w:customStyle="1" w:styleId="position-relative">
    <w:name w:val="position-relative"/>
    <w:basedOn w:val="DefaultParagraphFont"/>
    <w:rsid w:val="003467E5"/>
  </w:style>
  <w:style w:type="paragraph" w:customStyle="1" w:styleId="mb-3">
    <w:name w:val="mb-3"/>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3467E5"/>
  </w:style>
  <w:style w:type="paragraph" w:customStyle="1" w:styleId="css-axufdj">
    <w:name w:val="css-axufdj"/>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3467E5"/>
  </w:style>
  <w:style w:type="character" w:customStyle="1" w:styleId="css-0">
    <w:name w:val="css-0"/>
    <w:basedOn w:val="DefaultParagraphFont"/>
    <w:rsid w:val="003467E5"/>
  </w:style>
  <w:style w:type="character" w:customStyle="1" w:styleId="css-19ln2d8">
    <w:name w:val="css-19ln2d8"/>
    <w:basedOn w:val="DefaultParagraphFont"/>
    <w:rsid w:val="003467E5"/>
  </w:style>
  <w:style w:type="paragraph" w:customStyle="1" w:styleId="element">
    <w:name w:val="element"/>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3467E5"/>
  </w:style>
  <w:style w:type="paragraph" w:customStyle="1" w:styleId="paragraph3fv35">
    <w:name w:val="paragraph___3fv35"/>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3467E5"/>
  </w:style>
  <w:style w:type="paragraph" w:customStyle="1" w:styleId="dcr-s23rjr">
    <w:name w:val="dcr-s23rjr"/>
    <w:basedOn w:val="Normal"/>
    <w:rsid w:val="003467E5"/>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3467E5"/>
  </w:style>
  <w:style w:type="paragraph" w:customStyle="1" w:styleId="font--article-body">
    <w:name w:val="font--article-body"/>
    <w:basedOn w:val="Normal"/>
    <w:rsid w:val="003467E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aine.gov/revenue/sites/maine.gov.revenue/files/inline-files/Reference%20Guide%202020.pdf" TargetMode="External"/><Relationship Id="rId21" Type="http://schemas.openxmlformats.org/officeDocument/2006/relationships/hyperlink" Target="https://www.webmd.com/multiple-sclerosis/what-is-multiple-sclerosis" TargetMode="External"/><Relationship Id="rId42" Type="http://schemas.openxmlformats.org/officeDocument/2006/relationships/hyperlink" Target="http://www.nature.com/nature/journal/v486/n7401/full/nature11018.html" TargetMode="External"/><Relationship Id="rId47" Type="http://schemas.openxmlformats.org/officeDocument/2006/relationships/hyperlink" Target="https://www.cato.org/policy-analysis/how-legalizing-marijuana-securing-border-border-wall-drug-smuggling-lessons" TargetMode="External"/><Relationship Id="rId63" Type="http://schemas.openxmlformats.org/officeDocument/2006/relationships/hyperlink" Target="https://newrepublic.com/article/85337/mexico-calderon-clinton-obama-drug-cartels" TargetMode="External"/><Relationship Id="rId68" Type="http://schemas.openxmlformats.org/officeDocument/2006/relationships/hyperlink" Target="https://www.gao.gov/products/GAO-16-223" TargetMode="External"/><Relationship Id="rId84" Type="http://schemas.openxmlformats.org/officeDocument/2006/relationships/hyperlink" Target="https://www.usglc.org/coronavirus/global-hunger/" TargetMode="External"/><Relationship Id="rId89" Type="http://schemas.openxmlformats.org/officeDocument/2006/relationships/hyperlink" Target="https://allafrica.com/stories/202004160783.html" TargetMode="External"/><Relationship Id="rId16" Type="http://schemas.openxmlformats.org/officeDocument/2006/relationships/hyperlink" Target="https://www.webmd.com/sleep-disorders/guide/insomnia-symptoms-and-causes" TargetMode="External"/><Relationship Id="rId11" Type="http://schemas.openxmlformats.org/officeDocument/2006/relationships/hyperlink" Target="https://www.webmd.com/arthritis/default.htm" TargetMode="External"/><Relationship Id="rId32" Type="http://schemas.openxmlformats.org/officeDocument/2006/relationships/hyperlink" Target="https://heinonline.org/HOL/LandingPage?handle=hein.journals/tuljtip22&amp;div=8&amp;id=&amp;page=" TargetMode="External"/><Relationship Id="rId37" Type="http://schemas.openxmlformats.org/officeDocument/2006/relationships/hyperlink" Target="http://www.ncbi.nlm.nih.gov/pubmed/26601195" TargetMode="External"/><Relationship Id="rId53" Type="http://schemas.openxmlformats.org/officeDocument/2006/relationships/hyperlink" Target="https://www.cato.org/policy-analysis/how-legalizing-marijuana-securing-border-border-wall-drug-smuggling-lessons" TargetMode="External"/><Relationship Id="rId58" Type="http://schemas.openxmlformats.org/officeDocument/2006/relationships/hyperlink" Target="https://digitalcommons.law.seattleu.edu/cgi/viewcontent.cgi?article=1758&amp;context=sjsj" TargetMode="External"/><Relationship Id="rId74" Type="http://schemas.openxmlformats.org/officeDocument/2006/relationships/hyperlink" Target="https://www.nytimes.com/2018/12/28/nyregion/el-chapo-trial-mexico-corruption.html" TargetMode="External"/><Relationship Id="rId79" Type="http://schemas.openxmlformats.org/officeDocument/2006/relationships/hyperlink" Target="https://foreignpolicy.com/2021/01/23/food-hunger-national-security-issue-instability/" TargetMode="External"/><Relationship Id="rId5" Type="http://schemas.openxmlformats.org/officeDocument/2006/relationships/numbering" Target="numbering.xml"/><Relationship Id="rId90" Type="http://schemas.openxmlformats.org/officeDocument/2006/relationships/hyperlink" Target="https://allafrica.com/stories/202004230541.html" TargetMode="External"/><Relationship Id="rId22" Type="http://schemas.openxmlformats.org/officeDocument/2006/relationships/hyperlink" Target="https://www.webmd.com/brain/nerve-pain-and-nerve-damage-symptoms-and-causes" TargetMode="External"/><Relationship Id="rId27" Type="http://schemas.openxmlformats.org/officeDocument/2006/relationships/hyperlink" Target="https://www.lawinsider.com/dictionary/medicines" TargetMode="External"/><Relationship Id="rId43" Type="http://schemas.openxmlformats.org/officeDocument/2006/relationships/hyperlink" Target="http://thebulletin.org/climate-change-and-syrian-uprising" TargetMode="External"/><Relationship Id="rId48" Type="http://schemas.openxmlformats.org/officeDocument/2006/relationships/hyperlink" Target="https://www.cato.org/policy-analysis/how-legalizing-marijuana-securing-border-border-wall-drug-smuggling-lessons" TargetMode="External"/><Relationship Id="rId64" Type="http://schemas.openxmlformats.org/officeDocument/2006/relationships/hyperlink" Target="https://travel.state.gov/content/travel/en/international-travel/International-Travel-Country-Information-Pages/Mexico.html" TargetMode="External"/><Relationship Id="rId69" Type="http://schemas.openxmlformats.org/officeDocument/2006/relationships/hyperlink" Target="https://www.state.gov/j/inl/rls/rm/2017/268146.htm" TargetMode="External"/><Relationship Id="rId8" Type="http://schemas.openxmlformats.org/officeDocument/2006/relationships/webSettings" Target="webSettings.xml"/><Relationship Id="rId51" Type="http://schemas.openxmlformats.org/officeDocument/2006/relationships/hyperlink" Target="https://www.cato.org/policy-analysis/how-legalizing-marijuana-securing-border-border-wall-drug-smuggling-lessons" TargetMode="External"/><Relationship Id="rId72" Type="http://schemas.openxmlformats.org/officeDocument/2006/relationships/hyperlink" Target="https://worldview.stratfor.com/article/mexicos-gun-supply-and-90-percent-myth" TargetMode="External"/><Relationship Id="rId80" Type="http://schemas.openxmlformats.org/officeDocument/2006/relationships/hyperlink" Target="https://www.un.org/press/en/2018/sc13354.doc.htm" TargetMode="External"/><Relationship Id="rId85" Type="http://schemas.openxmlformats.org/officeDocument/2006/relationships/hyperlink" Target="https://ucanr.edu/blogs/food2025/blogfiles/14415.pdf"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webmd.com/ibd-crohns-disease/crohns-disease/default.htm" TargetMode="External"/><Relationship Id="rId17" Type="http://schemas.openxmlformats.org/officeDocument/2006/relationships/hyperlink" Target="https://www.webmd.com/pain-management/guide/understanding-pain-management-chronic-pain" TargetMode="External"/><Relationship Id="rId25" Type="http://schemas.openxmlformats.org/officeDocument/2006/relationships/hyperlink" Target="https://www.webmd.com/eye-health/glaucoma-eyes" TargetMode="External"/><Relationship Id="rId33" Type="http://schemas.openxmlformats.org/officeDocument/2006/relationships/hyperlink" Target="https://heinonline.org/HOL/LandingPage?handle=hein.journals/tuljtip22&amp;div=8&amp;id=&amp;page=" TargetMode="External"/><Relationship Id="rId38" Type="http://schemas.openxmlformats.org/officeDocument/2006/relationships/hyperlink" Target="https://www.cbd.int/gbo3" TargetMode="External"/><Relationship Id="rId46" Type="http://schemas.openxmlformats.org/officeDocument/2006/relationships/hyperlink" Target="https://www.cannabiz.media/blog/how-big-business-monopolies-and-stacked-licenses-impact-the-marijuana-industry" TargetMode="External"/><Relationship Id="rId59" Type="http://schemas.openxmlformats.org/officeDocument/2006/relationships/hyperlink" Target="https://www.realcleardefense.com/articles/2019/02/07/is_mexico_a_failing_state_114170.html" TargetMode="External"/><Relationship Id="rId67" Type="http://schemas.openxmlformats.org/officeDocument/2006/relationships/hyperlink" Target="https://archives.fbi.gov/archives/news/testimony/drug-trafficking-violence-in-mexico-implications-for-the-united-states" TargetMode="External"/><Relationship Id="rId20" Type="http://schemas.openxmlformats.org/officeDocument/2006/relationships/hyperlink" Target="https://www.webmd.com/a-to-z-guides/medical-marijuana-faq" TargetMode="External"/><Relationship Id="rId41" Type="http://schemas.openxmlformats.org/officeDocument/2006/relationships/hyperlink" Target="http://science.sciencemag.org/content/314/5800/787" TargetMode="External"/><Relationship Id="rId54" Type="http://schemas.openxmlformats.org/officeDocument/2006/relationships/hyperlink" Target="https://www.cato.org/policy-analysis/how-legalizing-marijuana-securing-border-border-wall-drug-smuggling-lessons" TargetMode="External"/><Relationship Id="rId62" Type="http://schemas.openxmlformats.org/officeDocument/2006/relationships/hyperlink" Target="https://www.telegraph.co.uk/news/worldnews/centralamericaandthecaribbean/mexico/4841701/Felipe-Caldern-denies-Mexico-is-a-failed-state.html" TargetMode="External"/><Relationship Id="rId70" Type="http://schemas.openxmlformats.org/officeDocument/2006/relationships/hyperlink" Target="https://defenseoversight.wola.org/primarydocs/170302_incsr.pdf" TargetMode="External"/><Relationship Id="rId75" Type="http://schemas.openxmlformats.org/officeDocument/2006/relationships/hyperlink" Target="https://www.theguardian.com/world/2016/jun/02/mexico-elections-governors-veracruz-javier-duarte" TargetMode="External"/><Relationship Id="rId83" Type="http://schemas.openxmlformats.org/officeDocument/2006/relationships/hyperlink" Target="https://www.bls.gov/opub/mlr/2020/article/the-impact-of-the-covid-19-pandemic-on-food-price-indexes-and-data-collection.htm" TargetMode="External"/><Relationship Id="rId88" Type="http://schemas.openxmlformats.org/officeDocument/2006/relationships/hyperlink" Target="https://www.thenation.com/article/society/coronavirus-global-food-crisis/" TargetMode="External"/><Relationship Id="rId91"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ebmd.com/anxiety-panic/default.htm" TargetMode="External"/><Relationship Id="rId23" Type="http://schemas.openxmlformats.org/officeDocument/2006/relationships/hyperlink" Target="https://www.webmd.com/parkinsons-disease/default.htm" TargetMode="External"/><Relationship Id="rId28" Type="http://schemas.openxmlformats.org/officeDocument/2006/relationships/hyperlink" Target="https://www.highsnobiety.com/p/cannabis-recognized-as-medicine/" TargetMode="External"/><Relationship Id="rId36" Type="http://schemas.openxmlformats.org/officeDocument/2006/relationships/hyperlink" Target="http://thebulletin.org/press-release/doomsday-clock-hands-remain-unchanged-despite-iran-deal-and-paris-talks9122" TargetMode="External"/><Relationship Id="rId49" Type="http://schemas.openxmlformats.org/officeDocument/2006/relationships/hyperlink" Target="https://www.cato.org/policy-analysis/how-legalizing-marijuana-securing-border-border-wall-drug-smuggling-lessons" TargetMode="External"/><Relationship Id="rId57" Type="http://schemas.openxmlformats.org/officeDocument/2006/relationships/hyperlink" Target="https://www.cato.org/policy-analysis/how-legalizing-marijuana-securing-border-border-wall-drug-smuggling-lessons" TargetMode="External"/><Relationship Id="rId10" Type="http://schemas.openxmlformats.org/officeDocument/2006/relationships/hyperlink" Target="https://www.webmd.com/brain/picture-of-the-brain" TargetMode="External"/><Relationship Id="rId31" Type="http://schemas.openxmlformats.org/officeDocument/2006/relationships/hyperlink" Target="https://www.repository.law.indiana.edu/ijgls/vol28/iss1/9/" TargetMode="External"/><Relationship Id="rId44" Type="http://schemas.openxmlformats.org/officeDocument/2006/relationships/hyperlink" Target="http://www.defense.gov/News-Article-View/Article/603441" TargetMode="External"/><Relationship Id="rId52" Type="http://schemas.openxmlformats.org/officeDocument/2006/relationships/hyperlink" Target="https://www.cato.org/policy-analysis/how-legalizing-marijuana-securing-border-border-wall-drug-smuggling-lessons" TargetMode="External"/><Relationship Id="rId60" Type="http://schemas.openxmlformats.org/officeDocument/2006/relationships/hyperlink" Target="https://www.eda.admin.ch/deza/en/home/themes-sdc/fragile-contexts-and-prevention/fragile-states.html" TargetMode="External"/><Relationship Id="rId65" Type="http://schemas.openxmlformats.org/officeDocument/2006/relationships/hyperlink" Target="https://www.drugabuse.gov/drugs-abuse/opioids/opioid-overdose-crisis" TargetMode="External"/><Relationship Id="rId73" Type="http://schemas.openxmlformats.org/officeDocument/2006/relationships/hyperlink" Target="https://www.reuters.com/article/us-mexico-tax-idUSBREA0M1SR20140123?feedType=RSS&amp;feedName=GCA-Economy2010" TargetMode="External"/><Relationship Id="rId78" Type="http://schemas.openxmlformats.org/officeDocument/2006/relationships/hyperlink" Target="https://www.youtube.com/watch?v=Rz6t2FEablA" TargetMode="External"/><Relationship Id="rId81" Type="http://schemas.openxmlformats.org/officeDocument/2006/relationships/hyperlink" Target="https://www.ipcc.ch/site/assets/uploads/sites/4/2020/02/SRCCL-Chapter-5.pdf" TargetMode="External"/><Relationship Id="rId86" Type="http://schemas.openxmlformats.org/officeDocument/2006/relationships/hyperlink" Target="https://academic.oup.com/jicj/article/17/4/699/5721410" TargetMode="Externa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ebmd.com/pain-management/cbd-thc-difference" TargetMode="External"/><Relationship Id="rId13" Type="http://schemas.openxmlformats.org/officeDocument/2006/relationships/hyperlink" Target="https://www.webmd.com/diabetes/default.htm" TargetMode="External"/><Relationship Id="rId18" Type="http://schemas.openxmlformats.org/officeDocument/2006/relationships/hyperlink" Target="https://www.webmd.com/epilepsy/default.htm" TargetMode="External"/><Relationship Id="rId39" Type="http://schemas.openxmlformats.org/officeDocument/2006/relationships/hyperlink" Target="http://commondreams.org/views/2016/02/10/biodiversity-loss-and-doomsday-clock-invisible-disaster-almost-no-one-talking-about" TargetMode="External"/><Relationship Id="rId34" Type="http://schemas.openxmlformats.org/officeDocument/2006/relationships/hyperlink" Target="http://futureoflife.org/2016/05/20/biodiversity-loss/" TargetMode="External"/><Relationship Id="rId50" Type="http://schemas.openxmlformats.org/officeDocument/2006/relationships/hyperlink" Target="https://www.cato.org/policy-analysis/how-legalizing-marijuana-securing-border-border-wall-drug-smuggling-lessons" TargetMode="External"/><Relationship Id="rId55" Type="http://schemas.openxmlformats.org/officeDocument/2006/relationships/hyperlink" Target="https://www.cato.org/policy-analysis/how-legalizing-marijuana-securing-border-border-wall-drug-smuggling-lessons" TargetMode="External"/><Relationship Id="rId76" Type="http://schemas.openxmlformats.org/officeDocument/2006/relationships/hyperlink" Target="https://www.theguardian.com/world/2018/sep/27/javier-duarte-mexico-veracruz-guilty-sentenced-corruption" TargetMode="External"/><Relationship Id="rId7" Type="http://schemas.openxmlformats.org/officeDocument/2006/relationships/settings" Target="settings.xml"/><Relationship Id="rId71" Type="http://schemas.openxmlformats.org/officeDocument/2006/relationships/hyperlink" Target="https://www.gao.gov/new.items/d09709.pdf" TargetMode="External"/><Relationship Id="rId92" Type="http://schemas.openxmlformats.org/officeDocument/2006/relationships/hyperlink" Target="https://www.repository.law.indiana.edu/ijgls/vol28/iss1/9/" TargetMode="External"/><Relationship Id="rId2" Type="http://schemas.openxmlformats.org/officeDocument/2006/relationships/customXml" Target="../customXml/item2.xml"/><Relationship Id="rId29" Type="http://schemas.openxmlformats.org/officeDocument/2006/relationships/hyperlink" Target="https://www.highsnobiety.com/tag/cannabis/" TargetMode="External"/><Relationship Id="rId24" Type="http://schemas.openxmlformats.org/officeDocument/2006/relationships/hyperlink" Target="https://www.webmd.com/digestive-disorders/digestive-diseases-nausea-vomiting" TargetMode="External"/><Relationship Id="rId40" Type="http://schemas.openxmlformats.org/officeDocument/2006/relationships/hyperlink" Target="http://bit.ly/1ssxx5m" TargetMode="External"/><Relationship Id="rId45" Type="http://schemas.openxmlformats.org/officeDocument/2006/relationships/hyperlink" Target="http://www.cnsnews.com/news/article/cnsnewscom-staff/cia-director-cites-impact-climate-change-deeper-cause-global" TargetMode="External"/><Relationship Id="rId66" Type="http://schemas.openxmlformats.org/officeDocument/2006/relationships/hyperlink" Target="https://www.cnn.com/2017/09/08/health/heroin-deaths-samhsa-report/index.html" TargetMode="External"/><Relationship Id="rId87" Type="http://schemas.openxmlformats.org/officeDocument/2006/relationships/hyperlink" Target="https://www.ctvnews.ca/health/coronavirus/stampede-in-kenya-as-slum-residents-surge-for-food-aid-1.4891503" TargetMode="External"/><Relationship Id="rId61" Type="http://schemas.openxmlformats.org/officeDocument/2006/relationships/hyperlink" Target="https://www.nytimes.com/2009/01/09/world/americas/09iht-letter.1.19217792.html" TargetMode="External"/><Relationship Id="rId82" Type="http://schemas.openxmlformats.org/officeDocument/2006/relationships/hyperlink" Target="http://www.fao.org/3/ca9692en/CA9692EN.pdf" TargetMode="External"/><Relationship Id="rId19" Type="http://schemas.openxmlformats.org/officeDocument/2006/relationships/hyperlink" Target="https://www.webmd.com/a-to-z-guides/clincial-trial-guide-patients" TargetMode="External"/><Relationship Id="rId14" Type="http://schemas.openxmlformats.org/officeDocument/2006/relationships/hyperlink" Target="https://www.webmd.com/multiple-sclerosis/default.htm" TargetMode="External"/><Relationship Id="rId30" Type="http://schemas.openxmlformats.org/officeDocument/2006/relationships/hyperlink" Target="https://www.vice.com/en/article/93w39d/cannabis-is-officially-a-medicine-following-historic-un-vote" TargetMode="External"/><Relationship Id="rId35" Type="http://schemas.openxmlformats.org/officeDocument/2006/relationships/hyperlink" Target="http://futureoflife.org/2016/05/20/biodiversity-loss/" TargetMode="External"/><Relationship Id="rId56" Type="http://schemas.openxmlformats.org/officeDocument/2006/relationships/hyperlink" Target="https://www.cato.org/policy-analysis/how-legalizing-marijuana-securing-border-border-wall-drug-smuggling-lessons" TargetMode="External"/><Relationship Id="rId77" Type="http://schemas.openxmlformats.org/officeDocument/2006/relationships/hyperlink" Target="https://www.youtube.com/watch?v=lWUgsoRiC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51</Pages>
  <Words>21631</Words>
  <Characters>123297</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29</cp:revision>
  <dcterms:created xsi:type="dcterms:W3CDTF">2021-09-12T14:06:00Z</dcterms:created>
  <dcterms:modified xsi:type="dcterms:W3CDTF">2021-09-12T16:13:00Z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