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431D" w14:textId="77777777" w:rsidR="00494CBC" w:rsidRDefault="00494CBC" w:rsidP="00494CBC">
      <w:pPr>
        <w:pStyle w:val="Heading2"/>
      </w:pPr>
      <w:r>
        <w:t>1</w:t>
      </w:r>
    </w:p>
    <w:p w14:paraId="5AAE822E" w14:textId="77777777" w:rsidR="00494CBC" w:rsidRDefault="00494CBC" w:rsidP="00494CBC">
      <w:pPr>
        <w:pStyle w:val="Heading4"/>
      </w:pPr>
      <w:r>
        <w:t>A. Interpretation: The affirmative debater must articulate a distinct ROB in the form of a delineated text in the first affirmative speech.</w:t>
      </w:r>
    </w:p>
    <w:p w14:paraId="73C505F6" w14:textId="6DFA1663" w:rsidR="00494CBC" w:rsidRDefault="00494CBC" w:rsidP="00494CBC">
      <w:pPr>
        <w:pStyle w:val="Heading4"/>
      </w:pPr>
      <w:r>
        <w:t xml:space="preserve">B. Violation: </w:t>
      </w:r>
      <w:r>
        <w:t>They didn’t.</w:t>
      </w:r>
    </w:p>
    <w:p w14:paraId="688293BE" w14:textId="77777777" w:rsidR="00494CBC" w:rsidRDefault="00494CBC" w:rsidP="00494CBC">
      <w:pPr>
        <w:pStyle w:val="Heading4"/>
      </w:pPr>
      <w:r>
        <w:t>C. Standards:</w:t>
      </w:r>
    </w:p>
    <w:p w14:paraId="746AD715" w14:textId="2E39CC3A" w:rsidR="00494CBC" w:rsidRDefault="00494CBC" w:rsidP="00494CBC">
      <w:pPr>
        <w:pStyle w:val="Heading4"/>
      </w:pPr>
      <w:r>
        <w:t xml:space="preserve">1. </w:t>
      </w:r>
      <w:r w:rsidRPr="008A3EB5">
        <w:rPr>
          <w:u w:val="single"/>
        </w:rPr>
        <w:t>Strat Skew</w:t>
      </w:r>
      <w:r>
        <w:t xml:space="preserve"> – </w:t>
      </w:r>
    </w:p>
    <w:p w14:paraId="41CA3285" w14:textId="503F8186" w:rsidR="00494CBC" w:rsidRPr="00234A3E" w:rsidRDefault="00494CBC" w:rsidP="00494CBC">
      <w:pPr>
        <w:pStyle w:val="Heading4"/>
      </w:pPr>
      <w:r>
        <w:t xml:space="preserve">2. </w:t>
      </w:r>
      <w:r w:rsidRPr="00234A3E">
        <w:rPr>
          <w:u w:val="single"/>
        </w:rPr>
        <w:t>Reciprocity</w:t>
      </w:r>
      <w:r>
        <w:t xml:space="preserve"> –</w:t>
      </w:r>
    </w:p>
    <w:p w14:paraId="0500F5C2" w14:textId="77777777" w:rsidR="00494CBC" w:rsidRDefault="00494CBC" w:rsidP="00494CBC">
      <w:pPr>
        <w:pStyle w:val="Heading4"/>
      </w:pPr>
      <w:r>
        <w:t>D. Voters:</w:t>
      </w:r>
    </w:p>
    <w:p w14:paraId="16065ACC" w14:textId="77777777" w:rsidR="00494CBC" w:rsidRDefault="00494CBC" w:rsidP="00494CBC">
      <w:pPr>
        <w:pStyle w:val="Heading4"/>
      </w:pPr>
      <w:r w:rsidRPr="00494CBC">
        <w:rPr>
          <w:u w:val="single"/>
        </w:rPr>
        <w:t>Fairness is a voter</w:t>
      </w:r>
      <w:r>
        <w:t xml:space="preserve"> –</w:t>
      </w:r>
    </w:p>
    <w:p w14:paraId="2FC8A3FF" w14:textId="77777777" w:rsidR="00494CBC" w:rsidRDefault="00494CBC" w:rsidP="00494CBC">
      <w:pPr>
        <w:pStyle w:val="Heading4"/>
      </w:pPr>
      <w:r w:rsidRPr="009F0AB1">
        <w:rPr>
          <w:u w:val="single"/>
        </w:rPr>
        <w:t>No RVIs</w:t>
      </w:r>
      <w:r>
        <w:t xml:space="preserve"> –</w:t>
      </w:r>
    </w:p>
    <w:p w14:paraId="0B2E9E54" w14:textId="77777777" w:rsidR="00494CBC" w:rsidRDefault="00494CBC" w:rsidP="00494CBC">
      <w:pPr>
        <w:pStyle w:val="Heading4"/>
      </w:pPr>
      <w:r w:rsidRPr="009F0AB1">
        <w:rPr>
          <w:u w:val="single"/>
        </w:rPr>
        <w:t>Use competing interps</w:t>
      </w:r>
      <w:r>
        <w:t xml:space="preserve"> –</w:t>
      </w:r>
    </w:p>
    <w:p w14:paraId="10E0B400" w14:textId="4F5BADFD" w:rsidR="00494CBC" w:rsidRDefault="00494CBC" w:rsidP="00494CBC">
      <w:pPr>
        <w:pStyle w:val="Heading4"/>
      </w:pPr>
      <w:r w:rsidRPr="009F0AB1">
        <w:rPr>
          <w:u w:val="single"/>
        </w:rPr>
        <w:t>Drop the debater</w:t>
      </w:r>
      <w:r>
        <w:t xml:space="preserve"> to deter future abuse and rectify time spent reading the shell.</w:t>
      </w:r>
    </w:p>
    <w:p w14:paraId="17661109" w14:textId="77777777" w:rsidR="00494CBC" w:rsidRDefault="00494CBC" w:rsidP="00494CBC">
      <w:pPr>
        <w:pStyle w:val="Heading2"/>
      </w:pPr>
      <w:r>
        <w:lastRenderedPageBreak/>
        <w:t>2</w:t>
      </w:r>
    </w:p>
    <w:p w14:paraId="41A8401D" w14:textId="77777777" w:rsidR="00494CBC" w:rsidRPr="00F83A7D" w:rsidRDefault="00494CBC" w:rsidP="00494CBC">
      <w:pPr>
        <w:pStyle w:val="Heading4"/>
        <w:spacing w:line="240" w:lineRule="auto"/>
        <w:rPr>
          <w:rFonts w:cs="Calibri"/>
        </w:rPr>
      </w:pPr>
      <w:r w:rsidRPr="00F83A7D">
        <w:rPr>
          <w:rFonts w:cs="Calibri"/>
        </w:rPr>
        <w:t>Extinction is good under util—there is an asymmetry of pleasure and pain.</w:t>
      </w:r>
      <w:r>
        <w:rPr>
          <w:rFonts w:cs="Calibri"/>
        </w:rPr>
        <w:t xml:space="preserve"> </w:t>
      </w:r>
      <w:r w:rsidRPr="00F83A7D">
        <w:rPr>
          <w:rFonts w:cs="Calibri"/>
        </w:rPr>
        <w:t>The absence of pain is good, while the absence of pleasure is not bad. </w:t>
      </w:r>
      <w:r>
        <w:rPr>
          <w:rFonts w:cs="Calibri"/>
        </w:rPr>
        <w:t>Even if life is pleasurable, err neg because non-existence is always good while pleasure in life is variable.</w:t>
      </w:r>
    </w:p>
    <w:p w14:paraId="6EB07B10" w14:textId="77777777" w:rsidR="00494CBC" w:rsidRPr="00F83A7D" w:rsidRDefault="00494CBC" w:rsidP="00494CBC">
      <w:pPr>
        <w:spacing w:after="150" w:line="240" w:lineRule="auto"/>
        <w:rPr>
          <w:color w:val="000000" w:themeColor="text1"/>
          <w:sz w:val="16"/>
          <w:szCs w:val="21"/>
          <w:lang w:eastAsia="zh-CN"/>
        </w:rPr>
      </w:pPr>
      <w:r w:rsidRPr="006352B1">
        <w:rPr>
          <w:b/>
          <w:bCs/>
          <w:szCs w:val="26"/>
        </w:rPr>
        <w:t>Benatar 97</w:t>
      </w:r>
      <w:r w:rsidRPr="00F83A7D">
        <w:rPr>
          <w:color w:val="000000" w:themeColor="text1"/>
          <w:sz w:val="16"/>
          <w:szCs w:val="21"/>
          <w:lang w:eastAsia="zh-CN"/>
        </w:rPr>
        <w:t xml:space="preserve"> (David, Associate Professor of Philosophy at University of Cape Town, "Why it is better never to come into existence." American Philosophical Quarterly 34.3 (1997): 345+. General OneFile.) SJCP//JG</w:t>
      </w:r>
    </w:p>
    <w:p w14:paraId="036E0F8D" w14:textId="77777777" w:rsidR="00494CBC" w:rsidRPr="00C20538" w:rsidRDefault="00494CBC" w:rsidP="00494CBC">
      <w:pPr>
        <w:widowControl w:val="0"/>
        <w:autoSpaceDE w:val="0"/>
        <w:autoSpaceDN w:val="0"/>
        <w:adjustRightInd w:val="0"/>
        <w:spacing w:line="240" w:lineRule="auto"/>
        <w:rPr>
          <w:b/>
          <w:u w:val="single"/>
        </w:rPr>
      </w:pPr>
      <w:r w:rsidRPr="00F83A7D">
        <w:rPr>
          <w:sz w:val="12"/>
          <w:szCs w:val="12"/>
        </w:rPr>
        <w:t>However, such</w:t>
      </w:r>
      <w:r w:rsidRPr="00F83A7D">
        <w:t xml:space="preserve"> </w:t>
      </w:r>
      <w:r w:rsidRPr="00C20538">
        <w:rPr>
          <w:rStyle w:val="Emphasis"/>
          <w:highlight w:val="green"/>
        </w:rPr>
        <w:t>a symmetrical evaluation does not apply to the absence of pain and pleasure</w:t>
      </w:r>
      <w:r w:rsidRPr="00F83A7D">
        <w:rPr>
          <w:b/>
          <w:u w:val="single"/>
        </w:rPr>
        <w:t xml:space="preserve">, for: 3) </w:t>
      </w:r>
      <w:r w:rsidRPr="00C20538">
        <w:rPr>
          <w:rStyle w:val="Emphasis"/>
          <w:highlight w:val="green"/>
        </w:rPr>
        <w:t>the absence of pain is good</w:t>
      </w:r>
      <w:r w:rsidRPr="00F83A7D">
        <w:rPr>
          <w:b/>
          <w:u w:val="single"/>
        </w:rPr>
        <w:t xml:space="preserve">, even if that good is not enjoyed by anyone, </w:t>
      </w:r>
      <w:r w:rsidRPr="00C20538">
        <w:rPr>
          <w:rStyle w:val="Emphasis"/>
          <w:highlight w:val="green"/>
        </w:rPr>
        <w:t>whereas</w:t>
      </w:r>
      <w:r w:rsidRPr="00C20538">
        <w:rPr>
          <w:b/>
          <w:u w:val="single"/>
        </w:rPr>
        <w:t xml:space="preserve"> </w:t>
      </w:r>
      <w:r w:rsidRPr="00F83A7D">
        <w:rPr>
          <w:b/>
          <w:u w:val="single"/>
        </w:rPr>
        <w:t xml:space="preserve">4) </w:t>
      </w:r>
      <w:r w:rsidRPr="00C20538">
        <w:rPr>
          <w:rStyle w:val="Emphasis"/>
          <w:highlight w:val="green"/>
        </w:rPr>
        <w:t>the absence of pleasure is not bad</w:t>
      </w:r>
      <w:r w:rsidRPr="00C20538">
        <w:rPr>
          <w:b/>
          <w:u w:val="single"/>
        </w:rPr>
        <w:t xml:space="preserve"> </w:t>
      </w:r>
      <w:r w:rsidRPr="00F83A7D">
        <w:rPr>
          <w:b/>
          <w:u w:val="single"/>
        </w:rPr>
        <w:t>unless there is somebody for whom this absence is a deprivation</w:t>
      </w:r>
      <w:r w:rsidRPr="00F83A7D">
        <w:t>.</w:t>
      </w:r>
      <w:r w:rsidRPr="00F83A7D">
        <w:rPr>
          <w:sz w:val="12"/>
          <w:szCs w:val="12"/>
        </w:rPr>
        <w:t xml:space="preserve"> My view about the asymmetry between 3) and 4) is widely shared. </w:t>
      </w:r>
      <w:proofErr w:type="gramStart"/>
      <w:r w:rsidRPr="00F83A7D">
        <w:rPr>
          <w:sz w:val="12"/>
          <w:szCs w:val="12"/>
        </w:rPr>
        <w:t>A number of</w:t>
      </w:r>
      <w:proofErr w:type="gramEnd"/>
      <w:r w:rsidRPr="00F83A7D">
        <w:rPr>
          <w:sz w:val="12"/>
          <w:szCs w:val="12"/>
        </w:rPr>
        <w:t xml:space="preserve"> reasons can be advanced to support this.</w:t>
      </w:r>
      <w:r w:rsidRPr="00F83A7D">
        <w:t xml:space="preserve"> </w:t>
      </w:r>
      <w:r w:rsidRPr="00F83A7D">
        <w:rPr>
          <w:b/>
          <w:u w:val="single"/>
        </w:rPr>
        <w:t xml:space="preserve">First, </w:t>
      </w:r>
      <w:r w:rsidRPr="00C20538">
        <w:rPr>
          <w:rStyle w:val="Emphasis"/>
          <w:highlight w:val="green"/>
        </w:rPr>
        <w:t>this view is the best explanation for the</w:t>
      </w:r>
      <w:r w:rsidRPr="00F83A7D">
        <w:rPr>
          <w:b/>
          <w:u w:val="single"/>
        </w:rPr>
        <w:t xml:space="preserve"> commonly held </w:t>
      </w:r>
      <w:r w:rsidRPr="00C20538">
        <w:rPr>
          <w:rStyle w:val="Emphasis"/>
          <w:highlight w:val="green"/>
        </w:rPr>
        <w:t>view that</w:t>
      </w:r>
      <w:r w:rsidRPr="00C20538">
        <w:rPr>
          <w:b/>
          <w:u w:val="single"/>
        </w:rPr>
        <w:t xml:space="preserve"> </w:t>
      </w:r>
      <w:r w:rsidRPr="00F83A7D">
        <w:rPr>
          <w:b/>
          <w:u w:val="single"/>
        </w:rPr>
        <w:t xml:space="preserve">while </w:t>
      </w:r>
      <w:r w:rsidRPr="00C20538">
        <w:rPr>
          <w:rStyle w:val="Emphasis"/>
          <w:highlight w:val="green"/>
        </w:rPr>
        <w:t>there is a duty to avoid</w:t>
      </w:r>
      <w:r w:rsidRPr="00C20538">
        <w:rPr>
          <w:b/>
          <w:u w:val="single"/>
        </w:rPr>
        <w:t xml:space="preserve"> </w:t>
      </w:r>
      <w:r w:rsidRPr="00F83A7D">
        <w:rPr>
          <w:b/>
          <w:u w:val="single"/>
        </w:rPr>
        <w:t xml:space="preserve">bringing </w:t>
      </w:r>
      <w:r w:rsidRPr="00C20538">
        <w:rPr>
          <w:rStyle w:val="Emphasis"/>
          <w:highlight w:val="green"/>
        </w:rPr>
        <w:t>suffering</w:t>
      </w:r>
      <w:r w:rsidRPr="00C20538">
        <w:rPr>
          <w:b/>
          <w:u w:val="single"/>
        </w:rPr>
        <w:t xml:space="preserve"> </w:t>
      </w:r>
      <w:r w:rsidRPr="00F83A7D">
        <w:rPr>
          <w:b/>
          <w:u w:val="single"/>
        </w:rPr>
        <w:t xml:space="preserve">people into existence, </w:t>
      </w:r>
      <w:r w:rsidRPr="00CA2E96">
        <w:rPr>
          <w:rStyle w:val="Emphasis"/>
        </w:rPr>
        <w:t>there is no duty to bring happy people into being.</w:t>
      </w:r>
      <w:r w:rsidRPr="00F83A7D">
        <w:t xml:space="preserve"> </w:t>
      </w:r>
      <w:r w:rsidRPr="00F83A7D">
        <w:rPr>
          <w:sz w:val="12"/>
          <w:szCs w:val="12"/>
        </w:rPr>
        <w:t>In other words,</w:t>
      </w:r>
      <w:r w:rsidRPr="00F83A7D">
        <w:t xml:space="preserve"> </w:t>
      </w:r>
      <w:r w:rsidRPr="00F83A7D">
        <w:rPr>
          <w:b/>
          <w:u w:val="single"/>
        </w:rPr>
        <w:t xml:space="preserve">the reason why </w:t>
      </w:r>
      <w:r w:rsidRPr="00C20538">
        <w:rPr>
          <w:rStyle w:val="Emphasis"/>
          <w:highlight w:val="green"/>
        </w:rPr>
        <w:t>we think</w:t>
      </w:r>
      <w:r w:rsidRPr="00F83A7D">
        <w:rPr>
          <w:b/>
          <w:u w:val="single"/>
        </w:rPr>
        <w:t xml:space="preserve"> that </w:t>
      </w:r>
      <w:r w:rsidRPr="00C20538">
        <w:rPr>
          <w:rStyle w:val="Emphasis"/>
          <w:highlight w:val="green"/>
        </w:rPr>
        <w:t>there is a duty not to bring suffering people into existence</w:t>
      </w:r>
      <w:r w:rsidRPr="00CA2E96">
        <w:rPr>
          <w:rStyle w:val="Emphasis"/>
        </w:rPr>
        <w:t xml:space="preserve"> is that the presence of this suffering would be bad (for the sufferers</w:t>
      </w:r>
      <w:proofErr w:type="gramStart"/>
      <w:r w:rsidRPr="00CA2E96">
        <w:rPr>
          <w:rStyle w:val="Emphasis"/>
        </w:rPr>
        <w:t>)</w:t>
      </w:r>
      <w:proofErr w:type="gramEnd"/>
      <w:r w:rsidRPr="00CA2E96">
        <w:rPr>
          <w:rStyle w:val="Emphasis"/>
        </w:rPr>
        <w:t xml:space="preserve"> and the absence of the suffering is good</w:t>
      </w:r>
      <w:r w:rsidRPr="00F83A7D">
        <w:t xml:space="preserve"> </w:t>
      </w:r>
      <w:r w:rsidRPr="00F83A7D">
        <w:rPr>
          <w:sz w:val="12"/>
          <w:szCs w:val="12"/>
        </w:rPr>
        <w:t>(even though there is nobody to enjoy the absence of suffering).</w:t>
      </w:r>
      <w:r w:rsidRPr="00F83A7D">
        <w:t xml:space="preserve"> </w:t>
      </w:r>
      <w:r w:rsidRPr="00F83A7D">
        <w:rPr>
          <w:b/>
          <w:u w:val="single"/>
        </w:rPr>
        <w:t xml:space="preserve">In contrast to this, </w:t>
      </w:r>
      <w:r w:rsidRPr="00C20538">
        <w:rPr>
          <w:rStyle w:val="Emphasis"/>
          <w:highlight w:val="green"/>
        </w:rPr>
        <w:t>we think that there is no duty to bring happy people into existence because</w:t>
      </w:r>
      <w:r w:rsidRPr="00F83A7D">
        <w:rPr>
          <w:b/>
          <w:u w:val="single"/>
        </w:rPr>
        <w:t>, while their pleasure would be good</w:t>
      </w:r>
      <w:r w:rsidRPr="00C20538">
        <w:rPr>
          <w:b/>
          <w:u w:val="single"/>
        </w:rPr>
        <w:t xml:space="preserve">, </w:t>
      </w:r>
      <w:r w:rsidRPr="00C20538">
        <w:rPr>
          <w:rStyle w:val="Emphasis"/>
          <w:highlight w:val="green"/>
        </w:rPr>
        <w:t>its absence would not be bad</w:t>
      </w:r>
      <w:r w:rsidRPr="00C20538">
        <w:rPr>
          <w:b/>
          <w:u w:val="single"/>
        </w:rPr>
        <w:t xml:space="preserve"> </w:t>
      </w:r>
      <w:r w:rsidRPr="00F83A7D">
        <w:rPr>
          <w:b/>
          <w:u w:val="single"/>
        </w:rPr>
        <w:t>(given that there would be nobody who would be deprived of it).</w:t>
      </w:r>
    </w:p>
    <w:p w14:paraId="305735B8" w14:textId="77777777" w:rsidR="00494CBC" w:rsidRPr="00F83A7D" w:rsidRDefault="00494CBC" w:rsidP="00494CBC">
      <w:pPr>
        <w:pStyle w:val="Heading4"/>
        <w:rPr>
          <w:rFonts w:cs="Calibri"/>
        </w:rPr>
      </w:pPr>
      <w:r w:rsidRPr="00F83A7D">
        <w:rPr>
          <w:rFonts w:cs="Calibri"/>
        </w:rPr>
        <w:t>Life has net</w:t>
      </w:r>
      <w:r>
        <w:rPr>
          <w:rFonts w:cs="Calibri"/>
        </w:rPr>
        <w:t>-</w:t>
      </w:r>
      <w:r w:rsidRPr="00F83A7D">
        <w:rPr>
          <w:rFonts w:cs="Calibri"/>
        </w:rPr>
        <w:t>negative utility – death is key to stop future accumulation of negative value because it precludes procreation</w:t>
      </w:r>
      <w:r>
        <w:rPr>
          <w:rFonts w:cs="Calibri"/>
        </w:rPr>
        <w:t>.</w:t>
      </w:r>
    </w:p>
    <w:p w14:paraId="1CB48EBD" w14:textId="77777777" w:rsidR="00494CBC" w:rsidRPr="00F83A7D" w:rsidRDefault="00494CBC" w:rsidP="00494CBC">
      <w:r w:rsidRPr="00F83A7D">
        <w:rPr>
          <w:b/>
          <w:bCs/>
          <w:szCs w:val="26"/>
        </w:rPr>
        <w:t>Benatar 15</w:t>
      </w:r>
      <w:r>
        <w:t xml:space="preserve"> </w:t>
      </w:r>
      <w:r w:rsidRPr="00DF6D2C">
        <w:rPr>
          <w:sz w:val="16"/>
          <w:szCs w:val="16"/>
        </w:rPr>
        <w:t xml:space="preserve">Benatar, David. "‘We Are Creatures That Should Not Exist’: The Theory of Anti-Natalism." The Critique. </w:t>
      </w:r>
      <w:proofErr w:type="spellStart"/>
      <w:r w:rsidRPr="00DF6D2C">
        <w:rPr>
          <w:sz w:val="16"/>
          <w:szCs w:val="16"/>
        </w:rPr>
        <w:t>N.p.</w:t>
      </w:r>
      <w:proofErr w:type="spellEnd"/>
      <w:r w:rsidRPr="00DF6D2C">
        <w:rPr>
          <w:sz w:val="16"/>
          <w:szCs w:val="16"/>
        </w:rPr>
        <w:t>, 15 July 2015. Web. &lt;http://www.thecritique.com/articles/we-are-creatures-that-should-not-exist-the-theory-of-anti-natalism/&gt;. //Recut ACCS JM</w:t>
      </w:r>
    </w:p>
    <w:p w14:paraId="55D4B9A8" w14:textId="77777777" w:rsidR="00494CBC" w:rsidRPr="00152696" w:rsidRDefault="00494CBC" w:rsidP="00494CBC">
      <w:pPr>
        <w:rPr>
          <w:color w:val="000000" w:themeColor="text1"/>
          <w:sz w:val="12"/>
        </w:rPr>
      </w:pPr>
      <w:r w:rsidRPr="006832C3">
        <w:rPr>
          <w:rStyle w:val="Emphasis"/>
          <w:highlight w:val="green"/>
        </w:rPr>
        <w:t>First, there is</w:t>
      </w:r>
      <w:r w:rsidRPr="00557FAA">
        <w:rPr>
          <w:rStyle w:val="Emphasis"/>
        </w:rPr>
        <w:t xml:space="preserve"> ample </w:t>
      </w:r>
      <w:r w:rsidRPr="006832C3">
        <w:rPr>
          <w:rStyle w:val="Emphasis"/>
          <w:highlight w:val="green"/>
        </w:rPr>
        <w:t>evidence from psych</w:t>
      </w:r>
      <w:r w:rsidRPr="005F4748">
        <w:rPr>
          <w:rStyle w:val="StyleUnderline"/>
        </w:rPr>
        <w:t xml:space="preserve">ological </w:t>
      </w:r>
      <w:r w:rsidRPr="006832C3">
        <w:rPr>
          <w:rStyle w:val="Emphasis"/>
          <w:highlight w:val="green"/>
        </w:rPr>
        <w:t>research that</w:t>
      </w:r>
      <w:r w:rsidRPr="00F83A7D">
        <w:rPr>
          <w:color w:val="000000" w:themeColor="text1"/>
          <w:sz w:val="12"/>
        </w:rPr>
        <w:t xml:space="preserve"> (most) </w:t>
      </w:r>
      <w:r w:rsidRPr="006832C3">
        <w:rPr>
          <w:rStyle w:val="Emphasis"/>
          <w:highlight w:val="green"/>
        </w:rPr>
        <w:t>people are prone to</w:t>
      </w:r>
      <w:r w:rsidRPr="006832C3">
        <w:rPr>
          <w:rStyle w:val="StyleUnderline"/>
        </w:rPr>
        <w:t xml:space="preserve"> an </w:t>
      </w:r>
      <w:r w:rsidRPr="006832C3">
        <w:rPr>
          <w:rStyle w:val="Emphasis"/>
          <w:highlight w:val="green"/>
        </w:rPr>
        <w:t xml:space="preserve">optimism </w:t>
      </w:r>
      <w:r w:rsidRPr="00A16A89">
        <w:rPr>
          <w:rStyle w:val="Emphasis"/>
          <w:highlight w:val="green"/>
        </w:rPr>
        <w:t>bias and</w:t>
      </w:r>
      <w:r w:rsidRPr="00F83A7D">
        <w:rPr>
          <w:color w:val="000000" w:themeColor="text1"/>
          <w:sz w:val="12"/>
        </w:rPr>
        <w:t xml:space="preserve"> are </w:t>
      </w:r>
      <w:r w:rsidRPr="00A16A89">
        <w:rPr>
          <w:rStyle w:val="StyleUnderline"/>
        </w:rPr>
        <w:t xml:space="preserve">subject to </w:t>
      </w:r>
      <w:r w:rsidRPr="006832C3">
        <w:rPr>
          <w:rStyle w:val="Emphasis"/>
          <w:highlight w:val="green"/>
        </w:rPr>
        <w:t>other psychological traits</w:t>
      </w:r>
      <w:r w:rsidRPr="00557FAA">
        <w:rPr>
          <w:rStyle w:val="Emphasis"/>
        </w:rPr>
        <w:t xml:space="preserve"> that </w:t>
      </w:r>
      <w:r w:rsidRPr="006832C3">
        <w:rPr>
          <w:rStyle w:val="Emphasis"/>
          <w:highlight w:val="green"/>
        </w:rPr>
        <w:t xml:space="preserve">lead them to </w:t>
      </w:r>
      <w:r w:rsidRPr="00A16A89">
        <w:rPr>
          <w:rStyle w:val="Emphasis"/>
          <w:highlight w:val="green"/>
        </w:rPr>
        <w:t xml:space="preserve">underestimate the amount </w:t>
      </w:r>
      <w:r w:rsidRPr="006832C3">
        <w:rPr>
          <w:rStyle w:val="Emphasis"/>
          <w:highlight w:val="green"/>
        </w:rPr>
        <w:t>of bad in life</w:t>
      </w:r>
      <w:r w:rsidRPr="00F83A7D">
        <w:rPr>
          <w:color w:val="000000" w:themeColor="text1"/>
          <w:sz w:val="12"/>
        </w:rPr>
        <w:t xml:space="preserve"> [4]. We thus have excellent reason for distrusting most people’s cheery assessments of how well their lives are going. </w:t>
      </w:r>
      <w:r w:rsidRPr="006832C3">
        <w:rPr>
          <w:rStyle w:val="Emphasis"/>
          <w:highlight w:val="green"/>
        </w:rPr>
        <w:t>Second</w:t>
      </w:r>
      <w:r w:rsidRPr="00557FAA">
        <w:rPr>
          <w:rStyle w:val="Emphasis"/>
        </w:rPr>
        <w:t>,</w:t>
      </w:r>
      <w:r w:rsidRPr="00F83A7D">
        <w:rPr>
          <w:color w:val="000000" w:themeColor="text1"/>
          <w:sz w:val="12"/>
        </w:rPr>
        <w:t xml:space="preserve"> when we look </w:t>
      </w:r>
      <w:proofErr w:type="gramStart"/>
      <w:r w:rsidRPr="00F83A7D">
        <w:rPr>
          <w:color w:val="000000" w:themeColor="text1"/>
          <w:sz w:val="12"/>
        </w:rPr>
        <w:t>closely</w:t>
      </w:r>
      <w:proofErr w:type="gramEnd"/>
      <w:r w:rsidRPr="00F83A7D">
        <w:rPr>
          <w:color w:val="000000" w:themeColor="text1"/>
          <w:sz w:val="12"/>
        </w:rPr>
        <w:t xml:space="preserve"> we notice just how much suffering there is. Consider, for example, the </w:t>
      </w:r>
      <w:r w:rsidRPr="006832C3">
        <w:rPr>
          <w:rStyle w:val="Emphasis"/>
          <w:highlight w:val="green"/>
        </w:rPr>
        <w:t>millions living in poverty or subjected to violence</w:t>
      </w:r>
      <w:r w:rsidRPr="00F83A7D">
        <w:rPr>
          <w:color w:val="000000" w:themeColor="text1"/>
          <w:sz w:val="12"/>
        </w:rPr>
        <w:t xml:space="preserve"> or the threat thereof. Psychological distress and </w:t>
      </w:r>
      <w:r w:rsidRPr="006832C3">
        <w:rPr>
          <w:rStyle w:val="Emphasis"/>
          <w:highlight w:val="green"/>
        </w:rPr>
        <w:t xml:space="preserve">disturbance </w:t>
      </w:r>
      <w:proofErr w:type="gramStart"/>
      <w:r w:rsidRPr="006832C3">
        <w:rPr>
          <w:rStyle w:val="Emphasis"/>
          <w:highlight w:val="green"/>
        </w:rPr>
        <w:t>is</w:t>
      </w:r>
      <w:proofErr w:type="gramEnd"/>
      <w:r w:rsidRPr="006832C3">
        <w:rPr>
          <w:rStyle w:val="Emphasis"/>
          <w:highlight w:val="green"/>
        </w:rPr>
        <w:t xml:space="preserve"> widespread</w:t>
      </w:r>
      <w:r w:rsidRPr="006832C3">
        <w:rPr>
          <w:rStyle w:val="StyleUnderline"/>
        </w:rPr>
        <w:t xml:space="preserve">. Rates of </w:t>
      </w:r>
      <w:r w:rsidRPr="006832C3">
        <w:rPr>
          <w:rStyle w:val="Emphasis"/>
          <w:highlight w:val="green"/>
        </w:rPr>
        <w:t>depression are high</w:t>
      </w:r>
      <w:r w:rsidRPr="00F83A7D">
        <w:rPr>
          <w:color w:val="000000" w:themeColor="text1"/>
          <w:sz w:val="12"/>
        </w:rPr>
        <w:t xml:space="preserve">. Everybody suffers frustrations and bereavements. Life is often punctuated by periods of ill-health. Some of </w:t>
      </w:r>
      <w:proofErr w:type="gramStart"/>
      <w:r w:rsidRPr="00F83A7D">
        <w:rPr>
          <w:color w:val="000000" w:themeColor="text1"/>
          <w:sz w:val="12"/>
        </w:rPr>
        <w:t>these pass</w:t>
      </w:r>
      <w:proofErr w:type="gramEnd"/>
      <w:r w:rsidRPr="00F83A7D">
        <w:rPr>
          <w:color w:val="000000" w:themeColor="text1"/>
          <w:sz w:val="12"/>
        </w:rPr>
        <w:t xml:space="preserve"> without enduring effects but others have long-term sequelae. In poorer parts of the world, infectious diseases account for most of the burden of disease. However, those in the developed world are not exempt from appalling diseases. </w:t>
      </w:r>
      <w:r w:rsidRPr="006832C3">
        <w:rPr>
          <w:rStyle w:val="Emphasis"/>
          <w:highlight w:val="green"/>
        </w:rPr>
        <w:t>They suffer from</w:t>
      </w:r>
      <w:r w:rsidRPr="006832C3">
        <w:rPr>
          <w:rStyle w:val="StyleUnderline"/>
        </w:rPr>
        <w:t xml:space="preserve"> strokes, from various </w:t>
      </w:r>
      <w:r w:rsidRPr="006832C3">
        <w:rPr>
          <w:rStyle w:val="Emphasis"/>
          <w:highlight w:val="green"/>
        </w:rPr>
        <w:t>degenerative diseases</w:t>
      </w:r>
      <w:r w:rsidRPr="00F83A7D">
        <w:rPr>
          <w:color w:val="000000" w:themeColor="text1"/>
          <w:sz w:val="12"/>
        </w:rPr>
        <w:t xml:space="preserve"> and from cancer. </w:t>
      </w:r>
      <w:r w:rsidRPr="006832C3">
        <w:rPr>
          <w:rStyle w:val="Emphasis"/>
          <w:highlight w:val="green"/>
        </w:rPr>
        <w:t>Third</w:t>
      </w:r>
      <w:r w:rsidRPr="00F83A7D">
        <w:rPr>
          <w:color w:val="000000" w:themeColor="text1"/>
          <w:sz w:val="12"/>
        </w:rPr>
        <w:t xml:space="preserve">, even if one thought that the best of human lives </w:t>
      </w:r>
      <w:proofErr w:type="gramStart"/>
      <w:r w:rsidRPr="00F83A7D">
        <w:rPr>
          <w:color w:val="000000" w:themeColor="text1"/>
          <w:sz w:val="12"/>
        </w:rPr>
        <w:t>were</w:t>
      </w:r>
      <w:proofErr w:type="gramEnd"/>
      <w:r w:rsidRPr="00F83A7D">
        <w:rPr>
          <w:color w:val="000000" w:themeColor="text1"/>
          <w:sz w:val="12"/>
        </w:rPr>
        <w:t xml:space="preserve"> good (enough), </w:t>
      </w:r>
      <w:r w:rsidRPr="006832C3">
        <w:rPr>
          <w:rStyle w:val="Emphasis"/>
          <w:highlight w:val="green"/>
        </w:rPr>
        <w:t xml:space="preserve">to </w:t>
      </w:r>
      <w:r w:rsidRPr="006832C3">
        <w:rPr>
          <w:rStyle w:val="Emphasis"/>
          <w:highlight w:val="green"/>
        </w:rPr>
        <w:lastRenderedPageBreak/>
        <w:t>procreate is to inflict</w:t>
      </w:r>
      <w:r w:rsidRPr="00F83A7D">
        <w:rPr>
          <w:color w:val="000000" w:themeColor="text1"/>
          <w:sz w:val="12"/>
        </w:rPr>
        <w:t xml:space="preserve">, on the being you create, </w:t>
      </w:r>
      <w:r w:rsidRPr="006832C3">
        <w:rPr>
          <w:rStyle w:val="Emphasis"/>
          <w:highlight w:val="green"/>
        </w:rPr>
        <w:t>unacceptable risks of grotesque suffering</w:t>
      </w:r>
      <w:r w:rsidRPr="00F83A7D">
        <w:rPr>
          <w:color w:val="000000" w:themeColor="text1"/>
          <w:sz w:val="12"/>
        </w:rPr>
        <w:t xml:space="preserve">, even if that occurs at the end of life. For example, </w:t>
      </w:r>
      <w:r w:rsidRPr="006832C3">
        <w:rPr>
          <w:rStyle w:val="Emphasis"/>
          <w:highlight w:val="green"/>
        </w:rPr>
        <w:t>40%</w:t>
      </w:r>
      <w:r w:rsidRPr="00F83A7D">
        <w:rPr>
          <w:color w:val="000000" w:themeColor="text1"/>
          <w:sz w:val="12"/>
        </w:rPr>
        <w:t xml:space="preserve"> of men and 37% of women in Britain </w:t>
      </w:r>
      <w:r w:rsidRPr="006832C3">
        <w:rPr>
          <w:rStyle w:val="Emphasis"/>
          <w:highlight w:val="green"/>
        </w:rPr>
        <w:t>develop cancer</w:t>
      </w:r>
      <w:r w:rsidRPr="00F83A7D">
        <w:rPr>
          <w:color w:val="000000" w:themeColor="text1"/>
          <w:sz w:val="12"/>
        </w:rPr>
        <w:t xml:space="preserve"> at some point. Those are just terrible odds. To inflict them on another person by bringing him into existence is reckless. Rust </w:t>
      </w:r>
      <w:proofErr w:type="spellStart"/>
      <w:r w:rsidRPr="00F83A7D">
        <w:rPr>
          <w:color w:val="000000" w:themeColor="text1"/>
          <w:sz w:val="12"/>
        </w:rPr>
        <w:t>Cohle</w:t>
      </w:r>
      <w:proofErr w:type="spellEnd"/>
      <w:r w:rsidRPr="00F83A7D">
        <w:rPr>
          <w:color w:val="000000" w:themeColor="text1"/>
          <w:sz w:val="12"/>
        </w:rPr>
        <w:t xml:space="preserve"> expresses this idea when he says that he thinks “about the hubris it must take to yank a soul out of nonexistence into this … Force a life into this thresher …” [5] (His talk of souls should obviously be taken metaphorically.) Another route to anti-natalism is via what I call a “misanthropic” argument. According to this argument </w:t>
      </w:r>
      <w:r w:rsidRPr="006832C3">
        <w:rPr>
          <w:rStyle w:val="Emphasis"/>
          <w:highlight w:val="green"/>
        </w:rPr>
        <w:t xml:space="preserve">humans </w:t>
      </w:r>
      <w:r w:rsidRPr="0079462A">
        <w:rPr>
          <w:rStyle w:val="Emphasis"/>
          <w:highlight w:val="green"/>
        </w:rPr>
        <w:t>are a deep</w:t>
      </w:r>
      <w:r w:rsidRPr="006832C3">
        <w:rPr>
          <w:rStyle w:val="Emphasis"/>
          <w:highlight w:val="green"/>
        </w:rPr>
        <w:t>ly</w:t>
      </w:r>
      <w:r w:rsidRPr="00F83A7D">
        <w:rPr>
          <w:color w:val="000000" w:themeColor="text1"/>
          <w:sz w:val="12"/>
        </w:rPr>
        <w:t xml:space="preserve"> flawed and a </w:t>
      </w:r>
      <w:r w:rsidRPr="006832C3">
        <w:rPr>
          <w:rStyle w:val="Emphasis"/>
          <w:highlight w:val="green"/>
        </w:rPr>
        <w:t>destructive species</w:t>
      </w:r>
      <w:r w:rsidRPr="0079462A">
        <w:rPr>
          <w:rStyle w:val="Emphasis"/>
        </w:rPr>
        <w:t xml:space="preserve"> that is </w:t>
      </w:r>
      <w:r w:rsidRPr="006832C3">
        <w:rPr>
          <w:rStyle w:val="Emphasis"/>
          <w:highlight w:val="green"/>
        </w:rPr>
        <w:t>responsible for the suffering and deaths of billions of other humans and</w:t>
      </w:r>
      <w:r w:rsidRPr="0079462A">
        <w:rPr>
          <w:rStyle w:val="StyleUnderline"/>
        </w:rPr>
        <w:t xml:space="preserve"> non-human </w:t>
      </w:r>
      <w:r w:rsidRPr="0079462A">
        <w:rPr>
          <w:rStyle w:val="Emphasis"/>
          <w:highlight w:val="green"/>
        </w:rPr>
        <w:t>animals.</w:t>
      </w:r>
      <w:r w:rsidRPr="00F83A7D">
        <w:rPr>
          <w:color w:val="000000" w:themeColor="text1"/>
          <w:sz w:val="12"/>
        </w:rPr>
        <w:t xml:space="preserve"> [6] If that level of destruction were caused by another </w:t>
      </w:r>
      <w:proofErr w:type="gramStart"/>
      <w:r w:rsidRPr="00F83A7D">
        <w:rPr>
          <w:color w:val="000000" w:themeColor="text1"/>
          <w:sz w:val="12"/>
        </w:rPr>
        <w:t>species</w:t>
      </w:r>
      <w:proofErr w:type="gramEnd"/>
      <w:r w:rsidRPr="00F83A7D">
        <w:rPr>
          <w:color w:val="000000" w:themeColor="text1"/>
          <w:sz w:val="12"/>
        </w:rPr>
        <w:t xml:space="preserve"> we would rapidly recommend that new members of that species not be brought into existence. Although Rustin </w:t>
      </w:r>
      <w:proofErr w:type="spellStart"/>
      <w:r w:rsidRPr="00F83A7D">
        <w:rPr>
          <w:color w:val="000000" w:themeColor="text1"/>
          <w:sz w:val="12"/>
        </w:rPr>
        <w:t>Cohle</w:t>
      </w:r>
      <w:proofErr w:type="spellEnd"/>
      <w:r w:rsidRPr="00F83A7D">
        <w:rPr>
          <w:color w:val="000000" w:themeColor="text1"/>
          <w:sz w:val="12"/>
        </w:rPr>
        <w:t xml:space="preserve"> does not explicitly employ misanthropy in support of his anti-natalism, he is certainly misanthropic. For example, he observes astutely that “people incapable of guilt usually </w:t>
      </w:r>
      <w:proofErr w:type="gramStart"/>
      <w:r w:rsidRPr="00F83A7D">
        <w:rPr>
          <w:color w:val="000000" w:themeColor="text1"/>
          <w:sz w:val="12"/>
        </w:rPr>
        <w:t>do</w:t>
      </w:r>
      <w:proofErr w:type="gramEnd"/>
      <w:r w:rsidRPr="00F83A7D">
        <w:rPr>
          <w:color w:val="000000" w:themeColor="text1"/>
          <w:sz w:val="12"/>
        </w:rPr>
        <w:t xml:space="preserve"> have a good time.” [7] His inferences from misanthropy are not ones that an anti-natalist would necessarily endorse. For instance, in justifying his own (“righteous”) violence, he says that the “world needs bad men. We keep the other bad men from the door.” [8] Anti-natalists are not committed to any </w:t>
      </w:r>
      <w:proofErr w:type="gramStart"/>
      <w:r w:rsidRPr="00F83A7D">
        <w:rPr>
          <w:color w:val="000000" w:themeColor="text1"/>
          <w:sz w:val="12"/>
        </w:rPr>
        <w:t>particular views</w:t>
      </w:r>
      <w:proofErr w:type="gramEnd"/>
      <w:r w:rsidRPr="00F83A7D">
        <w:rPr>
          <w:color w:val="000000" w:themeColor="text1"/>
          <w:sz w:val="12"/>
        </w:rPr>
        <w:t xml:space="preserve"> about when violence is and is not justified. Anti-natalism is not a complete moral theory, but only a view about the morality of procreation. However, </w:t>
      </w:r>
      <w:r w:rsidRPr="00A16A89">
        <w:rPr>
          <w:rStyle w:val="StyleUnderline"/>
        </w:rPr>
        <w:t>it is unlikely</w:t>
      </w:r>
      <w:r w:rsidRPr="00F83A7D">
        <w:rPr>
          <w:color w:val="000000" w:themeColor="text1"/>
          <w:sz w:val="12"/>
        </w:rPr>
        <w:t xml:space="preserve"> that vigilante </w:t>
      </w:r>
      <w:r w:rsidRPr="00A16A89">
        <w:rPr>
          <w:rStyle w:val="StyleUnderline"/>
        </w:rPr>
        <w:t>violence</w:t>
      </w:r>
      <w:r w:rsidRPr="00F83A7D">
        <w:rPr>
          <w:color w:val="000000" w:themeColor="text1"/>
          <w:sz w:val="12"/>
        </w:rPr>
        <w:t xml:space="preserve">, in which Rustin </w:t>
      </w:r>
      <w:proofErr w:type="spellStart"/>
      <w:r w:rsidRPr="00F83A7D">
        <w:rPr>
          <w:color w:val="000000" w:themeColor="text1"/>
          <w:sz w:val="12"/>
        </w:rPr>
        <w:t>Cohle</w:t>
      </w:r>
      <w:proofErr w:type="spellEnd"/>
      <w:r w:rsidRPr="00F83A7D">
        <w:rPr>
          <w:color w:val="000000" w:themeColor="text1"/>
          <w:sz w:val="12"/>
        </w:rPr>
        <w:t xml:space="preserve"> and his partner Martin Hart engage, </w:t>
      </w:r>
      <w:r w:rsidRPr="00A16A89">
        <w:rPr>
          <w:rStyle w:val="StyleUnderline"/>
        </w:rPr>
        <w:t>would pass muster</w:t>
      </w:r>
      <w:r w:rsidRPr="00F83A7D">
        <w:rPr>
          <w:color w:val="000000" w:themeColor="text1"/>
          <w:sz w:val="12"/>
        </w:rPr>
        <w:t xml:space="preserve"> if relevant moral considerations were applied. Nor does anti-natalism imply that we should resort to alcoholism. Consumed to excess, alcohol </w:t>
      </w:r>
      <w:r w:rsidRPr="00A16A89">
        <w:rPr>
          <w:sz w:val="12"/>
          <w:szCs w:val="12"/>
        </w:rPr>
        <w:t>tends to make life</w:t>
      </w:r>
      <w:r w:rsidRPr="006832C3">
        <w:rPr>
          <w:sz w:val="12"/>
          <w:szCs w:val="12"/>
        </w:rPr>
        <w:t xml:space="preserve"> </w:t>
      </w:r>
      <w:r w:rsidRPr="00F83A7D">
        <w:rPr>
          <w:color w:val="000000" w:themeColor="text1"/>
          <w:sz w:val="12"/>
        </w:rPr>
        <w:t xml:space="preserve">not better but rather </w:t>
      </w:r>
      <w:r w:rsidRPr="00A16A89">
        <w:rPr>
          <w:sz w:val="12"/>
          <w:szCs w:val="12"/>
        </w:rPr>
        <w:t>worse</w:t>
      </w:r>
      <w:r w:rsidRPr="00F83A7D">
        <w:rPr>
          <w:color w:val="000000" w:themeColor="text1"/>
          <w:sz w:val="12"/>
        </w:rPr>
        <w:t xml:space="preserve"> – both for those who imbibe it and for those who </w:t>
      </w:r>
      <w:proofErr w:type="gramStart"/>
      <w:r w:rsidRPr="00F83A7D">
        <w:rPr>
          <w:color w:val="000000" w:themeColor="text1"/>
          <w:sz w:val="12"/>
        </w:rPr>
        <w:t>come in contact with</w:t>
      </w:r>
      <w:proofErr w:type="gramEnd"/>
      <w:r w:rsidRPr="00F83A7D">
        <w:rPr>
          <w:color w:val="000000" w:themeColor="text1"/>
          <w:sz w:val="12"/>
        </w:rPr>
        <w:t xml:space="preserve"> the alcohol abusers. There is a common tendency to regard anti-natalists as nihilists. Rust </w:t>
      </w:r>
      <w:proofErr w:type="spellStart"/>
      <w:r w:rsidRPr="00F83A7D">
        <w:rPr>
          <w:color w:val="000000" w:themeColor="text1"/>
          <w:sz w:val="12"/>
        </w:rPr>
        <w:t>Cohle</w:t>
      </w:r>
      <w:proofErr w:type="spellEnd"/>
      <w:r w:rsidRPr="00F83A7D">
        <w:rPr>
          <w:color w:val="000000" w:themeColor="text1"/>
          <w:sz w:val="12"/>
        </w:rPr>
        <w:t xml:space="preserve"> claims to be a nihilist. However, despite that claim, as Nic Pizzolatto himself has noted, Rust is no nihilist [9]. </w:t>
      </w:r>
      <w:r w:rsidRPr="006832C3">
        <w:rPr>
          <w:rStyle w:val="Emphasis"/>
          <w:highlight w:val="green"/>
        </w:rPr>
        <w:t>Nihilists</w:t>
      </w:r>
      <w:r w:rsidRPr="00F83A7D">
        <w:rPr>
          <w:color w:val="000000" w:themeColor="text1"/>
          <w:sz w:val="12"/>
        </w:rPr>
        <w:t xml:space="preserve"> (about value) </w:t>
      </w:r>
      <w:r w:rsidRPr="006832C3">
        <w:rPr>
          <w:rStyle w:val="Emphasis"/>
          <w:highlight w:val="green"/>
        </w:rPr>
        <w:t>think</w:t>
      </w:r>
      <w:r w:rsidRPr="006832C3">
        <w:rPr>
          <w:rStyle w:val="StyleUnderline"/>
        </w:rPr>
        <w:t xml:space="preserve"> that </w:t>
      </w:r>
      <w:r w:rsidRPr="006832C3">
        <w:rPr>
          <w:rStyle w:val="Emphasis"/>
          <w:highlight w:val="green"/>
        </w:rPr>
        <w:t>nothing matters, but</w:t>
      </w:r>
      <w:r w:rsidRPr="00F83A7D">
        <w:rPr>
          <w:color w:val="000000" w:themeColor="text1"/>
          <w:sz w:val="12"/>
        </w:rPr>
        <w:t xml:space="preserve"> Rust and </w:t>
      </w:r>
      <w:r w:rsidRPr="006832C3">
        <w:rPr>
          <w:rStyle w:val="Emphasis"/>
          <w:highlight w:val="green"/>
        </w:rPr>
        <w:t>anti-natalists</w:t>
      </w:r>
      <w:r w:rsidRPr="00F83A7D">
        <w:rPr>
          <w:color w:val="000000" w:themeColor="text1"/>
          <w:sz w:val="12"/>
        </w:rPr>
        <w:t xml:space="preserve"> in general, </w:t>
      </w:r>
      <w:r w:rsidRPr="00E546C8">
        <w:rPr>
          <w:b/>
          <w:color w:val="000000" w:themeColor="text1"/>
          <w:highlight w:val="green"/>
          <w:u w:val="single"/>
        </w:rPr>
        <w:t>t</w:t>
      </w:r>
      <w:r w:rsidRPr="006832C3">
        <w:rPr>
          <w:rStyle w:val="Emphasis"/>
          <w:highlight w:val="green"/>
        </w:rPr>
        <w:t>hink</w:t>
      </w:r>
      <w:r w:rsidRPr="00F83A7D">
        <w:rPr>
          <w:color w:val="000000" w:themeColor="text1"/>
          <w:sz w:val="12"/>
        </w:rPr>
        <w:t xml:space="preserve"> that that there is much that matters. It matters, for example, whether </w:t>
      </w:r>
      <w:r w:rsidRPr="006832C3">
        <w:rPr>
          <w:rStyle w:val="Emphasis"/>
          <w:highlight w:val="green"/>
        </w:rPr>
        <w:t>people suffer</w:t>
      </w:r>
      <w:r w:rsidRPr="00F83A7D">
        <w:rPr>
          <w:color w:val="000000" w:themeColor="text1"/>
          <w:sz w:val="12"/>
        </w:rPr>
        <w:t xml:space="preserve">. </w:t>
      </w:r>
      <w:r w:rsidRPr="006832C3">
        <w:rPr>
          <w:rStyle w:val="StyleUnderline"/>
        </w:rPr>
        <w:t xml:space="preserve">Anti-natalism is grounded in deep concern </w:t>
      </w:r>
      <w:r w:rsidRPr="006832C3">
        <w:rPr>
          <w:rStyle w:val="Emphasis"/>
        </w:rPr>
        <w:t>about value</w:t>
      </w:r>
      <w:r w:rsidRPr="00F83A7D">
        <w:rPr>
          <w:color w:val="000000" w:themeColor="text1"/>
          <w:sz w:val="12"/>
        </w:rPr>
        <w:t xml:space="preserve"> rather than in the absence of any value. It is not only humans but also animals, or at least </w:t>
      </w:r>
      <w:r w:rsidRPr="006832C3">
        <w:rPr>
          <w:rStyle w:val="Emphasis"/>
          <w:highlight w:val="green"/>
        </w:rPr>
        <w:t>sentient animals that are harmed</w:t>
      </w:r>
      <w:r w:rsidRPr="00F83A7D">
        <w:rPr>
          <w:color w:val="000000" w:themeColor="text1"/>
          <w:sz w:val="12"/>
        </w:rPr>
        <w:t xml:space="preserve"> by being brought into existence. </w:t>
      </w:r>
      <w:r w:rsidRPr="00E91529">
        <w:rPr>
          <w:rStyle w:val="Emphasis"/>
          <w:highlight w:val="green"/>
        </w:rPr>
        <w:t>The</w:t>
      </w:r>
      <w:r w:rsidRPr="00E91529">
        <w:rPr>
          <w:rStyle w:val="StyleUnderline"/>
        </w:rPr>
        <w:t xml:space="preserve"> basic </w:t>
      </w:r>
      <w:r w:rsidRPr="006832C3">
        <w:rPr>
          <w:rStyle w:val="Emphasis"/>
          <w:highlight w:val="green"/>
        </w:rPr>
        <w:t>curse of consciousness applies to all sentient beings.</w:t>
      </w:r>
      <w:r w:rsidRPr="00F83A7D">
        <w:rPr>
          <w:color w:val="000000" w:themeColor="text1"/>
          <w:sz w:val="12"/>
        </w:rPr>
        <w:t xml:space="preserve"> However, many anti-natalists focus on humans. The reasons vary. Among them is that (normal, healthy, adult) humans face an additional curse of self-consciousness. For related reasons, most humans are also able, at least in principle, to reflect on whether they should create offspring.</w:t>
      </w:r>
    </w:p>
    <w:p w14:paraId="04460EDE" w14:textId="642ABC0B" w:rsidR="00E42E4C" w:rsidRDefault="00494CBC" w:rsidP="00494CBC">
      <w:pPr>
        <w:pStyle w:val="Heading2"/>
      </w:pPr>
      <w:r>
        <w:lastRenderedPageBreak/>
        <w:t>3</w:t>
      </w:r>
    </w:p>
    <w:p w14:paraId="24620589" w14:textId="77777777" w:rsidR="00494CBC" w:rsidRPr="00B66BD4" w:rsidRDefault="00494CBC" w:rsidP="00494CBC">
      <w:pPr>
        <w:pStyle w:val="Heading3"/>
      </w:pPr>
      <w:r>
        <w:lastRenderedPageBreak/>
        <w:t>K</w:t>
      </w:r>
    </w:p>
    <w:p w14:paraId="5F7B22CC" w14:textId="77777777" w:rsidR="00494CBC" w:rsidRPr="009802CC" w:rsidRDefault="00494CBC" w:rsidP="00494CBC">
      <w:pPr>
        <w:pStyle w:val="Heading4"/>
        <w:rPr>
          <w:rFonts w:cs="Times New Roman"/>
          <w:color w:val="000000" w:themeColor="text1"/>
        </w:rPr>
      </w:pPr>
      <w:r>
        <w:rPr>
          <w:rFonts w:cs="Times New Roman"/>
          <w:color w:val="000000" w:themeColor="text1"/>
        </w:rPr>
        <w:t xml:space="preserve">Abled subjectivity is </w:t>
      </w:r>
      <w:r w:rsidRPr="009802CC">
        <w:rPr>
          <w:rFonts w:cs="Times New Roman"/>
          <w:color w:val="000000" w:themeColor="text1"/>
        </w:rPr>
        <w:t>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11F2D7A2" w14:textId="77777777" w:rsidR="00494CBC" w:rsidRDefault="00494CBC" w:rsidP="00494CBC">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2C472E6E" w14:textId="77777777" w:rsidR="00494CBC" w:rsidRPr="00BC404C" w:rsidRDefault="00494CBC" w:rsidP="00494CBC">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 xml:space="preserve">to </w:t>
      </w:r>
      <w:r w:rsidRPr="00E834C0">
        <w:rPr>
          <w:rStyle w:val="Emphasis"/>
        </w:rPr>
        <w:lastRenderedPageBreak/>
        <w:t>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41CCFDDD" w14:textId="77777777" w:rsidR="00494CBC" w:rsidRDefault="00494CBC" w:rsidP="00494CBC">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7033E132" w14:textId="77777777" w:rsidR="00494CBC" w:rsidRPr="009802CC" w:rsidRDefault="00494CBC" w:rsidP="00494CBC">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11533A2C" w14:textId="77777777" w:rsidR="00494CBC" w:rsidRPr="002E3A75" w:rsidRDefault="00494CBC" w:rsidP="00494CBC">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w:t>
      </w:r>
      <w:r w:rsidRPr="008F45F2">
        <w:rPr>
          <w:sz w:val="16"/>
        </w:rPr>
        <w:lastRenderedPageBreak/>
        <w:t xml:space="preserve">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0EB58F7" w14:textId="77777777" w:rsidR="00494CBC" w:rsidRPr="009802CC" w:rsidRDefault="00494CBC" w:rsidP="00494CBC">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1FC0D14D" w14:textId="77777777" w:rsidR="00494CBC" w:rsidRPr="009802CC" w:rsidRDefault="00494CBC" w:rsidP="00494CBC">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432A3B15" w14:textId="77777777" w:rsidR="00494CBC" w:rsidRDefault="00494CBC" w:rsidP="00494CBC">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w:t>
      </w:r>
      <w:proofErr w:type="gramStart"/>
      <w:r w:rsidRPr="009802CC">
        <w:rPr>
          <w:color w:val="000000" w:themeColor="text1"/>
          <w:sz w:val="12"/>
          <w:szCs w:val="26"/>
        </w:rPr>
        <w:t>as a result of</w:t>
      </w:r>
      <w:proofErr w:type="gramEnd"/>
      <w:r w:rsidRPr="009802CC">
        <w:rPr>
          <w:color w:val="000000" w:themeColor="text1"/>
          <w:sz w:val="12"/>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w:t>
      </w:r>
      <w:r w:rsidRPr="009802CC">
        <w:rPr>
          <w:color w:val="000000" w:themeColor="text1"/>
          <w:sz w:val="12"/>
          <w:szCs w:val="26"/>
        </w:rPr>
        <w:lastRenderedPageBreak/>
        <w:t xml:space="preserve">own experiences. </w:t>
      </w:r>
      <w:r w:rsidRPr="009802CC">
        <w:rPr>
          <w:rStyle w:val="Emphasis"/>
          <w:color w:val="000000" w:themeColor="text1"/>
        </w:rPr>
        <w:t xml:space="preserve">I was </w:t>
      </w:r>
      <w:proofErr w:type="gramStart"/>
      <w:r w:rsidRPr="009802CC">
        <w:rPr>
          <w:rStyle w:val="Emphasis"/>
          <w:color w:val="000000" w:themeColor="text1"/>
        </w:rPr>
        <w:t>beginning to notice</w:t>
      </w:r>
      <w:proofErr w:type="gramEnd"/>
      <w:r w:rsidRPr="009802CC">
        <w:rPr>
          <w:rStyle w:val="Emphasis"/>
          <w:color w:val="000000" w:themeColor="text1"/>
        </w:rPr>
        <w:t xml:space="preserv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 xml:space="preserve">analyzing the </w:t>
      </w:r>
      <w:proofErr w:type="spellStart"/>
      <w:r w:rsidRPr="009802CC">
        <w:rPr>
          <w:rStyle w:val="Emphasis"/>
          <w:color w:val="000000" w:themeColor="text1"/>
          <w:highlight w:val="green"/>
        </w:rPr>
        <w:t>crip</w:t>
      </w:r>
      <w:proofErr w:type="spellEnd"/>
      <w:r w:rsidRPr="009802CC">
        <w:rPr>
          <w:rStyle w:val="Emphasis"/>
          <w:color w:val="000000" w:themeColor="text1"/>
          <w:highlight w:val="green"/>
        </w:rPr>
        <w:t>-pessimist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9802CC">
        <w:rPr>
          <w:rStyle w:val="Emphasis"/>
          <w:color w:val="000000" w:themeColor="text1"/>
          <w:szCs w:val="26"/>
        </w:rPr>
        <w:t>Often times</w:t>
      </w:r>
      <w:proofErr w:type="gramEnd"/>
      <w:r w:rsidRPr="009802CC">
        <w:rPr>
          <w:rStyle w:val="Emphasis"/>
          <w:color w:val="000000" w:themeColor="text1"/>
          <w:szCs w:val="26"/>
        </w:rPr>
        <w:t xml:space="preserve">,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w:t>
      </w:r>
      <w:proofErr w:type="spellStart"/>
      <w:r w:rsidRPr="009802CC">
        <w:rPr>
          <w:color w:val="000000" w:themeColor="text1"/>
          <w:sz w:val="12"/>
          <w:szCs w:val="26"/>
        </w:rPr>
        <w:t>crip</w:t>
      </w:r>
      <w:proofErr w:type="spellEnd"/>
      <w:r w:rsidRPr="009802CC">
        <w:rPr>
          <w:color w:val="000000" w:themeColor="text1"/>
          <w:sz w:val="12"/>
          <w:szCs w:val="26"/>
        </w:rPr>
        <w:t xml:space="preserve">-pessimism.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w:t>
      </w:r>
      <w:proofErr w:type="gramStart"/>
      <w:r w:rsidRPr="009802CC">
        <w:rPr>
          <w:color w:val="000000" w:themeColor="text1"/>
          <w:sz w:val="12"/>
          <w:szCs w:val="26"/>
        </w:rPr>
        <w:t>absolutely necessary</w:t>
      </w:r>
      <w:proofErr w:type="gramEnd"/>
      <w:r w:rsidRPr="009802CC">
        <w:rPr>
          <w:color w:val="000000" w:themeColor="text1"/>
          <w:sz w:val="12"/>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proofErr w:type="spellStart"/>
      <w:r w:rsidRPr="009802CC">
        <w:rPr>
          <w:rStyle w:val="Emphasis"/>
          <w:color w:val="000000" w:themeColor="text1"/>
          <w:highlight w:val="green"/>
        </w:rPr>
        <w:t>crip</w:t>
      </w:r>
      <w:proofErr w:type="spellEnd"/>
      <w:r w:rsidRPr="009802CC">
        <w:rPr>
          <w:rStyle w:val="Emphasis"/>
          <w:color w:val="000000" w:themeColor="text1"/>
          <w:highlight w:val="green"/>
        </w:rPr>
        <w:t>-pessimism will remind us.</w:t>
      </w:r>
      <w:r w:rsidRPr="009802CC">
        <w:rPr>
          <w:color w:val="000000" w:themeColor="text1"/>
          <w:sz w:val="12"/>
          <w:szCs w:val="26"/>
        </w:rPr>
        <w:t xml:space="preserve"> Instead of a universal abstract Rawlsian </w:t>
      </w:r>
      <w:r w:rsidRPr="009802CC">
        <w:rPr>
          <w:color w:val="000000" w:themeColor="text1"/>
          <w:sz w:val="12"/>
          <w:szCs w:val="26"/>
        </w:rPr>
        <w:lastRenderedPageBreak/>
        <w:t xml:space="preserve">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9802CC">
        <w:rPr>
          <w:color w:val="000000" w:themeColor="text1"/>
          <w:sz w:val="12"/>
          <w:szCs w:val="26"/>
        </w:rPr>
        <w:t>open up</w:t>
      </w:r>
      <w:proofErr w:type="gramEnd"/>
      <w:r w:rsidRPr="009802CC">
        <w:rPr>
          <w:color w:val="000000" w:themeColor="text1"/>
          <w:sz w:val="12"/>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 xml:space="preserve">Philosophical pessimism is articulated next </w:t>
      </w:r>
      <w:proofErr w:type="gramStart"/>
      <w:r w:rsidRPr="009802CC">
        <w:rPr>
          <w:rStyle w:val="Emphasis"/>
          <w:color w:val="000000" w:themeColor="text1"/>
          <w:szCs w:val="26"/>
        </w:rPr>
        <w:t>as a way to</w:t>
      </w:r>
      <w:proofErr w:type="gramEnd"/>
      <w:r w:rsidRPr="009802CC">
        <w:rPr>
          <w:rStyle w:val="Emphasis"/>
          <w:color w:val="000000" w:themeColor="text1"/>
          <w:szCs w:val="26"/>
        </w:rPr>
        <w:t xml:space="preserve"> temper the risk of sensationalizing dis/ability</w:t>
      </w:r>
      <w:r w:rsidRPr="009802CC">
        <w:rPr>
          <w:color w:val="000000" w:themeColor="text1"/>
          <w:sz w:val="12"/>
          <w:szCs w:val="26"/>
        </w:rPr>
        <w:t xml:space="preserve">. The theories ultimately fuse together like orchids and wasps to generate the larger theme of </w:t>
      </w:r>
      <w:proofErr w:type="spellStart"/>
      <w:r w:rsidRPr="009802CC">
        <w:rPr>
          <w:color w:val="000000" w:themeColor="text1"/>
          <w:sz w:val="12"/>
          <w:szCs w:val="26"/>
        </w:rPr>
        <w:t>crip</w:t>
      </w:r>
      <w:proofErr w:type="spellEnd"/>
      <w:r w:rsidRPr="009802CC">
        <w:rPr>
          <w:color w:val="000000" w:themeColor="text1"/>
          <w:sz w:val="12"/>
          <w:szCs w:val="2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462972BD" w14:textId="77777777" w:rsidR="00494CBC" w:rsidRPr="002133D0" w:rsidRDefault="00494CBC" w:rsidP="00494CBC">
      <w:pPr>
        <w:pStyle w:val="Heading4"/>
        <w:rPr>
          <w:rFonts w:cs="Calibri"/>
          <w:color w:val="000000" w:themeColor="text1"/>
          <w:szCs w:val="30"/>
        </w:rPr>
      </w:pPr>
      <w:r>
        <w:rPr>
          <w:rStyle w:val="Style13ptBold"/>
          <w:rFonts w:cs="Calibri"/>
          <w:b/>
          <w:color w:val="000000" w:themeColor="text1"/>
          <w:sz w:val="30"/>
          <w:szCs w:val="30"/>
        </w:rPr>
        <w:t>Academia is riddled with ableism – k</w:t>
      </w:r>
      <w:r w:rsidRPr="00C7677E">
        <w:rPr>
          <w:rStyle w:val="Style13ptBold"/>
          <w:rFonts w:cs="Calibri"/>
          <w:b/>
          <w:color w:val="000000" w:themeColor="text1"/>
          <w:sz w:val="30"/>
          <w:szCs w:val="30"/>
        </w:rPr>
        <w:t>nowledge production requires assumptions to be made</w:t>
      </w:r>
      <w:r>
        <w:rPr>
          <w:rStyle w:val="Style13ptBold"/>
          <w:rFonts w:cs="Calibri"/>
          <w:b/>
          <w:color w:val="000000" w:themeColor="text1"/>
          <w:sz w:val="30"/>
          <w:szCs w:val="30"/>
        </w:rPr>
        <w:t>, and</w:t>
      </w:r>
      <w:r w:rsidRPr="00C7677E">
        <w:rPr>
          <w:rStyle w:val="Style13ptBold"/>
          <w:rFonts w:cs="Calibri"/>
          <w:b/>
          <w:color w:val="000000" w:themeColor="text1"/>
          <w:sz w:val="30"/>
          <w:szCs w:val="30"/>
        </w:rPr>
        <w:t xml:space="preserve"> absent talking about disability</w:t>
      </w:r>
      <w:r>
        <w:rPr>
          <w:rStyle w:val="Style13ptBold"/>
          <w:rFonts w:cs="Calibri"/>
          <w:b/>
          <w:color w:val="000000" w:themeColor="text1"/>
          <w:sz w:val="30"/>
          <w:szCs w:val="30"/>
        </w:rPr>
        <w:t>,</w:t>
      </w:r>
      <w:r w:rsidRPr="00C7677E">
        <w:rPr>
          <w:rStyle w:val="Style13ptBold"/>
          <w:rFonts w:cs="Calibri"/>
          <w:b/>
          <w:color w:val="000000" w:themeColor="text1"/>
          <w:sz w:val="30"/>
          <w:szCs w:val="30"/>
        </w:rPr>
        <w:t xml:space="preserve"> those assumptions are always violent</w:t>
      </w:r>
      <w:r>
        <w:rPr>
          <w:rStyle w:val="Style13ptBold"/>
          <w:rFonts w:cs="Calibri"/>
          <w:b/>
          <w:color w:val="000000" w:themeColor="text1"/>
          <w:sz w:val="30"/>
          <w:szCs w:val="30"/>
        </w:rPr>
        <w:t xml:space="preserve">. If you aren’t part of the solution, </w:t>
      </w:r>
      <w:proofErr w:type="gramStart"/>
      <w:r>
        <w:rPr>
          <w:rStyle w:val="Style13ptBold"/>
          <w:rFonts w:cs="Calibri"/>
          <w:b/>
          <w:color w:val="000000" w:themeColor="text1"/>
          <w:sz w:val="30"/>
          <w:szCs w:val="30"/>
        </w:rPr>
        <w:t>you’re</w:t>
      </w:r>
      <w:proofErr w:type="gramEnd"/>
      <w:r>
        <w:rPr>
          <w:rStyle w:val="Style13ptBold"/>
          <w:rFonts w:cs="Calibri"/>
          <w:b/>
          <w:color w:val="000000" w:themeColor="text1"/>
          <w:sz w:val="30"/>
          <w:szCs w:val="30"/>
        </w:rPr>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3F239BE5" w14:textId="77777777" w:rsidR="00494CBC" w:rsidRPr="00D7136D" w:rsidRDefault="00494CBC" w:rsidP="00494CBC">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542074DC" w14:textId="77777777" w:rsidR="00494CBC" w:rsidRPr="008F45F2" w:rsidRDefault="00494CBC" w:rsidP="00494CBC">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 xml:space="preserve">challenge to practice as </w:t>
      </w:r>
      <w:r w:rsidRPr="00AE4AD0">
        <w:rPr>
          <w:rStyle w:val="Emphasis"/>
        </w:rPr>
        <w:lastRenderedPageBreak/>
        <w:t>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b/>
          <w:bCs/>
        </w:rPr>
        <w:t xml:space="preserve">ableist knowledge occurs </w:t>
      </w:r>
      <w:proofErr w:type="gramStart"/>
      <w:r w:rsidRPr="0027294E">
        <w:rPr>
          <w:rStyle w:val="StyleUnderline"/>
          <w:b/>
          <w:bCs/>
        </w:rPr>
        <w:t>on the basis of</w:t>
      </w:r>
      <w:proofErr w:type="gramEnd"/>
      <w:r w:rsidRPr="0027294E">
        <w:rPr>
          <w:rStyle w:val="StyleUnderline"/>
          <w:b/>
          <w:bCs/>
        </w:rPr>
        <w:t xml:space="preserve">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 xml:space="preserve">it is not possible to have a fully inclusive notion of ‘health’ without a carefully </w:t>
      </w:r>
      <w:r w:rsidRPr="00A9023D">
        <w:rPr>
          <w:rStyle w:val="StyleUnderline"/>
        </w:rPr>
        <w:lastRenderedPageBreak/>
        <w:t>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b/>
          <w:bCs/>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b/>
          <w:bCs/>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567CE203" w14:textId="7C2FFF80" w:rsidR="00494CBC" w:rsidRDefault="00494CBC" w:rsidP="00494CBC"/>
    <w:p w14:paraId="5869BAB3" w14:textId="4782D63E" w:rsidR="00494CBC" w:rsidRDefault="00494CBC" w:rsidP="00494CBC">
      <w:pPr>
        <w:pStyle w:val="Heading1"/>
      </w:pPr>
      <w:r>
        <w:lastRenderedPageBreak/>
        <w:t>Accessibility</w:t>
      </w:r>
    </w:p>
    <w:p w14:paraId="0161DB66" w14:textId="4B65BD84" w:rsidR="00494CBC" w:rsidRDefault="00494CBC" w:rsidP="00494CBC">
      <w:pPr>
        <w:pStyle w:val="Heading2"/>
      </w:pPr>
      <w:r>
        <w:lastRenderedPageBreak/>
        <w:t>2</w:t>
      </w:r>
    </w:p>
    <w:p w14:paraId="221F2ADB" w14:textId="77777777" w:rsidR="00494CBC" w:rsidRPr="00F83A7D" w:rsidRDefault="00494CBC" w:rsidP="00494CBC">
      <w:pPr>
        <w:pStyle w:val="Heading4"/>
        <w:spacing w:line="240" w:lineRule="auto"/>
        <w:rPr>
          <w:rFonts w:cs="Calibri"/>
        </w:rPr>
      </w:pPr>
      <w:r w:rsidRPr="00F83A7D">
        <w:rPr>
          <w:rFonts w:cs="Calibri"/>
        </w:rPr>
        <w:t>Extinction is good under util—there is an asymmetry of pleasure and pain.</w:t>
      </w:r>
      <w:r>
        <w:rPr>
          <w:rFonts w:cs="Calibri"/>
        </w:rPr>
        <w:t xml:space="preserve"> </w:t>
      </w:r>
      <w:r w:rsidRPr="00F83A7D">
        <w:rPr>
          <w:rFonts w:cs="Calibri"/>
        </w:rPr>
        <w:t>The absence of pain is good, while the absence of pleasure is not bad. </w:t>
      </w:r>
      <w:r>
        <w:rPr>
          <w:rFonts w:cs="Calibri"/>
        </w:rPr>
        <w:t>Even if life is pleasurable, err neg because non-existence is always good while pleasure in life is variable.</w:t>
      </w:r>
    </w:p>
    <w:p w14:paraId="192456B5" w14:textId="640819CE" w:rsidR="00494CBC" w:rsidRDefault="00494CBC" w:rsidP="00494CBC">
      <w:pPr>
        <w:rPr>
          <w:b/>
          <w:bCs/>
          <w:szCs w:val="26"/>
        </w:rPr>
      </w:pPr>
      <w:r w:rsidRPr="006352B1">
        <w:rPr>
          <w:b/>
          <w:bCs/>
          <w:szCs w:val="26"/>
        </w:rPr>
        <w:t>Benatar 97</w:t>
      </w:r>
    </w:p>
    <w:p w14:paraId="25D2CF1A" w14:textId="25B6795C" w:rsidR="00494CBC" w:rsidRDefault="00494CBC" w:rsidP="00494CBC">
      <w:r>
        <w:t>a symmetrical evaluation does not apply to the absence of pain and pleasure the absence of pain is good whereas the absence of pleasure is not bad this view is the best explanation for the view that there is a duty to avoid suffering we think there is a duty not to bring suffering people into existence we think that there is no duty to bring happy people into existence because its absence would not be bad</w:t>
      </w:r>
    </w:p>
    <w:p w14:paraId="243B5BD5" w14:textId="7DF0F112" w:rsidR="00494CBC" w:rsidRDefault="00494CBC" w:rsidP="00494CBC"/>
    <w:p w14:paraId="29B9BCAC" w14:textId="77777777" w:rsidR="00494CBC" w:rsidRPr="00F83A7D" w:rsidRDefault="00494CBC" w:rsidP="00494CBC">
      <w:pPr>
        <w:pStyle w:val="Heading4"/>
        <w:rPr>
          <w:rFonts w:cs="Calibri"/>
        </w:rPr>
      </w:pPr>
      <w:r w:rsidRPr="00F83A7D">
        <w:rPr>
          <w:rFonts w:cs="Calibri"/>
        </w:rPr>
        <w:t>Life has net</w:t>
      </w:r>
      <w:r>
        <w:rPr>
          <w:rFonts w:cs="Calibri"/>
        </w:rPr>
        <w:t>-</w:t>
      </w:r>
      <w:r w:rsidRPr="00F83A7D">
        <w:rPr>
          <w:rFonts w:cs="Calibri"/>
        </w:rPr>
        <w:t>negative utility – death is key to stop future accumulation of negative value because it precludes procreation</w:t>
      </w:r>
      <w:r>
        <w:rPr>
          <w:rFonts w:cs="Calibri"/>
        </w:rPr>
        <w:t>.</w:t>
      </w:r>
    </w:p>
    <w:p w14:paraId="1F5D4523" w14:textId="5587DA57" w:rsidR="00494CBC" w:rsidRDefault="00494CBC" w:rsidP="00494CBC">
      <w:r w:rsidRPr="00F83A7D">
        <w:rPr>
          <w:b/>
          <w:bCs/>
          <w:szCs w:val="26"/>
        </w:rPr>
        <w:t>Benatar 15</w:t>
      </w:r>
    </w:p>
    <w:p w14:paraId="16AD870E" w14:textId="2677EAFE" w:rsidR="00494CBC" w:rsidRDefault="00494CBC" w:rsidP="00494CBC">
      <w:r>
        <w:t xml:space="preserve">First, there is evidence from psych research that people are prone to optimism bias and other psychological traits lead them to underestimate the amount of bad in life Second millions living in poverty or subjected to violence disturbance is widespread depression are high They suffer from degenerative diseases Third to procreate is to inflict unacceptable risks of grotesque suffering 40% develop cancer humans are a deeply destructive species responsible for the suffering and deaths of billions of other humans and animals. Nihilists think nothing matters, but anti-natalists think people suffer sentient animals that are harmed </w:t>
      </w:r>
      <w:proofErr w:type="gramStart"/>
      <w:r>
        <w:t>The</w:t>
      </w:r>
      <w:proofErr w:type="gramEnd"/>
      <w:r>
        <w:t xml:space="preserve"> curse of consciousness applies to all sentient beings.</w:t>
      </w:r>
    </w:p>
    <w:p w14:paraId="617ED0FD" w14:textId="59245506" w:rsidR="00494CBC" w:rsidRDefault="00494CBC" w:rsidP="00494CBC"/>
    <w:p w14:paraId="61DE9C39" w14:textId="341C16C4" w:rsidR="00494CBC" w:rsidRDefault="00494CBC" w:rsidP="00494CBC">
      <w:pPr>
        <w:pStyle w:val="Heading2"/>
      </w:pPr>
      <w:r>
        <w:lastRenderedPageBreak/>
        <w:t>3</w:t>
      </w:r>
    </w:p>
    <w:p w14:paraId="46D5932D" w14:textId="5B0AB5E1" w:rsidR="00494CBC" w:rsidRPr="009802CC" w:rsidRDefault="00494CBC" w:rsidP="00494CBC">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A7BF2C1" w14:textId="77777777" w:rsidR="00494CBC" w:rsidRDefault="00494CBC" w:rsidP="00494CBC">
      <w:pPr>
        <w:rPr>
          <w:rStyle w:val="Style13ptBold"/>
        </w:rPr>
      </w:pPr>
      <w:r w:rsidRPr="009802CC">
        <w:rPr>
          <w:rStyle w:val="Style13ptBold"/>
        </w:rPr>
        <w:t>Mollow 15</w:t>
      </w:r>
    </w:p>
    <w:p w14:paraId="501C7B94" w14:textId="77777777" w:rsidR="00494CBC" w:rsidRDefault="00494CBC" w:rsidP="00494CBC">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4763AD96" w14:textId="44F04DC8" w:rsidR="00494CBC" w:rsidRDefault="00494CBC" w:rsidP="00494CBC"/>
    <w:p w14:paraId="75A2F438" w14:textId="77777777" w:rsidR="00494CBC" w:rsidRDefault="00494CBC" w:rsidP="00494CBC">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51E4D1B7" w14:textId="078008ED" w:rsidR="00494CBC" w:rsidRDefault="00494CBC" w:rsidP="00494CBC">
      <w:r w:rsidRPr="009802CC">
        <w:rPr>
          <w:rStyle w:val="Heading4Char"/>
          <w:rFonts w:cs="Times New Roman"/>
          <w:sz w:val="26"/>
        </w:rPr>
        <w:t>Mollow 2</w:t>
      </w:r>
    </w:p>
    <w:p w14:paraId="2E3C575A" w14:textId="77777777" w:rsidR="00494CBC" w:rsidRDefault="00494CBC" w:rsidP="00494CBC">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47845E02" w14:textId="1A51FD26" w:rsidR="00494CBC" w:rsidRDefault="00494CBC" w:rsidP="00494CBC"/>
    <w:p w14:paraId="3524A14B" w14:textId="77777777" w:rsidR="00494CBC" w:rsidRPr="009802CC" w:rsidRDefault="00494CBC" w:rsidP="00494CBC">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63646D4A" w14:textId="594C84F3" w:rsidR="00494CBC" w:rsidRDefault="00494CBC" w:rsidP="00494CBC">
      <w:r w:rsidRPr="009802CC">
        <w:rPr>
          <w:rStyle w:val="Style13ptBold"/>
          <w:color w:val="000000" w:themeColor="text1"/>
        </w:rPr>
        <w:t>Selck 16</w:t>
      </w:r>
    </w:p>
    <w:p w14:paraId="6323823B" w14:textId="77777777" w:rsidR="00494CBC" w:rsidRDefault="00494CBC" w:rsidP="00494CBC">
      <w:r>
        <w:t xml:space="preserve">disability is riddled with pain and attempts to make a space free from optimism to antagonize the erasure of dis/ability by analyzing the </w:t>
      </w:r>
      <w:proofErr w:type="spellStart"/>
      <w:r>
        <w:t>crip</w:t>
      </w:r>
      <w:proofErr w:type="spellEnd"/>
      <w:r>
        <w:t xml:space="preserve">-pessimist neoliberalism is effective at rebranding oppression as progress politics of progress strip agency from bodies with disabilities There is no approach that will address disabled </w:t>
      </w:r>
    </w:p>
    <w:p w14:paraId="3A441E1F" w14:textId="77777777" w:rsidR="00494CBC" w:rsidRDefault="00494CBC" w:rsidP="00494CBC"/>
    <w:p w14:paraId="559737C5" w14:textId="64480712" w:rsidR="00494CBC" w:rsidRDefault="00494CBC" w:rsidP="00494CBC">
      <w:r>
        <w:lastRenderedPageBreak/>
        <w:t xml:space="preserve">experiences, as </w:t>
      </w:r>
      <w:proofErr w:type="spellStart"/>
      <w:r>
        <w:t>crip</w:t>
      </w:r>
      <w:proofErr w:type="spellEnd"/>
      <w:r>
        <w:t>-pessimism will remind us. after failing to rehabilitate able-bodied standards come to a comfort with pessimism.</w:t>
      </w:r>
    </w:p>
    <w:p w14:paraId="01DEA61C" w14:textId="77777777" w:rsidR="00494CBC" w:rsidRDefault="00494CBC" w:rsidP="00494CBC"/>
    <w:p w14:paraId="207F2340" w14:textId="77777777" w:rsidR="00494CBC" w:rsidRPr="002133D0" w:rsidRDefault="00494CBC" w:rsidP="00494CBC">
      <w:pPr>
        <w:pStyle w:val="Heading4"/>
        <w:rPr>
          <w:rFonts w:cs="Calibri"/>
          <w:color w:val="000000" w:themeColor="text1"/>
          <w:szCs w:val="30"/>
        </w:rPr>
      </w:pPr>
      <w:r>
        <w:rPr>
          <w:rStyle w:val="Style13ptBold"/>
          <w:rFonts w:cs="Calibri"/>
          <w:b/>
          <w:color w:val="000000" w:themeColor="text1"/>
          <w:sz w:val="30"/>
          <w:szCs w:val="30"/>
        </w:rPr>
        <w:t>Academia is riddled with ableism – k</w:t>
      </w:r>
      <w:r w:rsidRPr="00C7677E">
        <w:rPr>
          <w:rStyle w:val="Style13ptBold"/>
          <w:rFonts w:cs="Calibri"/>
          <w:b/>
          <w:color w:val="000000" w:themeColor="text1"/>
          <w:sz w:val="30"/>
          <w:szCs w:val="30"/>
        </w:rPr>
        <w:t>nowledge production requires assumptions to be made</w:t>
      </w:r>
      <w:r>
        <w:rPr>
          <w:rStyle w:val="Style13ptBold"/>
          <w:rFonts w:cs="Calibri"/>
          <w:b/>
          <w:color w:val="000000" w:themeColor="text1"/>
          <w:sz w:val="30"/>
          <w:szCs w:val="30"/>
        </w:rPr>
        <w:t>, and</w:t>
      </w:r>
      <w:r w:rsidRPr="00C7677E">
        <w:rPr>
          <w:rStyle w:val="Style13ptBold"/>
          <w:rFonts w:cs="Calibri"/>
          <w:b/>
          <w:color w:val="000000" w:themeColor="text1"/>
          <w:sz w:val="30"/>
          <w:szCs w:val="30"/>
        </w:rPr>
        <w:t xml:space="preserve"> absent talking about disability</w:t>
      </w:r>
      <w:r>
        <w:rPr>
          <w:rStyle w:val="Style13ptBold"/>
          <w:rFonts w:cs="Calibri"/>
          <w:b/>
          <w:color w:val="000000" w:themeColor="text1"/>
          <w:sz w:val="30"/>
          <w:szCs w:val="30"/>
        </w:rPr>
        <w:t>,</w:t>
      </w:r>
      <w:r w:rsidRPr="00C7677E">
        <w:rPr>
          <w:rStyle w:val="Style13ptBold"/>
          <w:rFonts w:cs="Calibri"/>
          <w:b/>
          <w:color w:val="000000" w:themeColor="text1"/>
          <w:sz w:val="30"/>
          <w:szCs w:val="30"/>
        </w:rPr>
        <w:t xml:space="preserve"> those assumptions are always violent</w:t>
      </w:r>
      <w:r>
        <w:rPr>
          <w:rStyle w:val="Style13ptBold"/>
          <w:rFonts w:cs="Calibri"/>
          <w:b/>
          <w:color w:val="000000" w:themeColor="text1"/>
          <w:sz w:val="30"/>
          <w:szCs w:val="30"/>
        </w:rPr>
        <w:t xml:space="preserve">. If you aren’t part of the solution, </w:t>
      </w:r>
      <w:proofErr w:type="gramStart"/>
      <w:r>
        <w:rPr>
          <w:rStyle w:val="Style13ptBold"/>
          <w:rFonts w:cs="Calibri"/>
          <w:b/>
          <w:color w:val="000000" w:themeColor="text1"/>
          <w:sz w:val="30"/>
          <w:szCs w:val="30"/>
        </w:rPr>
        <w:t>you’re</w:t>
      </w:r>
      <w:proofErr w:type="gramEnd"/>
      <w:r>
        <w:rPr>
          <w:rStyle w:val="Style13ptBold"/>
          <w:rFonts w:cs="Calibri"/>
          <w:b/>
          <w:color w:val="000000" w:themeColor="text1"/>
          <w:sz w:val="30"/>
          <w:szCs w:val="30"/>
        </w:rPr>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653D2435" w14:textId="42B58267" w:rsidR="00494CBC" w:rsidRDefault="00494CBC" w:rsidP="00494CBC">
      <w:pPr>
        <w:rPr>
          <w:rStyle w:val="Style13ptBold"/>
        </w:rPr>
      </w:pPr>
      <w:r w:rsidRPr="009802CC">
        <w:rPr>
          <w:rStyle w:val="Style13ptBold"/>
        </w:rPr>
        <w:t>Campbell 13</w:t>
      </w:r>
    </w:p>
    <w:p w14:paraId="485872D9" w14:textId="2C0EBAD5" w:rsidR="00494CBC" w:rsidRPr="00494CBC" w:rsidRDefault="00494CBC" w:rsidP="00494CBC">
      <w:r>
        <w:t xml:space="preserve">Ableism is seeded at the level of knowledge systems it is a schema of perfection in the foundations of advocacy </w:t>
      </w:r>
      <w:proofErr w:type="spellStart"/>
      <w:r>
        <w:t>abledness</w:t>
      </w:r>
      <w:proofErr w:type="spellEnd"/>
      <w:r>
        <w:t xml:space="preserve"> is predicated on some notion about typical functioning An ableist imaginary tells us what a healthy body means This relies upon an unacknowledged community of able-bodied people held together by ableism.</w:t>
      </w:r>
    </w:p>
    <w:sectPr w:rsidR="00494CBC" w:rsidRPr="00494C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4C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BC"/>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924049"/>
  <w14:defaultImageDpi w14:val="300"/>
  <w15:docId w15:val="{7CD3DC12-A057-5844-973B-320F9F057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4CBC"/>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494C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4C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494C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494CBC"/>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494C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CBC"/>
  </w:style>
  <w:style w:type="character" w:customStyle="1" w:styleId="Heading1Char">
    <w:name w:val="Heading 1 Char"/>
    <w:aliases w:val="Pocket Char"/>
    <w:basedOn w:val="DefaultParagraphFont"/>
    <w:link w:val="Heading1"/>
    <w:uiPriority w:val="9"/>
    <w:rsid w:val="00494CB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94CB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494CB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494CBC"/>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94CBC"/>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494CBC"/>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494CBC"/>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494CBC"/>
    <w:rPr>
      <w:color w:val="auto"/>
      <w:u w:val="none"/>
    </w:rPr>
  </w:style>
  <w:style w:type="character" w:styleId="Hyperlink">
    <w:name w:val="Hyperlink"/>
    <w:basedOn w:val="DefaultParagraphFont"/>
    <w:uiPriority w:val="99"/>
    <w:semiHidden/>
    <w:unhideWhenUsed/>
    <w:rsid w:val="00494CBC"/>
    <w:rPr>
      <w:color w:val="auto"/>
      <w:u w:val="none"/>
    </w:rPr>
  </w:style>
  <w:style w:type="paragraph" w:styleId="DocumentMap">
    <w:name w:val="Document Map"/>
    <w:basedOn w:val="Normal"/>
    <w:link w:val="DocumentMapChar"/>
    <w:uiPriority w:val="99"/>
    <w:semiHidden/>
    <w:unhideWhenUsed/>
    <w:rsid w:val="00494C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4CBC"/>
    <w:rPr>
      <w:rFonts w:ascii="Lucida Grande" w:hAnsi="Lucida Grande" w:cs="Lucida Grande"/>
    </w:rPr>
  </w:style>
  <w:style w:type="paragraph" w:customStyle="1" w:styleId="textbold">
    <w:name w:val="text bold"/>
    <w:basedOn w:val="Normal"/>
    <w:link w:val="Emphasis"/>
    <w:uiPriority w:val="20"/>
    <w:qFormat/>
    <w:rsid w:val="00494CBC"/>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6760</Words>
  <Characters>38534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2021-09-05T14:23:00Z</dcterms:created>
  <dcterms:modified xsi:type="dcterms:W3CDTF">2021-09-05T14:31:00Z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