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E48AA" w14:textId="77777777" w:rsidR="008D2332" w:rsidRDefault="008D2332" w:rsidP="008D2332">
      <w:pPr>
        <w:pStyle w:val="Heading2"/>
      </w:pPr>
      <w:r>
        <w:t>1</w:t>
      </w:r>
    </w:p>
    <w:p w14:paraId="2132F012" w14:textId="77777777" w:rsidR="003B7037" w:rsidRDefault="003B7037" w:rsidP="003B7037">
      <w:pPr>
        <w:pStyle w:val="Heading2"/>
      </w:pPr>
      <w:r>
        <w:lastRenderedPageBreak/>
        <w:t>1</w:t>
      </w:r>
    </w:p>
    <w:p w14:paraId="3A30956B" w14:textId="77777777" w:rsidR="003B7037" w:rsidRPr="00742C76" w:rsidRDefault="003B7037" w:rsidP="003B7037">
      <w:pPr>
        <w:pStyle w:val="Heading4"/>
        <w:rPr>
          <w:rFonts w:cs="Calibri"/>
        </w:rPr>
      </w:pPr>
      <w:r w:rsidRPr="00742C76">
        <w:rPr>
          <w:rFonts w:cs="Calibri"/>
        </w:rPr>
        <w:t xml:space="preserve">The meta-ethic is procedural moral realism </w:t>
      </w:r>
      <w:r>
        <w:rPr>
          <w:rFonts w:cs="Calibri"/>
        </w:rPr>
        <w:t>–</w:t>
      </w:r>
    </w:p>
    <w:p w14:paraId="74E0EA28" w14:textId="77777777" w:rsidR="003B7037" w:rsidRPr="00742C76" w:rsidRDefault="003B7037" w:rsidP="003B7037">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w:t>
      </w:r>
    </w:p>
    <w:p w14:paraId="7383FAE3" w14:textId="77777777" w:rsidR="003B7037" w:rsidRPr="00742C76" w:rsidRDefault="003B7037" w:rsidP="003B7037">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w:t>
      </w:r>
    </w:p>
    <w:p w14:paraId="293CC822" w14:textId="77777777" w:rsidR="003B7037" w:rsidRPr="00592203" w:rsidRDefault="003B7037" w:rsidP="003B7037">
      <w:pPr>
        <w:pStyle w:val="Heading4"/>
        <w:rPr>
          <w:rFonts w:cs="Calibri"/>
        </w:rPr>
      </w:pPr>
      <w:r w:rsidRPr="00742C76">
        <w:rPr>
          <w:rFonts w:cs="Calibri"/>
        </w:rPr>
        <w:t>Practical Reason is that procedure</w:t>
      </w:r>
      <w:r>
        <w:rPr>
          <w:rFonts w:cs="Calibri"/>
        </w:rPr>
        <w:t xml:space="preserve"> –</w:t>
      </w:r>
    </w:p>
    <w:p w14:paraId="1BD688F6" w14:textId="77777777" w:rsidR="003B7037" w:rsidRDefault="003B7037" w:rsidP="003B7037">
      <w:pPr>
        <w:pStyle w:val="Heading4"/>
        <w:rPr>
          <w:rFonts w:cs="Calibri"/>
        </w:rPr>
      </w:pPr>
      <w:r w:rsidRPr="00742C76">
        <w:rPr>
          <w:rFonts w:cs="Calibri"/>
        </w:rPr>
        <w:t>Moral law must be universal—</w:t>
      </w:r>
    </w:p>
    <w:p w14:paraId="1050F939" w14:textId="77777777" w:rsidR="003B7037" w:rsidRPr="00742C76" w:rsidRDefault="003B7037" w:rsidP="003B7037">
      <w:pPr>
        <w:pStyle w:val="Heading4"/>
        <w:rPr>
          <w:rFonts w:cs="Calibri"/>
        </w:rPr>
      </w:pPr>
      <w:r w:rsidRPr="00742C76">
        <w:rPr>
          <w:rFonts w:cs="Calibri"/>
        </w:rPr>
        <w:t>Thus, the standard is consistency with liberty. Prefer:</w:t>
      </w:r>
    </w:p>
    <w:p w14:paraId="0D75A77F" w14:textId="77777777" w:rsidR="003B7037" w:rsidRPr="00742C76" w:rsidRDefault="003B7037" w:rsidP="003B7037">
      <w:pPr>
        <w:pStyle w:val="Heading4"/>
        <w:rPr>
          <w:rFonts w:cs="Calibri"/>
        </w:rPr>
      </w:pPr>
      <w:r w:rsidRPr="00742C76">
        <w:rPr>
          <w:rFonts w:cs="Calibri"/>
        </w:rPr>
        <w:t>1] The state is obligated to prioritize freedom.</w:t>
      </w:r>
    </w:p>
    <w:p w14:paraId="75A777EB" w14:textId="77777777" w:rsidR="003B7037" w:rsidRPr="00742C76" w:rsidRDefault="003B7037" w:rsidP="003B7037">
      <w:r w:rsidRPr="00742C76">
        <w:rPr>
          <w:rStyle w:val="StyleUnderline"/>
          <w:bCs/>
        </w:rPr>
        <w:t>Otteson 09</w:t>
      </w:r>
      <w:r w:rsidRPr="00742C76">
        <w:t xml:space="preserve"> [(James R., professor of philosophy and economics at Yeshiva University) “Kantian Individualism and Political Libertarianism,” The Independent Review, v. 13, n. 3, Winter, </w:t>
      </w:r>
      <w:hyperlink r:id="rId9" w:history="1">
        <w:r w:rsidRPr="00742C76">
          <w:rPr>
            <w:rStyle w:val="Hyperlink"/>
          </w:rPr>
          <w:t>2009</w:t>
        </w:r>
      </w:hyperlink>
      <w:r w:rsidRPr="00742C76">
        <w:t>] TDI</w:t>
      </w:r>
    </w:p>
    <w:p w14:paraId="34B068D5" w14:textId="77777777" w:rsidR="003B7037" w:rsidRPr="00742C76" w:rsidRDefault="003B7037" w:rsidP="003B7037">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 xml:space="preserve">the only “coercive laws” to </w:t>
      </w:r>
      <w:r w:rsidRPr="00742C76">
        <w:rPr>
          <w:rStyle w:val="StyleUnderline"/>
          <w:highlight w:val="green"/>
        </w:rPr>
        <w:lastRenderedPageBreak/>
        <w:t>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each others’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w:t>
      </w:r>
      <w:r w:rsidRPr="00742C76">
        <w:rPr>
          <w:sz w:val="12"/>
        </w:rPr>
        <w:lastRenderedPageBreak/>
        <w:t xml:space="preserve">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6EB293F5" w14:textId="77777777" w:rsidR="003B7037" w:rsidRPr="00742C76" w:rsidRDefault="003B7037" w:rsidP="003B7037">
      <w:pPr>
        <w:pStyle w:val="Heading4"/>
        <w:rPr>
          <w:rFonts w:cs="Calibri"/>
        </w:rPr>
      </w:pPr>
      <w:r w:rsidRPr="00742C76">
        <w:rPr>
          <w:rFonts w:cs="Calibri"/>
        </w:rPr>
        <w:t>2] Enterprise –</w:t>
      </w:r>
    </w:p>
    <w:p w14:paraId="53E32360" w14:textId="77777777" w:rsidR="003B7037" w:rsidRPr="00742C76" w:rsidRDefault="003B7037" w:rsidP="003B7037">
      <w:pPr>
        <w:pStyle w:val="Heading4"/>
        <w:rPr>
          <w:rFonts w:cs="Calibri"/>
        </w:rPr>
      </w:pPr>
      <w:r w:rsidRPr="00742C76">
        <w:rPr>
          <w:rFonts w:cs="Calibri"/>
        </w:rPr>
        <w:t xml:space="preserve">3] </w:t>
      </w:r>
      <w:r w:rsidRPr="00742C76">
        <w:rPr>
          <w:rFonts w:cs="Calibri"/>
          <w:color w:val="000000" w:themeColor="text1"/>
        </w:rPr>
        <w:t>Performativity—</w:t>
      </w:r>
    </w:p>
    <w:p w14:paraId="4BD10000" w14:textId="77777777" w:rsidR="003B7037" w:rsidRPr="00742C76" w:rsidRDefault="003B7037" w:rsidP="003B7037">
      <w:pPr>
        <w:pStyle w:val="Heading4"/>
        <w:rPr>
          <w:rFonts w:cs="Calibri"/>
        </w:rPr>
      </w:pPr>
      <w:r w:rsidRPr="00742C76">
        <w:rPr>
          <w:rFonts w:cs="Calibri"/>
        </w:rPr>
        <w:t xml:space="preserve">Contention – </w:t>
      </w:r>
    </w:p>
    <w:p w14:paraId="2BF9EFF2" w14:textId="77777777" w:rsidR="003B7037" w:rsidRPr="00742C76" w:rsidRDefault="003B7037" w:rsidP="003B7037">
      <w:pPr>
        <w:pStyle w:val="Heading4"/>
        <w:rPr>
          <w:rFonts w:cs="Calibri"/>
        </w:rPr>
      </w:pPr>
      <w:r w:rsidRPr="00742C76">
        <w:rPr>
          <w:rFonts w:cs="Calibri"/>
        </w:rPr>
        <w:t>1] Libertarianism mandates a market-oriented approach to space—that negates</w:t>
      </w:r>
    </w:p>
    <w:p w14:paraId="2E76D8A1" w14:textId="77777777" w:rsidR="003B7037" w:rsidRPr="00742C76" w:rsidRDefault="003B7037" w:rsidP="003B7037">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0" w:history="1">
        <w:r w:rsidRPr="00742C76">
          <w:rPr>
            <w:rStyle w:val="Hyperlink"/>
            <w:sz w:val="16"/>
            <w:szCs w:val="16"/>
          </w:rPr>
          <w:t>https://abovethelaw.com/2020/01/space-law-can-only-be-libertarian-minded/</w:t>
        </w:r>
      </w:hyperlink>
      <w:r w:rsidRPr="00742C76">
        <w:rPr>
          <w:sz w:val="16"/>
          <w:szCs w:val="16"/>
        </w:rPr>
        <w:t>] TDI</w:t>
      </w:r>
    </w:p>
    <w:p w14:paraId="2061576E" w14:textId="77777777" w:rsidR="003B7037" w:rsidRPr="00742C76" w:rsidRDefault="003B7037" w:rsidP="003B7037">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t>
      </w:r>
      <w:r w:rsidRPr="00742C76">
        <w:rPr>
          <w:rStyle w:val="StyleUnderline"/>
        </w:rPr>
        <w:lastRenderedPageBreak/>
        <w:t xml:space="preserve">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5163E09D" w14:textId="77777777" w:rsidR="003B7037" w:rsidRPr="00742C76" w:rsidRDefault="003B7037" w:rsidP="003B7037">
      <w:pPr>
        <w:pStyle w:val="Heading4"/>
        <w:rPr>
          <w:rStyle w:val="StyleUnderline"/>
          <w:rFonts w:cs="Calibri"/>
          <w:u w:val="none"/>
        </w:rPr>
      </w:pPr>
      <w:r w:rsidRPr="00742C76">
        <w:rPr>
          <w:rStyle w:val="StyleUnderline"/>
          <w:rFonts w:cs="Calibri"/>
          <w:u w:val="none"/>
        </w:rPr>
        <w:t>2] Property rights in space can be consistent with international law</w:t>
      </w:r>
    </w:p>
    <w:p w14:paraId="7FACD613" w14:textId="77777777" w:rsidR="003B7037" w:rsidRPr="00742C76" w:rsidRDefault="003B7037" w:rsidP="003B7037">
      <w:pPr>
        <w:rPr>
          <w:rStyle w:val="StyleUnderline"/>
          <w:sz w:val="16"/>
          <w:szCs w:val="16"/>
          <w:u w:val="none"/>
        </w:rPr>
      </w:pPr>
      <w:r w:rsidRPr="00742C76">
        <w:rPr>
          <w:rStyle w:val="Style13ptBold"/>
        </w:rPr>
        <w:t>Simberg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1"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249D9E73" w14:textId="77777777" w:rsidR="003B7037" w:rsidRPr="00742C76" w:rsidRDefault="003B7037" w:rsidP="003B7037">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outlaws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Gorove, noted that under it, “[A]n individual acting on his own behalf or on behalf of another individual or a private association or an international organization could lawfully appropriate any part of outer space, including the [M]oon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4DD46BE2" w14:textId="77777777" w:rsidR="003B7037" w:rsidRPr="00592203" w:rsidRDefault="003B7037" w:rsidP="003B7037">
      <w:pPr>
        <w:pStyle w:val="Heading4"/>
        <w:rPr>
          <w:rFonts w:cs="Calibri"/>
        </w:rPr>
      </w:pPr>
      <w:r w:rsidRPr="00742C76">
        <w:rPr>
          <w:rFonts w:cs="Calibri"/>
        </w:rPr>
        <w:t xml:space="preserve">3] </w:t>
      </w:r>
      <w:r>
        <w:rPr>
          <w:rFonts w:cs="Calibri"/>
        </w:rPr>
        <w:t>Property rights –</w:t>
      </w:r>
    </w:p>
    <w:p w14:paraId="693B893A" w14:textId="77777777" w:rsidR="003B7037" w:rsidRDefault="003B7037" w:rsidP="003B7037">
      <w:pPr>
        <w:pStyle w:val="Heading4"/>
      </w:pPr>
      <w:r>
        <w:t xml:space="preserve">4] </w:t>
      </w:r>
      <w:r w:rsidRPr="00DE0C10">
        <w:rPr>
          <w:u w:val="single"/>
        </w:rPr>
        <w:t>Negs get Contention Choice</w:t>
      </w:r>
      <w:r>
        <w:t xml:space="preserve"> –</w:t>
      </w:r>
    </w:p>
    <w:p w14:paraId="2C0C64E4" w14:textId="77777777" w:rsidR="003B7037" w:rsidRDefault="003B7037" w:rsidP="003B7037"/>
    <w:p w14:paraId="72874B1A" w14:textId="77777777" w:rsidR="003B7037" w:rsidRDefault="003B7037" w:rsidP="003B7037">
      <w:pPr>
        <w:pStyle w:val="Heading2"/>
      </w:pPr>
      <w:r>
        <w:lastRenderedPageBreak/>
        <w:t>2</w:t>
      </w:r>
    </w:p>
    <w:p w14:paraId="4B592133" w14:textId="77777777" w:rsidR="003B7037" w:rsidRDefault="003B7037" w:rsidP="003B7037">
      <w:pPr>
        <w:pStyle w:val="Heading4"/>
      </w:pPr>
      <w:r>
        <w:t xml:space="preserve">Interpretation – Affirmatives must define </w:t>
      </w:r>
      <w:r w:rsidRPr="00537E9A">
        <w:rPr>
          <w:i/>
        </w:rPr>
        <w:t>private entities</w:t>
      </w:r>
      <w:r>
        <w:t xml:space="preserve"> in a delineated card in the 1AC.  </w:t>
      </w:r>
    </w:p>
    <w:p w14:paraId="355B8C00" w14:textId="77777777" w:rsidR="003B7037" w:rsidRDefault="003B7037" w:rsidP="003B7037">
      <w:r w:rsidRPr="007B0AB4">
        <w:rPr>
          <w:rStyle w:val="Style13ptBold"/>
        </w:rPr>
        <w:t>UpCounsel ND</w:t>
      </w:r>
      <w:r>
        <w:t xml:space="preserve"> – “</w:t>
      </w:r>
      <w:r w:rsidRPr="002A14C0">
        <w:t>Private Entity: Everything You Need to Know</w:t>
      </w:r>
      <w:r>
        <w:t xml:space="preserve">”. </w:t>
      </w:r>
      <w:r w:rsidRPr="002A14C0">
        <w:t xml:space="preserve">UpCounsel </w:t>
      </w:r>
      <w:r>
        <w:t>(</w:t>
      </w:r>
      <w:r w:rsidRPr="002A14C0">
        <w:t>interactive online service that makes it faster and easier for businesses to find and hire legal help</w:t>
      </w:r>
      <w:r>
        <w:t xml:space="preserve">). No Date. Accessed 12/17/21. </w:t>
      </w:r>
      <w:hyperlink r:id="rId12" w:history="1">
        <w:r w:rsidRPr="00474713">
          <w:rPr>
            <w:rStyle w:val="Hyperlink"/>
          </w:rPr>
          <w:t>https://www.upcounsel.com/private-entity</w:t>
        </w:r>
      </w:hyperlink>
      <w:r>
        <w:t xml:space="preserve"> //Xu</w:t>
      </w:r>
    </w:p>
    <w:p w14:paraId="1416BA1D" w14:textId="77777777" w:rsidR="003B7037" w:rsidRPr="00FA403C" w:rsidRDefault="003B7037" w:rsidP="003B7037">
      <w:pPr>
        <w:rPr>
          <w:sz w:val="8"/>
        </w:rPr>
      </w:pPr>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or any other organized group that is not government-</w:t>
      </w:r>
      <w:r>
        <w:rPr>
          <w:rStyle w:val="Emphasis"/>
        </w:rPr>
        <w:t>aff</w:t>
      </w:r>
      <w:r w:rsidRPr="00500A80">
        <w:rPr>
          <w:rStyle w:val="Emphasis"/>
        </w:rPr>
        <w:t>iliated.</w:t>
      </w:r>
      <w:r w:rsidRPr="00FA403C">
        <w:rPr>
          <w:sz w:val="8"/>
        </w:rPr>
        <w:t xml:space="preserve"> Indian tribes and foreign public entities are not considered private entities.</w:t>
      </w:r>
    </w:p>
    <w:p w14:paraId="46EEA368" w14:textId="77777777" w:rsidR="003B7037" w:rsidRPr="00FA403C" w:rsidRDefault="003B7037" w:rsidP="003B7037">
      <w:pPr>
        <w:rPr>
          <w:sz w:val="8"/>
        </w:rPr>
      </w:pPr>
      <w:r w:rsidRPr="00FA403C">
        <w:rPr>
          <w:sz w:val="8"/>
        </w:rPr>
        <w:t>Unlike publicly traded companies, private companies do not have public stock offerings on Nasdaq, American Stock Exchange, or the New York Stock Exchange. Instead, they offer shares privately to interested investors, who may trade among themselves.</w:t>
      </w:r>
    </w:p>
    <w:p w14:paraId="4BFFA173" w14:textId="77777777" w:rsidR="003B7037" w:rsidRPr="00FA403C" w:rsidRDefault="003B7037" w:rsidP="003B7037">
      <w:pPr>
        <w:rPr>
          <w:sz w:val="8"/>
        </w:rPr>
      </w:pPr>
      <w:r w:rsidRPr="00FA403C">
        <w:rPr>
          <w:sz w:val="8"/>
        </w:rPr>
        <w:t>Private Company vs. Private Entity</w:t>
      </w:r>
    </w:p>
    <w:p w14:paraId="28E19C5C" w14:textId="77777777" w:rsidR="003B7037" w:rsidRPr="00FA403C" w:rsidRDefault="003B7037" w:rsidP="003B7037">
      <w:pPr>
        <w:rPr>
          <w:sz w:val="8"/>
        </w:rPr>
      </w:pPr>
      <w:r w:rsidRPr="00FA403C">
        <w:rPr>
          <w:sz w:val="8"/>
        </w:rPr>
        <w:t>The Companies Act of 2013 governs the registration of private companies.</w:t>
      </w:r>
    </w:p>
    <w:p w14:paraId="72383841" w14:textId="77777777" w:rsidR="003B7037" w:rsidRPr="00FA403C" w:rsidRDefault="003B7037" w:rsidP="003B7037">
      <w:pPr>
        <w:rPr>
          <w:sz w:val="8"/>
        </w:rPr>
      </w:pPr>
      <w:r w:rsidRPr="00FA403C">
        <w:rPr>
          <w:sz w:val="8"/>
        </w:rPr>
        <w:t>This type of company is formed by following the steps laid out by this law.</w:t>
      </w:r>
    </w:p>
    <w:p w14:paraId="71D316B6" w14:textId="77777777" w:rsidR="003B7037" w:rsidRPr="00FA403C" w:rsidRDefault="003B7037" w:rsidP="003B7037">
      <w:pPr>
        <w:rPr>
          <w:sz w:val="8"/>
        </w:rPr>
      </w:pPr>
      <w:r w:rsidRPr="00FA403C">
        <w:rPr>
          <w:sz w:val="8"/>
        </w:rPr>
        <w:t>Private entities are determined not by this law but by ownership and holding. For example, sole proprietorships and partnerships are designed as private entities.</w:t>
      </w:r>
    </w:p>
    <w:p w14:paraId="4A1B431F" w14:textId="77777777" w:rsidR="003B7037" w:rsidRPr="00FA403C" w:rsidRDefault="003B7037" w:rsidP="003B7037">
      <w:pPr>
        <w:rPr>
          <w:sz w:val="8"/>
        </w:rPr>
      </w:pPr>
      <w:r w:rsidRPr="00FA403C">
        <w:rPr>
          <w:sz w:val="8"/>
        </w:rPr>
        <w:t>A private entity is not necessarily a private company, but all private companies are private entities.</w:t>
      </w:r>
    </w:p>
    <w:p w14:paraId="12EAD19C" w14:textId="77777777" w:rsidR="003B7037" w:rsidRPr="00FA403C" w:rsidRDefault="003B7037" w:rsidP="003B7037">
      <w:pPr>
        <w:rPr>
          <w:sz w:val="8"/>
        </w:rPr>
      </w:pPr>
      <w:r w:rsidRPr="00FA403C">
        <w:rPr>
          <w:sz w:val="8"/>
        </w:rPr>
        <w:t>How Private Entities Work</w:t>
      </w:r>
    </w:p>
    <w:p w14:paraId="5577FCE0" w14:textId="77777777" w:rsidR="003B7037" w:rsidRDefault="003B7037" w:rsidP="003B7037">
      <w:pPr>
        <w:rPr>
          <w:rStyle w:val="Emphasis"/>
        </w:rPr>
      </w:pPr>
      <w:r w:rsidRPr="00FA403C">
        <w:rPr>
          <w:sz w:val="8"/>
        </w:rP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a bulk of the outstanding stock shares and plans to remove them from public exchanges.</w:t>
      </w:r>
    </w:p>
    <w:p w14:paraId="772D07D8" w14:textId="77777777" w:rsidR="003B7037" w:rsidRPr="00FA403C" w:rsidRDefault="003B7037" w:rsidP="003B7037">
      <w:pPr>
        <w:rPr>
          <w:sz w:val="8"/>
        </w:rPr>
      </w:pPr>
      <w:r w:rsidRPr="00FA403C">
        <w:rPr>
          <w:sz w:val="8"/>
        </w:rPr>
        <w:t xml:space="preserve">How FOIA </w:t>
      </w:r>
      <w:r>
        <w:rPr>
          <w:sz w:val="8"/>
        </w:rPr>
        <w:t>Aff</w:t>
      </w:r>
      <w:r w:rsidRPr="00FA403C">
        <w:rPr>
          <w:sz w:val="8"/>
        </w:rPr>
        <w:t>ects Private Entities</w:t>
      </w:r>
    </w:p>
    <w:p w14:paraId="1592EDF2" w14:textId="77777777" w:rsidR="003B7037" w:rsidRPr="00FA403C" w:rsidRDefault="003B7037" w:rsidP="003B7037">
      <w:pPr>
        <w:rPr>
          <w:sz w:val="8"/>
        </w:rPr>
      </w:pPr>
      <w:r w:rsidRPr="00FA403C">
        <w:rPr>
          <w:sz w:val="8"/>
        </w:rP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40BF15C9" w14:textId="77777777" w:rsidR="003B7037" w:rsidRPr="00FA403C" w:rsidRDefault="003B7037" w:rsidP="003B7037">
      <w:pPr>
        <w:rPr>
          <w:sz w:val="8"/>
        </w:rPr>
      </w:pPr>
      <w:r w:rsidRPr="00FA403C">
        <w:rPr>
          <w:sz w:val="8"/>
        </w:rPr>
        <w:t>Federal, state, and local government agencies, such as the Federal Communications Commission.</w:t>
      </w:r>
    </w:p>
    <w:p w14:paraId="7DB394AF" w14:textId="77777777" w:rsidR="003B7037" w:rsidRPr="00FA403C" w:rsidRDefault="003B7037" w:rsidP="003B7037">
      <w:pPr>
        <w:rPr>
          <w:sz w:val="8"/>
        </w:rPr>
      </w:pPr>
      <w:r w:rsidRPr="00FA403C">
        <w:rPr>
          <w:sz w:val="8"/>
        </w:rPr>
        <w:t>Certain state legislatures depending on the laws in those states.</w:t>
      </w:r>
    </w:p>
    <w:p w14:paraId="6D5C0784" w14:textId="77777777" w:rsidR="003B7037" w:rsidRPr="00FA403C" w:rsidRDefault="003B7037" w:rsidP="003B7037">
      <w:pPr>
        <w:rPr>
          <w:sz w:val="8"/>
        </w:rPr>
      </w:pPr>
      <w:r w:rsidRPr="003437FA">
        <w:rPr>
          <w:rStyle w:val="Emphasis"/>
          <w:highlight w:val="green"/>
        </w:rPr>
        <w:t>Most</w:t>
      </w:r>
      <w:r w:rsidRPr="004E2AD3">
        <w:rPr>
          <w:rStyle w:val="Emphasis"/>
        </w:rPr>
        <w:t xml:space="preserve"> private entities </w:t>
      </w:r>
      <w:r w:rsidRPr="003437FA">
        <w:rPr>
          <w:rStyle w:val="Emphasis"/>
          <w:highlight w:val="green"/>
        </w:rPr>
        <w:t>are not bound by</w:t>
      </w:r>
      <w:r w:rsidRPr="004E2AD3">
        <w:rPr>
          <w:rStyle w:val="Emphasis"/>
        </w:rPr>
        <w:t xml:space="preserve"> federal </w:t>
      </w:r>
      <w:r w:rsidRPr="003437FA">
        <w:rPr>
          <w:rStyle w:val="Emphasis"/>
          <w:highlight w:val="green"/>
        </w:rPr>
        <w:t>FOIA laws</w:t>
      </w:r>
      <w:r w:rsidRPr="004E2AD3">
        <w:rPr>
          <w:rStyle w:val="Emphasis"/>
        </w:rPr>
        <w:t xml:space="preserve">. </w:t>
      </w:r>
      <w:r w:rsidRPr="003437FA">
        <w:rPr>
          <w:rStyle w:val="Emphasis"/>
          <w:highlight w:val="green"/>
        </w:rPr>
        <w:t>However</w:t>
      </w:r>
      <w:r w:rsidRPr="004E2AD3">
        <w:rPr>
          <w:rStyle w:val="Emphasis"/>
        </w:rPr>
        <w:t xml:space="preserve">, these laws </w:t>
      </w:r>
      <w:r w:rsidRPr="003437FA">
        <w:rPr>
          <w:rStyle w:val="Emphasis"/>
          <w:highlight w:val="green"/>
        </w:rPr>
        <w:t>may apply to</w:t>
      </w:r>
      <w:r w:rsidRPr="004E2AD3">
        <w:rPr>
          <w:rStyle w:val="Emphasis"/>
        </w:rPr>
        <w:t xml:space="preserve"> private </w:t>
      </w:r>
      <w:r w:rsidRPr="003437FA">
        <w:rPr>
          <w:rStyle w:val="Emphasis"/>
          <w:highlight w:val="green"/>
        </w:rPr>
        <w:t>entities involved in government business</w:t>
      </w:r>
      <w:r w:rsidRPr="004E2AD3">
        <w:rPr>
          <w:rStyle w:val="Emphasis"/>
        </w:rPr>
        <w:t>.</w:t>
      </w:r>
      <w:r w:rsidRPr="00FA403C">
        <w:rPr>
          <w:sz w:val="8"/>
        </w:rPr>
        <w:t xml:space="preserve"> This situation occurred in Colorado in 2000, when a nonprofit corporation was required by the state's Court of Appeals to share documents related to a project it was working on with the city of Denver.</w:t>
      </w:r>
    </w:p>
    <w:p w14:paraId="7E993C39" w14:textId="77777777" w:rsidR="003B7037" w:rsidRDefault="003B7037" w:rsidP="003B7037">
      <w:pPr>
        <w:pStyle w:val="Heading4"/>
      </w:pPr>
      <w:r>
        <w:lastRenderedPageBreak/>
        <w:t>Prefer:</w:t>
      </w:r>
    </w:p>
    <w:p w14:paraId="57A85EDA" w14:textId="77777777" w:rsidR="003B7037" w:rsidRPr="000245BC" w:rsidRDefault="003B7037" w:rsidP="003B7037">
      <w:pPr>
        <w:pStyle w:val="Heading4"/>
      </w:pPr>
      <w:r>
        <w:t xml:space="preserve">1 – </w:t>
      </w:r>
      <w:r w:rsidRPr="007F2994">
        <w:rPr>
          <w:u w:val="single"/>
        </w:rPr>
        <w:t>Stable Advocacy</w:t>
      </w:r>
      <w:r w:rsidRPr="000245BC">
        <w:t xml:space="preserve"> –</w:t>
      </w:r>
    </w:p>
    <w:p w14:paraId="714BACAE" w14:textId="77777777" w:rsidR="003B7037" w:rsidRDefault="003B7037" w:rsidP="003B7037">
      <w:pPr>
        <w:pStyle w:val="Heading4"/>
        <w:spacing w:line="240" w:lineRule="auto"/>
      </w:pPr>
      <w:r>
        <w:rPr>
          <w:rFonts w:eastAsia="SimSun" w:cs="Times New Roman"/>
        </w:rPr>
        <w:t xml:space="preserve">2 – </w:t>
      </w:r>
      <w:r w:rsidRPr="00551866">
        <w:rPr>
          <w:u w:val="single"/>
        </w:rPr>
        <w:t>Real World</w:t>
      </w:r>
      <w:r>
        <w:t xml:space="preserve"> –</w:t>
      </w:r>
    </w:p>
    <w:p w14:paraId="7F2C8718" w14:textId="77777777" w:rsidR="003B7037" w:rsidRDefault="003B7037" w:rsidP="003B7037">
      <w:pPr>
        <w:pStyle w:val="Heading4"/>
      </w:pPr>
      <w:r>
        <w:t xml:space="preserve">3 – </w:t>
      </w:r>
      <w:r w:rsidRPr="00C62AF7">
        <w:rPr>
          <w:u w:val="single"/>
        </w:rPr>
        <w:t>Resolvability</w:t>
      </w:r>
      <w:r w:rsidRPr="00BF5355">
        <w:t xml:space="preserve"> –</w:t>
      </w:r>
    </w:p>
    <w:p w14:paraId="6A479588" w14:textId="77777777" w:rsidR="003B7037" w:rsidRDefault="003B7037" w:rsidP="003B7037">
      <w:pPr>
        <w:pStyle w:val="Heading4"/>
      </w:pPr>
      <w:r w:rsidRPr="00143A04">
        <w:rPr>
          <w:u w:val="single"/>
        </w:rPr>
        <w:t>Fairness</w:t>
      </w:r>
      <w:r w:rsidRPr="00143A04">
        <w:t xml:space="preserve"> </w:t>
      </w:r>
      <w:r>
        <w:t xml:space="preserve">is a voter </w:t>
      </w:r>
      <w:r w:rsidRPr="00143A04">
        <w:t>–</w:t>
      </w:r>
    </w:p>
    <w:p w14:paraId="57407F50" w14:textId="77777777" w:rsidR="003B7037" w:rsidRDefault="003B7037" w:rsidP="003B7037">
      <w:pPr>
        <w:pStyle w:val="Heading4"/>
      </w:pPr>
      <w:r>
        <w:t>Reject the team –</w:t>
      </w:r>
    </w:p>
    <w:p w14:paraId="6060F208" w14:textId="77777777" w:rsidR="003B7037" w:rsidRPr="00746A4B" w:rsidRDefault="003B7037" w:rsidP="003B7037">
      <w:pPr>
        <w:pStyle w:val="Heading4"/>
      </w:pPr>
      <w:r w:rsidRPr="00746A4B">
        <w:rPr>
          <w:u w:val="single"/>
        </w:rPr>
        <w:t>No RVIs</w:t>
      </w:r>
      <w:r w:rsidRPr="00746A4B">
        <w:t xml:space="preserve"> –</w:t>
      </w:r>
    </w:p>
    <w:p w14:paraId="0232122C" w14:textId="77777777" w:rsidR="003B7037" w:rsidRDefault="003B7037" w:rsidP="003B7037">
      <w:pPr>
        <w:pStyle w:val="Heading4"/>
      </w:pPr>
      <w:r>
        <w:t>Competing interpretations –</w:t>
      </w:r>
    </w:p>
    <w:p w14:paraId="55EFDFB9" w14:textId="6E66AFD2" w:rsidR="003B7037" w:rsidRDefault="003B7037" w:rsidP="003B7037">
      <w:pPr>
        <w:pStyle w:val="Heading4"/>
      </w:pPr>
      <w:r w:rsidRPr="00143A04">
        <w:rPr>
          <w:u w:val="single"/>
        </w:rPr>
        <w:t>1NC theory first</w:t>
      </w:r>
      <w:r w:rsidRPr="00143A04">
        <w:t xml:space="preserve"> –</w:t>
      </w:r>
    </w:p>
    <w:p w14:paraId="7474068B" w14:textId="77777777" w:rsidR="003B7037" w:rsidRPr="003B7037" w:rsidRDefault="003B7037" w:rsidP="003B7037"/>
    <w:p w14:paraId="466A0E19" w14:textId="77777777" w:rsidR="008D2332" w:rsidRDefault="008D2332" w:rsidP="008D2332">
      <w:pPr>
        <w:pStyle w:val="Heading2"/>
      </w:pPr>
      <w:r>
        <w:lastRenderedPageBreak/>
        <w:t>3</w:t>
      </w:r>
    </w:p>
    <w:p w14:paraId="6DAB9EE2" w14:textId="77777777" w:rsidR="008D2332" w:rsidRPr="002B228F" w:rsidRDefault="008D2332" w:rsidP="008D2332">
      <w:pPr>
        <w:pStyle w:val="Heading4"/>
      </w:pPr>
      <w:r w:rsidRPr="00830717">
        <w:t>Good and bad mean nothing outside of context</w:t>
      </w:r>
      <w:r>
        <w:t xml:space="preserve"> –</w:t>
      </w:r>
      <w:r w:rsidRPr="00830717">
        <w:t xml:space="preserve"> virtues only gain power because of life denial and repression</w:t>
      </w:r>
      <w:r>
        <w:t xml:space="preserve"> –</w:t>
      </w:r>
      <w:r w:rsidRPr="00830717">
        <w:t xml:space="preserve"> you should ask yourself, why not be unvirtuous. </w:t>
      </w:r>
      <w:r w:rsidRPr="00830717">
        <w:br/>
      </w:r>
      <w:r w:rsidRPr="00402E5B">
        <w:rPr>
          <w:rFonts w:eastAsia="Calibri"/>
          <w:color w:val="000000" w:themeColor="text1"/>
        </w:rPr>
        <w:t>Nietzsche</w:t>
      </w:r>
      <w:r w:rsidRPr="00402E5B">
        <w:rPr>
          <w:rFonts w:cs="Geeza Pro"/>
          <w:color w:val="000000" w:themeColor="text1"/>
        </w:rPr>
        <w:t xml:space="preserve"> </w:t>
      </w:r>
      <w:r w:rsidRPr="00402E5B">
        <w:rPr>
          <w:rFonts w:eastAsia="Calibri"/>
          <w:color w:val="000000" w:themeColor="text1"/>
          <w:sz w:val="16"/>
          <w:szCs w:val="16"/>
        </w:rPr>
        <w:t>Friedrich</w:t>
      </w:r>
      <w:r w:rsidRPr="00402E5B">
        <w:rPr>
          <w:rFonts w:cs="Geeza Pro"/>
          <w:color w:val="000000" w:themeColor="text1"/>
          <w:sz w:val="16"/>
          <w:szCs w:val="16"/>
        </w:rPr>
        <w:t xml:space="preserve"> </w:t>
      </w:r>
      <w:r w:rsidRPr="00402E5B">
        <w:rPr>
          <w:rFonts w:eastAsia="Calibri"/>
          <w:color w:val="000000" w:themeColor="text1"/>
          <w:sz w:val="16"/>
          <w:szCs w:val="16"/>
        </w:rPr>
        <w:t>Nietzsche[German</w:t>
      </w:r>
      <w:r w:rsidRPr="00402E5B">
        <w:rPr>
          <w:rFonts w:cs="Geeza Pro"/>
          <w:color w:val="000000" w:themeColor="text1"/>
          <w:sz w:val="16"/>
          <w:szCs w:val="16"/>
        </w:rPr>
        <w:t xml:space="preserve"> </w:t>
      </w:r>
      <w:r w:rsidRPr="00402E5B">
        <w:rPr>
          <w:rFonts w:eastAsia="Calibri"/>
          <w:color w:val="000000" w:themeColor="text1"/>
          <w:sz w:val="16"/>
          <w:szCs w:val="16"/>
        </w:rPr>
        <w:t>Badass]</w:t>
      </w:r>
      <w:r w:rsidRPr="00402E5B">
        <w:rPr>
          <w:rFonts w:cs="Geeza Pro"/>
          <w:color w:val="000000" w:themeColor="text1"/>
          <w:sz w:val="16"/>
          <w:szCs w:val="16"/>
        </w:rPr>
        <w:t xml:space="preserve"> </w:t>
      </w:r>
      <w:r w:rsidRPr="00402E5B">
        <w:rPr>
          <w:rFonts w:eastAsia="Calibri"/>
          <w:color w:val="000000" w:themeColor="text1"/>
          <w:sz w:val="16"/>
          <w:szCs w:val="16"/>
        </w:rPr>
        <w:t>On</w:t>
      </w:r>
      <w:r w:rsidRPr="00402E5B">
        <w:rPr>
          <w:rFonts w:cs="Geeza Pro"/>
          <w:color w:val="000000" w:themeColor="text1"/>
          <w:sz w:val="16"/>
          <w:szCs w:val="16"/>
        </w:rPr>
        <w:t xml:space="preserve"> </w:t>
      </w:r>
      <w:r w:rsidRPr="00402E5B">
        <w:rPr>
          <w:rFonts w:eastAsia="Calibri"/>
          <w:color w:val="000000" w:themeColor="text1"/>
          <w:sz w:val="16"/>
          <w:szCs w:val="16"/>
        </w:rPr>
        <w:t>the</w:t>
      </w:r>
      <w:r w:rsidRPr="00402E5B">
        <w:rPr>
          <w:rFonts w:cs="Geeza Pro"/>
          <w:color w:val="000000" w:themeColor="text1"/>
          <w:sz w:val="16"/>
          <w:szCs w:val="16"/>
        </w:rPr>
        <w:t xml:space="preserve"> </w:t>
      </w:r>
      <w:r w:rsidRPr="00402E5B">
        <w:rPr>
          <w:rFonts w:eastAsia="Calibri"/>
          <w:color w:val="000000" w:themeColor="text1"/>
          <w:sz w:val="16"/>
          <w:szCs w:val="16"/>
        </w:rPr>
        <w:t>Genealogy</w:t>
      </w:r>
      <w:r w:rsidRPr="00402E5B">
        <w:rPr>
          <w:rFonts w:cs="Geeza Pro"/>
          <w:color w:val="000000" w:themeColor="text1"/>
          <w:sz w:val="16"/>
          <w:szCs w:val="16"/>
        </w:rPr>
        <w:t xml:space="preserve"> </w:t>
      </w:r>
      <w:r w:rsidRPr="00402E5B">
        <w:rPr>
          <w:rFonts w:eastAsia="Calibri"/>
          <w:color w:val="000000" w:themeColor="text1"/>
          <w:sz w:val="16"/>
          <w:szCs w:val="16"/>
        </w:rPr>
        <w:t>of</w:t>
      </w:r>
      <w:r w:rsidRPr="00402E5B">
        <w:rPr>
          <w:rFonts w:cs="Geeza Pro"/>
          <w:color w:val="000000" w:themeColor="text1"/>
          <w:sz w:val="16"/>
          <w:szCs w:val="16"/>
        </w:rPr>
        <w:t xml:space="preserve"> </w:t>
      </w:r>
      <w:r w:rsidRPr="00402E5B">
        <w:rPr>
          <w:rFonts w:eastAsia="Calibri"/>
          <w:color w:val="000000" w:themeColor="text1"/>
          <w:sz w:val="16"/>
          <w:szCs w:val="16"/>
        </w:rPr>
        <w:t>Morals</w:t>
      </w:r>
      <w:r w:rsidRPr="00402E5B">
        <w:rPr>
          <w:rFonts w:cs="Geeza Pro"/>
          <w:color w:val="000000" w:themeColor="text1"/>
          <w:sz w:val="16"/>
          <w:szCs w:val="16"/>
        </w:rPr>
        <w:t>.</w:t>
      </w:r>
      <w:r w:rsidRPr="00402E5B">
        <w:rPr>
          <w:rFonts w:cs="Geeza Pro"/>
          <w:color w:val="000000" w:themeColor="text1"/>
        </w:rPr>
        <w:t xml:space="preserve"> </w:t>
      </w:r>
    </w:p>
    <w:p w14:paraId="6BFB4114" w14:textId="77777777" w:rsidR="008D2332" w:rsidRPr="00402E5B" w:rsidRDefault="008D2332" w:rsidP="008D2332">
      <w:pPr>
        <w:spacing w:after="0" w:line="240" w:lineRule="auto"/>
        <w:jc w:val="both"/>
        <w:rPr>
          <w:rFonts w:cs="Geeza Pro"/>
          <w:color w:val="000000" w:themeColor="text1"/>
          <w:sz w:val="16"/>
          <w:szCs w:val="28"/>
        </w:rPr>
      </w:pPr>
      <w:r w:rsidRPr="00402E5B">
        <w:rPr>
          <w:rFonts w:eastAsia="Calibri"/>
          <w:color w:val="000000" w:themeColor="text1"/>
          <w:sz w:val="16"/>
          <w:szCs w:val="28"/>
        </w:rPr>
        <w:t>So</w:t>
      </w:r>
      <w:r w:rsidRPr="00402E5B">
        <w:rPr>
          <w:rFonts w:cs="Geeza Pro"/>
          <w:color w:val="000000" w:themeColor="text1"/>
          <w:sz w:val="16"/>
          <w:szCs w:val="28"/>
        </w:rPr>
        <w:t xml:space="preserve"> </w:t>
      </w:r>
      <w:r w:rsidRPr="00402E5B">
        <w:rPr>
          <w:rFonts w:eastAsia="Calibri"/>
          <w:color w:val="000000" w:themeColor="text1"/>
          <w:sz w:val="16"/>
          <w:szCs w:val="28"/>
        </w:rPr>
        <w:t>all</w:t>
      </w:r>
      <w:r w:rsidRPr="00402E5B">
        <w:rPr>
          <w:rFonts w:cs="Geeza Pro"/>
          <w:color w:val="000000" w:themeColor="text1"/>
          <w:sz w:val="16"/>
          <w:szCs w:val="28"/>
        </w:rPr>
        <w:t xml:space="preserve"> </w:t>
      </w:r>
      <w:r w:rsidRPr="00402E5B">
        <w:rPr>
          <w:rFonts w:eastAsia="Calibri"/>
          <w:color w:val="000000" w:themeColor="text1"/>
          <w:sz w:val="16"/>
          <w:szCs w:val="28"/>
        </w:rPr>
        <w:t>respect</w:t>
      </w:r>
      <w:r w:rsidRPr="00402E5B">
        <w:rPr>
          <w:rFonts w:cs="Geeza Pro"/>
          <w:color w:val="000000" w:themeColor="text1"/>
          <w:sz w:val="16"/>
          <w:szCs w:val="28"/>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good</w:t>
      </w:r>
      <w:r w:rsidRPr="00402E5B">
        <w:rPr>
          <w:rFonts w:cs="Geeza Pro"/>
          <w:color w:val="000000" w:themeColor="text1"/>
          <w:sz w:val="16"/>
          <w:szCs w:val="28"/>
        </w:rPr>
        <w:t xml:space="preserve"> </w:t>
      </w:r>
      <w:r w:rsidRPr="00402E5B">
        <w:rPr>
          <w:rFonts w:eastAsia="Calibri"/>
          <w:color w:val="000000" w:themeColor="text1"/>
          <w:sz w:val="16"/>
          <w:szCs w:val="28"/>
        </w:rPr>
        <w:t>spirits</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may</w:t>
      </w:r>
      <w:r w:rsidRPr="00402E5B">
        <w:rPr>
          <w:rFonts w:cs="Geeza Pro"/>
          <w:color w:val="000000" w:themeColor="text1"/>
          <w:sz w:val="16"/>
          <w:szCs w:val="28"/>
        </w:rPr>
        <w:t xml:space="preserve"> </w:t>
      </w:r>
      <w:r w:rsidRPr="00402E5B">
        <w:rPr>
          <w:rFonts w:eastAsia="Calibri"/>
          <w:color w:val="000000" w:themeColor="text1"/>
          <w:sz w:val="16"/>
          <w:szCs w:val="28"/>
        </w:rPr>
        <w:t>govern</w:t>
      </w:r>
      <w:r w:rsidRPr="00402E5B">
        <w:rPr>
          <w:rFonts w:cs="Geeza Pro"/>
          <w:color w:val="000000" w:themeColor="text1"/>
          <w:sz w:val="16"/>
          <w:szCs w:val="28"/>
        </w:rPr>
        <w:t xml:space="preserve"> </w:t>
      </w:r>
      <w:r w:rsidRPr="00402E5B">
        <w:rPr>
          <w:rFonts w:eastAsia="Calibri"/>
          <w:color w:val="000000" w:themeColor="text1"/>
          <w:sz w:val="16"/>
          <w:szCs w:val="28"/>
        </w:rPr>
        <w:t>in</w:t>
      </w:r>
      <w:r w:rsidRPr="00402E5B">
        <w:rPr>
          <w:rFonts w:cs="Geeza Pro"/>
          <w:color w:val="000000" w:themeColor="text1"/>
          <w:sz w:val="16"/>
          <w:szCs w:val="28"/>
        </w:rPr>
        <w:t xml:space="preserve"> </w:t>
      </w:r>
      <w:r w:rsidRPr="00402E5B">
        <w:rPr>
          <w:rFonts w:eastAsia="Calibri"/>
          <w:color w:val="000000" w:themeColor="text1"/>
          <w:sz w:val="16"/>
          <w:szCs w:val="28"/>
        </w:rPr>
        <w:t>these</w:t>
      </w:r>
      <w:r w:rsidRPr="00402E5B">
        <w:rPr>
          <w:rFonts w:cs="Geeza Pro"/>
          <w:color w:val="000000" w:themeColor="text1"/>
          <w:sz w:val="16"/>
          <w:szCs w:val="28"/>
        </w:rPr>
        <w:t xml:space="preserve"> </w:t>
      </w:r>
      <w:r w:rsidRPr="00402E5B">
        <w:rPr>
          <w:rFonts w:eastAsia="Calibri"/>
          <w:color w:val="000000" w:themeColor="text1"/>
          <w:sz w:val="16"/>
          <w:szCs w:val="28"/>
        </w:rPr>
        <w:t>historians</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morality!</w:t>
      </w:r>
      <w:r w:rsidRPr="00402E5B">
        <w:rPr>
          <w:rFonts w:cs="Geeza Pro"/>
          <w:color w:val="000000" w:themeColor="text1"/>
          <w:sz w:val="16"/>
          <w:szCs w:val="28"/>
        </w:rPr>
        <w:t xml:space="preserve"> </w:t>
      </w:r>
      <w:r w:rsidRPr="00402E5B">
        <w:rPr>
          <w:rFonts w:eastAsia="Calibri"/>
          <w:color w:val="000000" w:themeColor="text1"/>
          <w:sz w:val="16"/>
          <w:szCs w:val="28"/>
        </w:rPr>
        <w:t>But</w:t>
      </w:r>
      <w:r w:rsidRPr="00402E5B">
        <w:rPr>
          <w:rFonts w:cs="Geeza Pro"/>
          <w:color w:val="000000" w:themeColor="text1"/>
          <w:sz w:val="16"/>
          <w:szCs w:val="28"/>
        </w:rPr>
        <w:t xml:space="preserve"> </w:t>
      </w:r>
      <w:r w:rsidRPr="00402E5B">
        <w:rPr>
          <w:rFonts w:eastAsia="Calibri"/>
          <w:color w:val="000000" w:themeColor="text1"/>
          <w:sz w:val="16"/>
          <w:szCs w:val="28"/>
        </w:rPr>
        <w:t>it’s</w:t>
      </w:r>
      <w:r w:rsidRPr="00402E5B">
        <w:rPr>
          <w:rFonts w:cs="Geeza Pro"/>
          <w:color w:val="000000" w:themeColor="text1"/>
          <w:sz w:val="16"/>
          <w:szCs w:val="28"/>
        </w:rPr>
        <w:t xml:space="preserve"> </w:t>
      </w:r>
      <w:r w:rsidRPr="00402E5B">
        <w:rPr>
          <w:rFonts w:eastAsia="Calibri"/>
          <w:color w:val="000000" w:themeColor="text1"/>
          <w:sz w:val="16"/>
          <w:szCs w:val="28"/>
        </w:rPr>
        <w:t>certainly</w:t>
      </w:r>
      <w:r w:rsidRPr="00402E5B">
        <w:rPr>
          <w:rFonts w:cs="Geeza Pro"/>
          <w:color w:val="000000" w:themeColor="text1"/>
          <w:sz w:val="16"/>
          <w:szCs w:val="28"/>
        </w:rPr>
        <w:t xml:space="preserve"> </w:t>
      </w:r>
      <w:r w:rsidRPr="00402E5B">
        <w:rPr>
          <w:rFonts w:eastAsia="Calibri"/>
          <w:color w:val="000000" w:themeColor="text1"/>
          <w:sz w:val="16"/>
          <w:szCs w:val="28"/>
        </w:rPr>
        <w:t>a</w:t>
      </w:r>
      <w:r w:rsidRPr="00402E5B">
        <w:rPr>
          <w:rFonts w:cs="Geeza Pro"/>
          <w:color w:val="000000" w:themeColor="text1"/>
          <w:sz w:val="16"/>
          <w:szCs w:val="28"/>
        </w:rPr>
        <w:t xml:space="preserve"> </w:t>
      </w:r>
      <w:r w:rsidRPr="00402E5B">
        <w:rPr>
          <w:rFonts w:eastAsia="Calibri"/>
          <w:color w:val="000000" w:themeColor="text1"/>
          <w:sz w:val="16"/>
          <w:szCs w:val="28"/>
        </w:rPr>
        <w:t>pity</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they</w:t>
      </w:r>
      <w:r w:rsidRPr="00402E5B">
        <w:rPr>
          <w:rFonts w:cs="Geeza Pro"/>
          <w:color w:val="000000" w:themeColor="text1"/>
          <w:sz w:val="16"/>
          <w:szCs w:val="28"/>
        </w:rPr>
        <w:t xml:space="preserve"> </w:t>
      </w:r>
      <w:r w:rsidRPr="00402E5B">
        <w:rPr>
          <w:rFonts w:eastAsia="Calibri"/>
          <w:color w:val="000000" w:themeColor="text1"/>
          <w:sz w:val="16"/>
          <w:szCs w:val="28"/>
        </w:rPr>
        <w:t>lack</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historical</w:t>
      </w:r>
      <w:r w:rsidRPr="00402E5B">
        <w:rPr>
          <w:rFonts w:cs="Geeza Pro"/>
          <w:color w:val="000000" w:themeColor="text1"/>
          <w:sz w:val="16"/>
          <w:szCs w:val="28"/>
        </w:rPr>
        <w:t xml:space="preserve"> </w:t>
      </w:r>
      <w:r w:rsidRPr="00402E5B">
        <w:rPr>
          <w:rFonts w:eastAsia="Calibri"/>
          <w:color w:val="000000" w:themeColor="text1"/>
          <w:sz w:val="16"/>
          <w:szCs w:val="28"/>
        </w:rPr>
        <w:t>spirit</w:t>
      </w:r>
      <w:r w:rsidRPr="00402E5B">
        <w:rPr>
          <w:rFonts w:cs="Geeza Pro"/>
          <w:color w:val="000000" w:themeColor="text1"/>
          <w:sz w:val="16"/>
          <w:szCs w:val="28"/>
        </w:rPr>
        <w:t xml:space="preserve"> </w:t>
      </w:r>
      <w:r w:rsidRPr="00402E5B">
        <w:rPr>
          <w:rFonts w:eastAsia="Calibri"/>
          <w:color w:val="000000" w:themeColor="text1"/>
          <w:sz w:val="16"/>
          <w:szCs w:val="28"/>
        </w:rPr>
        <w:t>itself,</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they’ve</w:t>
      </w:r>
      <w:r w:rsidRPr="00402E5B">
        <w:rPr>
          <w:rFonts w:cs="Geeza Pro"/>
          <w:color w:val="000000" w:themeColor="text1"/>
          <w:sz w:val="16"/>
          <w:szCs w:val="28"/>
        </w:rPr>
        <w:t xml:space="preserve"> </w:t>
      </w:r>
      <w:r w:rsidRPr="00402E5B">
        <w:rPr>
          <w:rFonts w:eastAsia="Calibri"/>
          <w:color w:val="000000" w:themeColor="text1"/>
          <w:sz w:val="16"/>
          <w:szCs w:val="28"/>
        </w:rPr>
        <w:t>been</w:t>
      </w:r>
      <w:r w:rsidRPr="00402E5B">
        <w:rPr>
          <w:rFonts w:cs="Geeza Pro"/>
          <w:color w:val="000000" w:themeColor="text1"/>
          <w:sz w:val="16"/>
          <w:szCs w:val="28"/>
        </w:rPr>
        <w:t xml:space="preserve"> </w:t>
      </w:r>
      <w:r w:rsidRPr="00402E5B">
        <w:rPr>
          <w:rFonts w:eastAsia="Calibri"/>
          <w:color w:val="000000" w:themeColor="text1"/>
          <w:sz w:val="16"/>
          <w:szCs w:val="28"/>
        </w:rPr>
        <w:t>left</w:t>
      </w:r>
      <w:r w:rsidRPr="00402E5B">
        <w:rPr>
          <w:rFonts w:cs="Geeza Pro"/>
          <w:color w:val="000000" w:themeColor="text1"/>
          <w:sz w:val="16"/>
          <w:szCs w:val="28"/>
        </w:rPr>
        <w:t xml:space="preserve"> </w:t>
      </w:r>
      <w:r w:rsidRPr="00402E5B">
        <w:rPr>
          <w:rFonts w:eastAsia="Calibri"/>
          <w:color w:val="000000" w:themeColor="text1"/>
          <w:sz w:val="16"/>
          <w:szCs w:val="28"/>
        </w:rPr>
        <w:t>in</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lurch</w:t>
      </w:r>
      <w:r w:rsidRPr="00402E5B">
        <w:rPr>
          <w:rFonts w:cs="Geeza Pro"/>
          <w:color w:val="000000" w:themeColor="text1"/>
          <w:sz w:val="16"/>
          <w:szCs w:val="28"/>
        </w:rPr>
        <w:t xml:space="preserve"> </w:t>
      </w:r>
      <w:r w:rsidRPr="00402E5B">
        <w:rPr>
          <w:rFonts w:eastAsia="Calibri"/>
          <w:color w:val="000000" w:themeColor="text1"/>
          <w:sz w:val="16"/>
          <w:szCs w:val="28"/>
        </w:rPr>
        <w:t>by</w:t>
      </w:r>
      <w:r w:rsidRPr="00402E5B">
        <w:rPr>
          <w:rFonts w:cs="Geeza Pro"/>
          <w:color w:val="000000" w:themeColor="text1"/>
          <w:sz w:val="16"/>
          <w:szCs w:val="28"/>
        </w:rPr>
        <w:t xml:space="preserve"> </w:t>
      </w:r>
      <w:r w:rsidRPr="00402E5B">
        <w:rPr>
          <w:rFonts w:eastAsia="Calibri"/>
          <w:color w:val="000000" w:themeColor="text1"/>
          <w:sz w:val="16"/>
          <w:szCs w:val="28"/>
        </w:rPr>
        <w:t>all</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good</w:t>
      </w:r>
      <w:r w:rsidRPr="00402E5B">
        <w:rPr>
          <w:rFonts w:cs="Geeza Pro"/>
          <w:color w:val="000000" w:themeColor="text1"/>
          <w:sz w:val="16"/>
          <w:szCs w:val="28"/>
        </w:rPr>
        <w:t xml:space="preserve"> </w:t>
      </w:r>
      <w:r w:rsidRPr="00402E5B">
        <w:rPr>
          <w:rFonts w:eastAsia="Calibri"/>
          <w:color w:val="000000" w:themeColor="text1"/>
          <w:sz w:val="16"/>
          <w:szCs w:val="28"/>
        </w:rPr>
        <w:t>spirits</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history!</w:t>
      </w:r>
      <w:r w:rsidRPr="00402E5B">
        <w:rPr>
          <w:rFonts w:cs="Geeza Pro"/>
          <w:color w:val="000000" w:themeColor="text1"/>
          <w:sz w:val="16"/>
          <w:szCs w:val="28"/>
        </w:rPr>
        <w:t xml:space="preserve"> </w:t>
      </w:r>
      <w:r w:rsidRPr="00402E5B">
        <w:rPr>
          <w:rFonts w:eastAsia="Calibri"/>
          <w:color w:val="000000" w:themeColor="text1"/>
          <w:sz w:val="16"/>
          <w:szCs w:val="28"/>
        </w:rPr>
        <w:t>As</w:t>
      </w:r>
      <w:r w:rsidRPr="00402E5B">
        <w:rPr>
          <w:rFonts w:cs="Geeza Pro"/>
          <w:color w:val="000000" w:themeColor="text1"/>
          <w:sz w:val="16"/>
          <w:szCs w:val="28"/>
        </w:rPr>
        <w:t xml:space="preserve"> </w:t>
      </w:r>
      <w:r w:rsidRPr="00402E5B">
        <w:rPr>
          <w:rFonts w:eastAsia="Calibri"/>
          <w:color w:val="000000" w:themeColor="text1"/>
          <w:sz w:val="16"/>
          <w:szCs w:val="28"/>
        </w:rPr>
        <w:t>a</w:t>
      </w:r>
      <w:r w:rsidRPr="00402E5B">
        <w:rPr>
          <w:rFonts w:cs="Geeza Pro"/>
          <w:color w:val="000000" w:themeColor="text1"/>
          <w:sz w:val="16"/>
          <w:szCs w:val="28"/>
        </w:rPr>
        <w:t xml:space="preserve"> </w:t>
      </w:r>
      <w:r w:rsidRPr="00402E5B">
        <w:rPr>
          <w:rFonts w:eastAsia="Calibri"/>
          <w:color w:val="000000" w:themeColor="text1"/>
          <w:sz w:val="16"/>
          <w:szCs w:val="28"/>
        </w:rPr>
        <w:t>group</w:t>
      </w:r>
      <w:r w:rsidRPr="00402E5B">
        <w:rPr>
          <w:rFonts w:cs="Geeza Pro"/>
          <w:color w:val="000000" w:themeColor="text1"/>
          <w:sz w:val="16"/>
          <w:szCs w:val="28"/>
        </w:rPr>
        <w:t xml:space="preserve"> </w:t>
      </w:r>
      <w:r w:rsidRPr="00402E5B">
        <w:rPr>
          <w:rFonts w:eastAsia="Calibri"/>
          <w:color w:val="000000" w:themeColor="text1"/>
          <w:sz w:val="16"/>
          <w:szCs w:val="28"/>
        </w:rPr>
        <w:t>they</w:t>
      </w:r>
      <w:r w:rsidRPr="00402E5B">
        <w:rPr>
          <w:rFonts w:cs="Geeza Pro"/>
          <w:color w:val="000000" w:themeColor="text1"/>
          <w:sz w:val="16"/>
          <w:szCs w:val="28"/>
        </w:rPr>
        <w:t xml:space="preserve"> </w:t>
      </w:r>
      <w:r w:rsidRPr="00402E5B">
        <w:rPr>
          <w:rFonts w:eastAsia="Calibri"/>
          <w:color w:val="000000" w:themeColor="text1"/>
          <w:sz w:val="16"/>
          <w:szCs w:val="28"/>
        </w:rPr>
        <w:t>all</w:t>
      </w:r>
      <w:r w:rsidRPr="00402E5B">
        <w:rPr>
          <w:rFonts w:cs="Geeza Pro"/>
          <w:color w:val="000000" w:themeColor="text1"/>
          <w:sz w:val="16"/>
          <w:szCs w:val="28"/>
        </w:rPr>
        <w:t xml:space="preserve"> </w:t>
      </w:r>
      <w:r w:rsidRPr="00402E5B">
        <w:rPr>
          <w:rFonts w:eastAsia="Calibri"/>
          <w:color w:val="000000" w:themeColor="text1"/>
          <w:sz w:val="16"/>
          <w:szCs w:val="28"/>
        </w:rPr>
        <w:t>think</w:t>
      </w:r>
      <w:r w:rsidRPr="00402E5B">
        <w:rPr>
          <w:rFonts w:cs="Geeza Pro"/>
          <w:color w:val="000000" w:themeColor="text1"/>
          <w:sz w:val="16"/>
          <w:szCs w:val="28"/>
        </w:rPr>
        <w:t xml:space="preserve"> </w:t>
      </w:r>
      <w:r w:rsidRPr="00402E5B">
        <w:rPr>
          <w:rFonts w:eastAsia="Calibri"/>
          <w:color w:val="000000" w:themeColor="text1"/>
          <w:sz w:val="16"/>
          <w:szCs w:val="28"/>
        </w:rPr>
        <w:t>essentially</w:t>
      </w:r>
      <w:r w:rsidRPr="00402E5B">
        <w:rPr>
          <w:rFonts w:cs="Geeza Pro"/>
          <w:color w:val="000000" w:themeColor="text1"/>
          <w:sz w:val="16"/>
          <w:szCs w:val="28"/>
        </w:rPr>
        <w:t xml:space="preserve"> </w:t>
      </w:r>
      <w:r w:rsidRPr="00402E5B">
        <w:rPr>
          <w:rFonts w:eastAsia="Calibri"/>
          <w:color w:val="000000" w:themeColor="text1"/>
          <w:sz w:val="16"/>
          <w:szCs w:val="28"/>
        </w:rPr>
        <w:t>unhistorically,</w:t>
      </w:r>
      <w:r w:rsidRPr="00402E5B">
        <w:rPr>
          <w:rFonts w:cs="Geeza Pro"/>
          <w:color w:val="000000" w:themeColor="text1"/>
          <w:sz w:val="16"/>
          <w:szCs w:val="28"/>
        </w:rPr>
        <w:t xml:space="preserve"> </w:t>
      </w:r>
      <w:r w:rsidRPr="00402E5B">
        <w:rPr>
          <w:rFonts w:eastAsia="Calibri"/>
          <w:color w:val="000000" w:themeColor="text1"/>
          <w:sz w:val="16"/>
          <w:szCs w:val="28"/>
        </w:rPr>
        <w:t>in</w:t>
      </w:r>
      <w:r w:rsidRPr="00402E5B">
        <w:rPr>
          <w:rFonts w:cs="Geeza Pro"/>
          <w:color w:val="000000" w:themeColor="text1"/>
          <w:sz w:val="16"/>
          <w:szCs w:val="28"/>
        </w:rPr>
        <w:t xml:space="preserve"> </w:t>
      </w:r>
      <w:r w:rsidRPr="00402E5B">
        <w:rPr>
          <w:rFonts w:eastAsia="Calibri"/>
          <w:color w:val="000000" w:themeColor="text1"/>
          <w:sz w:val="16"/>
          <w:szCs w:val="28"/>
        </w:rPr>
        <w:t>what</w:t>
      </w:r>
      <w:r w:rsidRPr="00402E5B">
        <w:rPr>
          <w:rFonts w:cs="Geeza Pro"/>
          <w:color w:val="000000" w:themeColor="text1"/>
          <w:sz w:val="16"/>
          <w:szCs w:val="28"/>
        </w:rPr>
        <w:t xml:space="preserve"> </w:t>
      </w:r>
      <w:r w:rsidRPr="00402E5B">
        <w:rPr>
          <w:rFonts w:eastAsia="Calibri"/>
          <w:color w:val="000000" w:themeColor="text1"/>
          <w:sz w:val="16"/>
          <w:szCs w:val="28"/>
        </w:rPr>
        <w:t>is</w:t>
      </w:r>
      <w:r w:rsidRPr="00402E5B">
        <w:rPr>
          <w:rFonts w:cs="Geeza Pro"/>
          <w:color w:val="000000" w:themeColor="text1"/>
          <w:sz w:val="16"/>
          <w:szCs w:val="28"/>
        </w:rPr>
        <w:t xml:space="preserve"> </w:t>
      </w:r>
      <w:r w:rsidRPr="00402E5B">
        <w:rPr>
          <w:rFonts w:eastAsia="Calibri"/>
          <w:color w:val="000000" w:themeColor="text1"/>
          <w:sz w:val="16"/>
          <w:szCs w:val="28"/>
        </w:rPr>
        <w:t>now</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traditional</w:t>
      </w:r>
      <w:r w:rsidRPr="00402E5B">
        <w:rPr>
          <w:rFonts w:cs="Geeza Pro"/>
          <w:color w:val="000000" w:themeColor="text1"/>
          <w:sz w:val="16"/>
          <w:szCs w:val="28"/>
        </w:rPr>
        <w:t xml:space="preserve"> </w:t>
      </w:r>
      <w:r w:rsidRPr="00402E5B">
        <w:rPr>
          <w:rFonts w:eastAsia="Calibri"/>
          <w:color w:val="000000" w:themeColor="text1"/>
          <w:sz w:val="16"/>
          <w:szCs w:val="28"/>
        </w:rPr>
        <w:t>manner</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philosophers</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there</w:t>
      </w:r>
      <w:r w:rsidRPr="00402E5B">
        <w:rPr>
          <w:rFonts w:cs="Geeza Pro"/>
          <w:color w:val="000000" w:themeColor="text1"/>
          <w:sz w:val="16"/>
          <w:szCs w:val="28"/>
        </w:rPr>
        <w:t xml:space="preserve"> </w:t>
      </w:r>
      <w:r w:rsidRPr="00402E5B">
        <w:rPr>
          <w:rFonts w:eastAsia="Calibri"/>
          <w:color w:val="000000" w:themeColor="text1"/>
          <w:sz w:val="16"/>
          <w:szCs w:val="28"/>
        </w:rPr>
        <w:t>is</w:t>
      </w:r>
      <w:r w:rsidRPr="00402E5B">
        <w:rPr>
          <w:rFonts w:cs="Geeza Pro"/>
          <w:color w:val="000000" w:themeColor="text1"/>
          <w:sz w:val="16"/>
          <w:szCs w:val="28"/>
        </w:rPr>
        <w:t xml:space="preserve"> </w:t>
      </w:r>
      <w:r w:rsidRPr="00402E5B">
        <w:rPr>
          <w:rFonts w:eastAsia="Calibri"/>
          <w:color w:val="000000" w:themeColor="text1"/>
          <w:sz w:val="16"/>
          <w:szCs w:val="28"/>
        </w:rPr>
        <w:t>no</w:t>
      </w:r>
      <w:r w:rsidRPr="00402E5B">
        <w:rPr>
          <w:rFonts w:cs="Geeza Pro"/>
          <w:color w:val="000000" w:themeColor="text1"/>
          <w:sz w:val="16"/>
          <w:szCs w:val="28"/>
        </w:rPr>
        <w:t xml:space="preserve"> </w:t>
      </w:r>
      <w:r w:rsidRPr="00402E5B">
        <w:rPr>
          <w:rFonts w:eastAsia="Calibri"/>
          <w:color w:val="000000" w:themeColor="text1"/>
          <w:sz w:val="16"/>
          <w:szCs w:val="28"/>
        </w:rPr>
        <w:t>doubt</w:t>
      </w:r>
      <w:r w:rsidRPr="00402E5B">
        <w:rPr>
          <w:rFonts w:cs="Geeza Pro"/>
          <w:color w:val="000000" w:themeColor="text1"/>
          <w:sz w:val="16"/>
          <w:szCs w:val="28"/>
        </w:rPr>
        <w:t xml:space="preserve">. </w:t>
      </w:r>
      <w:r w:rsidRPr="00402E5B">
        <w:rPr>
          <w:rFonts w:eastAsia="Calibri"/>
          <w:b/>
          <w:color w:val="000000" w:themeColor="text1"/>
          <w:sz w:val="28"/>
          <w:szCs w:val="28"/>
          <w:u w:val="single"/>
        </w:rPr>
        <w:t>The</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incompetence</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of</w:t>
      </w:r>
      <w:r w:rsidRPr="00402E5B">
        <w:rPr>
          <w:rFonts w:cs="Geeza Pro"/>
          <w:color w:val="000000" w:themeColor="text1"/>
          <w:sz w:val="16"/>
          <w:szCs w:val="28"/>
        </w:rPr>
        <w:t xml:space="preserve"> </w:t>
      </w:r>
      <w:r w:rsidRPr="00402E5B">
        <w:rPr>
          <w:rFonts w:eastAsia="Calibri"/>
          <w:color w:val="000000" w:themeColor="text1"/>
          <w:sz w:val="16"/>
          <w:szCs w:val="28"/>
        </w:rPr>
        <w:t>their</w:t>
      </w:r>
      <w:r w:rsidRPr="00402E5B">
        <w:rPr>
          <w:rFonts w:cs="Geeza Pro"/>
          <w:color w:val="000000" w:themeColor="text1"/>
          <w:sz w:val="16"/>
          <w:szCs w:val="28"/>
        </w:rPr>
        <w:t xml:space="preserve"> </w:t>
      </w:r>
      <w:r w:rsidRPr="00402E5B">
        <w:rPr>
          <w:rFonts w:eastAsia="Calibri"/>
          <w:b/>
          <w:color w:val="000000" w:themeColor="text1"/>
          <w:sz w:val="28"/>
          <w:szCs w:val="28"/>
          <w:u w:val="single"/>
        </w:rPr>
        <w:t>[historians’]</w:t>
      </w:r>
      <w:r w:rsidRPr="00402E5B">
        <w:rPr>
          <w:rFonts w:cs="Geeza Pro"/>
          <w:b/>
          <w:color w:val="000000" w:themeColor="text1"/>
          <w:sz w:val="28"/>
          <w:szCs w:val="28"/>
          <w:u w:val="single"/>
        </w:rPr>
        <w:t xml:space="preserve"> </w:t>
      </w:r>
      <w:r w:rsidRPr="00402E5B">
        <w:rPr>
          <w:rFonts w:eastAsia="Calibri"/>
          <w:color w:val="000000" w:themeColor="text1"/>
          <w:sz w:val="16"/>
          <w:szCs w:val="28"/>
        </w:rPr>
        <w:t>genealogies</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morals</w:t>
      </w:r>
      <w:r w:rsidRPr="00402E5B">
        <w:rPr>
          <w:rFonts w:cs="Geeza Pro"/>
          <w:color w:val="000000" w:themeColor="text1"/>
          <w:sz w:val="16"/>
          <w:szCs w:val="28"/>
        </w:rPr>
        <w:t xml:space="preserve"> </w:t>
      </w:r>
      <w:r w:rsidRPr="00402E5B">
        <w:rPr>
          <w:rFonts w:eastAsia="Calibri"/>
          <w:b/>
          <w:color w:val="000000" w:themeColor="text1"/>
          <w:sz w:val="28"/>
          <w:szCs w:val="28"/>
          <w:u w:val="single"/>
        </w:rPr>
        <w:t>reveals</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itself</w:t>
      </w:r>
      <w:r w:rsidRPr="00402E5B">
        <w:rPr>
          <w:rFonts w:cs="Geeza Pro"/>
          <w:b/>
          <w:color w:val="000000" w:themeColor="text1"/>
          <w:sz w:val="28"/>
          <w:szCs w:val="28"/>
          <w:u w:val="single"/>
        </w:rPr>
        <w:t xml:space="preserve"> </w:t>
      </w:r>
      <w:r w:rsidRPr="00402E5B">
        <w:rPr>
          <w:rFonts w:eastAsia="Calibri"/>
          <w:color w:val="000000" w:themeColor="text1"/>
          <w:sz w:val="16"/>
          <w:szCs w:val="28"/>
        </w:rPr>
        <w:t>at</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very</w:t>
      </w:r>
      <w:r w:rsidRPr="00402E5B">
        <w:rPr>
          <w:rFonts w:cs="Geeza Pro"/>
          <w:color w:val="000000" w:themeColor="text1"/>
          <w:sz w:val="16"/>
          <w:szCs w:val="28"/>
        </w:rPr>
        <w:t xml:space="preserve"> </w:t>
      </w:r>
      <w:r w:rsidRPr="00402E5B">
        <w:rPr>
          <w:rFonts w:eastAsia="Calibri"/>
          <w:color w:val="000000" w:themeColor="text1"/>
          <w:sz w:val="16"/>
          <w:szCs w:val="28"/>
        </w:rPr>
        <w:t>beginning,</w:t>
      </w:r>
      <w:r w:rsidRPr="00402E5B">
        <w:rPr>
          <w:rFonts w:cs="Geeza Pro"/>
          <w:color w:val="000000" w:themeColor="text1"/>
          <w:sz w:val="16"/>
          <w:szCs w:val="28"/>
        </w:rPr>
        <w:t xml:space="preserve"> </w:t>
      </w:r>
      <w:r w:rsidRPr="00402E5B">
        <w:rPr>
          <w:rFonts w:eastAsia="Calibri"/>
          <w:b/>
          <w:color w:val="000000" w:themeColor="text1"/>
          <w:sz w:val="28"/>
          <w:szCs w:val="28"/>
          <w:u w:val="single"/>
        </w:rPr>
        <w:t>where</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the</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issue</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is</w:t>
      </w:r>
      <w:r w:rsidRPr="00402E5B">
        <w:rPr>
          <w:rFonts w:cs="Geeza Pro"/>
          <w:b/>
          <w:color w:val="000000" w:themeColor="text1"/>
          <w:sz w:val="28"/>
          <w:szCs w:val="28"/>
          <w:u w:val="single"/>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determine</w:t>
      </w:r>
      <w:r w:rsidRPr="00402E5B">
        <w:rPr>
          <w:rFonts w:cs="Geeza Pro"/>
          <w:color w:val="000000" w:themeColor="text1"/>
          <w:sz w:val="16"/>
          <w:szCs w:val="28"/>
        </w:rPr>
        <w:t xml:space="preserve"> </w:t>
      </w:r>
      <w:r w:rsidRPr="00402E5B">
        <w:rPr>
          <w:rFonts w:eastAsia="Calibri"/>
          <w:b/>
          <w:color w:val="000000" w:themeColor="text1"/>
          <w:sz w:val="28"/>
          <w:szCs w:val="28"/>
          <w:u w:val="single"/>
        </w:rPr>
        <w:t>the</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origin</w:t>
      </w:r>
      <w:r w:rsidRPr="00402E5B">
        <w:rPr>
          <w:rFonts w:cs="Geeza Pro"/>
          <w:b/>
          <w:color w:val="000000" w:themeColor="text1"/>
          <w:sz w:val="28"/>
          <w:szCs w:val="28"/>
          <w:u w:val="single"/>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idea</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b/>
          <w:color w:val="000000" w:themeColor="text1"/>
          <w:sz w:val="28"/>
          <w:szCs w:val="28"/>
          <w:u w:val="single"/>
        </w:rPr>
        <w:t>of</w:t>
      </w:r>
      <w:r w:rsidRPr="00402E5B">
        <w:rPr>
          <w:rFonts w:cs="Geeza Pro"/>
          <w:b/>
          <w:color w:val="000000" w:themeColor="text1"/>
          <w:sz w:val="28"/>
          <w:szCs w:val="28"/>
          <w:u w:val="single"/>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judgment</w:t>
      </w:r>
      <w:r w:rsidRPr="00402E5B">
        <w:rPr>
          <w:rFonts w:cs="Geeza Pro"/>
          <w:color w:val="000000" w:themeColor="text1"/>
          <w:sz w:val="16"/>
          <w:szCs w:val="28"/>
        </w:rPr>
        <w:t xml:space="preserve"> </w:t>
      </w:r>
      <w:r w:rsidRPr="00402E5B">
        <w:rPr>
          <w:rFonts w:eastAsia="Calibri"/>
          <w:b/>
          <w:color w:val="000000" w:themeColor="text1"/>
          <w:sz w:val="28"/>
          <w:szCs w:val="28"/>
          <w:u w:val="single"/>
        </w:rPr>
        <w:t>“good</w:t>
      </w:r>
      <w:r w:rsidRPr="00402E5B">
        <w:rPr>
          <w:rFonts w:cs="Geeza Pro"/>
          <w:b/>
          <w:color w:val="000000" w:themeColor="text1"/>
          <w:sz w:val="28"/>
          <w:szCs w:val="28"/>
          <w:u w:val="single"/>
        </w:rPr>
        <w:t>.</w:t>
      </w:r>
      <w:r w:rsidRPr="00402E5B">
        <w:rPr>
          <w:rFonts w:eastAsia="Calibri"/>
          <w:b/>
          <w:color w:val="000000" w:themeColor="text1"/>
          <w:sz w:val="28"/>
          <w:szCs w:val="28"/>
          <w:u w:val="single"/>
        </w:rPr>
        <w:t>”</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“People,”</w:t>
      </w:r>
      <w:r w:rsidRPr="00402E5B">
        <w:rPr>
          <w:rFonts w:cs="Geeza Pro"/>
          <w:b/>
          <w:color w:val="000000" w:themeColor="text1"/>
          <w:sz w:val="28"/>
          <w:szCs w:val="28"/>
          <w:u w:val="single"/>
        </w:rPr>
        <w:t xml:space="preserve"> </w:t>
      </w:r>
      <w:r w:rsidRPr="00402E5B">
        <w:rPr>
          <w:rFonts w:eastAsia="Calibri"/>
          <w:color w:val="000000" w:themeColor="text1"/>
          <w:sz w:val="16"/>
          <w:szCs w:val="28"/>
        </w:rPr>
        <w:t>so</w:t>
      </w:r>
      <w:r w:rsidRPr="00402E5B">
        <w:rPr>
          <w:rFonts w:cs="Geeza Pro"/>
          <w:color w:val="000000" w:themeColor="text1"/>
          <w:sz w:val="16"/>
          <w:szCs w:val="28"/>
        </w:rPr>
        <w:t xml:space="preserve"> </w:t>
      </w:r>
      <w:r w:rsidRPr="00402E5B">
        <w:rPr>
          <w:rFonts w:eastAsia="Calibri"/>
          <w:b/>
          <w:color w:val="000000" w:themeColor="text1"/>
          <w:sz w:val="28"/>
          <w:szCs w:val="28"/>
          <w:u w:val="single"/>
        </w:rPr>
        <w:t>they</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proclaim,</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“originally</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praised</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unegoistic</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actions</w:t>
      </w:r>
      <w:r w:rsidRPr="00402E5B">
        <w:rPr>
          <w:rFonts w:cs="Geeza Pro"/>
          <w:b/>
          <w:color w:val="000000" w:themeColor="text1"/>
          <w:sz w:val="28"/>
          <w:szCs w:val="28"/>
          <w:u w:val="single"/>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called</w:t>
      </w:r>
      <w:r w:rsidRPr="00402E5B">
        <w:rPr>
          <w:rFonts w:cs="Geeza Pro"/>
          <w:color w:val="000000" w:themeColor="text1"/>
          <w:sz w:val="16"/>
          <w:szCs w:val="28"/>
        </w:rPr>
        <w:t xml:space="preserve"> </w:t>
      </w:r>
      <w:r w:rsidRPr="00402E5B">
        <w:rPr>
          <w:rFonts w:eastAsia="Calibri"/>
          <w:color w:val="000000" w:themeColor="text1"/>
          <w:sz w:val="16"/>
          <w:szCs w:val="28"/>
        </w:rPr>
        <w:t>them</w:t>
      </w:r>
      <w:r w:rsidRPr="00402E5B">
        <w:rPr>
          <w:rFonts w:cs="Geeza Pro"/>
          <w:color w:val="000000" w:themeColor="text1"/>
          <w:sz w:val="16"/>
          <w:szCs w:val="28"/>
        </w:rPr>
        <w:t xml:space="preserve"> </w:t>
      </w:r>
      <w:r w:rsidRPr="00402E5B">
        <w:rPr>
          <w:rFonts w:eastAsia="Calibri"/>
          <w:color w:val="000000" w:themeColor="text1"/>
          <w:sz w:val="16"/>
          <w:szCs w:val="28"/>
        </w:rPr>
        <w:t>good</w:t>
      </w:r>
      <w:r w:rsidRPr="00402E5B">
        <w:rPr>
          <w:rFonts w:cs="Geeza Pro"/>
          <w:color w:val="000000" w:themeColor="text1"/>
          <w:sz w:val="16"/>
          <w:szCs w:val="28"/>
        </w:rPr>
        <w:t xml:space="preserve"> </w:t>
      </w:r>
      <w:r w:rsidRPr="00402E5B">
        <w:rPr>
          <w:rFonts w:eastAsia="Calibri"/>
          <w:color w:val="000000" w:themeColor="text1"/>
          <w:sz w:val="16"/>
          <w:szCs w:val="28"/>
        </w:rPr>
        <w:t>from</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perspective</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those</w:t>
      </w:r>
      <w:r w:rsidRPr="00402E5B">
        <w:rPr>
          <w:rFonts w:cs="Geeza Pro"/>
          <w:color w:val="000000" w:themeColor="text1"/>
          <w:sz w:val="16"/>
          <w:szCs w:val="28"/>
        </w:rPr>
        <w:t xml:space="preserve"> </w:t>
      </w:r>
      <w:r w:rsidRPr="00402E5B">
        <w:rPr>
          <w:rFonts w:eastAsia="Calibri"/>
          <w:color w:val="000000" w:themeColor="text1"/>
          <w:sz w:val="16"/>
          <w:szCs w:val="28"/>
        </w:rPr>
        <w:t>for</w:t>
      </w:r>
      <w:r w:rsidRPr="00402E5B">
        <w:rPr>
          <w:rFonts w:cs="Geeza Pro"/>
          <w:color w:val="000000" w:themeColor="text1"/>
          <w:sz w:val="16"/>
          <w:szCs w:val="28"/>
        </w:rPr>
        <w:t xml:space="preserve"> </w:t>
      </w:r>
      <w:r w:rsidRPr="00402E5B">
        <w:rPr>
          <w:rFonts w:eastAsia="Calibri"/>
          <w:color w:val="000000" w:themeColor="text1"/>
          <w:sz w:val="16"/>
          <w:szCs w:val="28"/>
        </w:rPr>
        <w:t>whom</w:t>
      </w:r>
      <w:r w:rsidRPr="00402E5B">
        <w:rPr>
          <w:rFonts w:cs="Geeza Pro"/>
          <w:color w:val="000000" w:themeColor="text1"/>
          <w:sz w:val="16"/>
          <w:szCs w:val="28"/>
        </w:rPr>
        <w:t xml:space="preserve"> </w:t>
      </w:r>
      <w:r w:rsidRPr="00402E5B">
        <w:rPr>
          <w:rFonts w:eastAsia="Calibri"/>
          <w:color w:val="000000" w:themeColor="text1"/>
          <w:sz w:val="16"/>
          <w:szCs w:val="28"/>
        </w:rPr>
        <w:t>they</w:t>
      </w:r>
      <w:r w:rsidRPr="00402E5B">
        <w:rPr>
          <w:rFonts w:cs="Geeza Pro"/>
          <w:color w:val="000000" w:themeColor="text1"/>
          <w:sz w:val="16"/>
          <w:szCs w:val="28"/>
        </w:rPr>
        <w:t xml:space="preserve"> </w:t>
      </w:r>
      <w:r w:rsidRPr="00402E5B">
        <w:rPr>
          <w:rFonts w:eastAsia="Calibri"/>
          <w:color w:val="000000" w:themeColor="text1"/>
          <w:sz w:val="16"/>
          <w:szCs w:val="28"/>
        </w:rPr>
        <w:t>were</w:t>
      </w:r>
      <w:r w:rsidRPr="00402E5B">
        <w:rPr>
          <w:rFonts w:cs="Geeza Pro"/>
          <w:color w:val="000000" w:themeColor="text1"/>
          <w:sz w:val="16"/>
          <w:szCs w:val="28"/>
        </w:rPr>
        <w:t xml:space="preserve"> </w:t>
      </w:r>
      <w:r w:rsidRPr="00402E5B">
        <w:rPr>
          <w:rFonts w:eastAsia="Calibri"/>
          <w:color w:val="000000" w:themeColor="text1"/>
          <w:sz w:val="16"/>
          <w:szCs w:val="28"/>
        </w:rPr>
        <w:t>done,</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is,</w:t>
      </w:r>
      <w:r w:rsidRPr="00402E5B">
        <w:rPr>
          <w:rFonts w:cs="Geeza Pro"/>
          <w:color w:val="000000" w:themeColor="text1"/>
          <w:sz w:val="16"/>
          <w:szCs w:val="28"/>
        </w:rPr>
        <w:t xml:space="preserve"> </w:t>
      </w:r>
      <w:r w:rsidRPr="00402E5B">
        <w:rPr>
          <w:rFonts w:eastAsia="Calibri"/>
          <w:color w:val="000000" w:themeColor="text1"/>
          <w:sz w:val="16"/>
          <w:szCs w:val="28"/>
        </w:rPr>
        <w:t>those</w:t>
      </w:r>
      <w:r w:rsidRPr="00402E5B">
        <w:rPr>
          <w:rFonts w:cs="Geeza Pro"/>
          <w:color w:val="000000" w:themeColor="text1"/>
          <w:sz w:val="16"/>
          <w:szCs w:val="28"/>
        </w:rPr>
        <w:t xml:space="preserve"> </w:t>
      </w:r>
      <w:r w:rsidRPr="00402E5B">
        <w:rPr>
          <w:rFonts w:eastAsia="Calibri"/>
          <w:color w:val="000000" w:themeColor="text1"/>
          <w:sz w:val="16"/>
          <w:szCs w:val="28"/>
        </w:rPr>
        <w:t>for</w:t>
      </w:r>
      <w:r w:rsidRPr="00402E5B">
        <w:rPr>
          <w:rFonts w:cs="Geeza Pro"/>
          <w:color w:val="000000" w:themeColor="text1"/>
          <w:sz w:val="16"/>
          <w:szCs w:val="28"/>
        </w:rPr>
        <w:t xml:space="preserve"> </w:t>
      </w:r>
      <w:r w:rsidRPr="00402E5B">
        <w:rPr>
          <w:rFonts w:eastAsia="Calibri"/>
          <w:color w:val="000000" w:themeColor="text1"/>
          <w:sz w:val="16"/>
          <w:szCs w:val="28"/>
        </w:rPr>
        <w:t>whom</w:t>
      </w:r>
      <w:r w:rsidRPr="00402E5B">
        <w:rPr>
          <w:rFonts w:cs="Geeza Pro"/>
          <w:color w:val="000000" w:themeColor="text1"/>
          <w:sz w:val="16"/>
          <w:szCs w:val="28"/>
        </w:rPr>
        <w:t xml:space="preserve"> </w:t>
      </w:r>
      <w:r w:rsidRPr="00402E5B">
        <w:rPr>
          <w:rFonts w:eastAsia="Calibri"/>
          <w:color w:val="000000" w:themeColor="text1"/>
          <w:sz w:val="16"/>
          <w:szCs w:val="28"/>
        </w:rPr>
        <w:t>such</w:t>
      </w:r>
      <w:r w:rsidRPr="00402E5B">
        <w:rPr>
          <w:rFonts w:cs="Geeza Pro"/>
          <w:color w:val="000000" w:themeColor="text1"/>
          <w:sz w:val="16"/>
          <w:szCs w:val="28"/>
        </w:rPr>
        <w:t xml:space="preserve"> </w:t>
      </w:r>
      <w:r w:rsidRPr="00402E5B">
        <w:rPr>
          <w:rFonts w:eastAsia="Calibri"/>
          <w:color w:val="000000" w:themeColor="text1"/>
          <w:sz w:val="16"/>
          <w:szCs w:val="28"/>
        </w:rPr>
        <w:t>actions</w:t>
      </w:r>
      <w:r w:rsidRPr="00402E5B">
        <w:rPr>
          <w:rFonts w:cs="Geeza Pro"/>
          <w:color w:val="000000" w:themeColor="text1"/>
          <w:sz w:val="16"/>
          <w:szCs w:val="28"/>
        </w:rPr>
        <w:t xml:space="preserve"> </w:t>
      </w:r>
      <w:r w:rsidRPr="00402E5B">
        <w:rPr>
          <w:rFonts w:eastAsia="Calibri"/>
          <w:color w:val="000000" w:themeColor="text1"/>
          <w:sz w:val="16"/>
          <w:szCs w:val="28"/>
        </w:rPr>
        <w:t>were</w:t>
      </w:r>
      <w:r w:rsidRPr="00402E5B">
        <w:rPr>
          <w:rFonts w:cs="Geeza Pro"/>
          <w:color w:val="000000" w:themeColor="text1"/>
          <w:sz w:val="16"/>
          <w:szCs w:val="28"/>
        </w:rPr>
        <w:t xml:space="preserve"> </w:t>
      </w:r>
      <w:r w:rsidRPr="00402E5B">
        <w:rPr>
          <w:rFonts w:eastAsia="Calibri"/>
          <w:color w:val="000000" w:themeColor="text1"/>
          <w:sz w:val="16"/>
          <w:szCs w:val="28"/>
        </w:rPr>
        <w:t>useful</w:t>
      </w:r>
      <w:r w:rsidRPr="00402E5B">
        <w:rPr>
          <w:rFonts w:cs="Geeza Pro"/>
          <w:color w:val="000000" w:themeColor="text1"/>
          <w:sz w:val="16"/>
          <w:szCs w:val="28"/>
        </w:rPr>
        <w:t xml:space="preserve">. </w:t>
      </w:r>
      <w:r w:rsidRPr="00402E5B">
        <w:rPr>
          <w:rFonts w:eastAsia="Calibri"/>
          <w:b/>
          <w:color w:val="000000" w:themeColor="text1"/>
          <w:sz w:val="28"/>
          <w:szCs w:val="28"/>
          <w:u w:val="single"/>
        </w:rPr>
        <w:t>Later</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people</w:t>
      </w:r>
      <w:r w:rsidRPr="00402E5B">
        <w:rPr>
          <w:rFonts w:cs="Geeza Pro"/>
          <w:b/>
          <w:color w:val="000000" w:themeColor="text1"/>
          <w:sz w:val="28"/>
          <w:szCs w:val="28"/>
          <w:u w:val="single"/>
        </w:rPr>
        <w:t xml:space="preserve"> </w:t>
      </w:r>
      <w:r w:rsidRPr="00402E5B">
        <w:rPr>
          <w:rFonts w:eastAsia="Calibri"/>
          <w:color w:val="000000" w:themeColor="text1"/>
          <w:sz w:val="16"/>
          <w:szCs w:val="28"/>
        </w:rPr>
        <w:t>forgot</w:t>
      </w:r>
      <w:r w:rsidRPr="00402E5B">
        <w:rPr>
          <w:rFonts w:cs="Geeza Pro"/>
          <w:color w:val="000000" w:themeColor="text1"/>
          <w:sz w:val="16"/>
          <w:szCs w:val="28"/>
        </w:rPr>
        <w:t xml:space="preserve"> </w:t>
      </w:r>
      <w:r w:rsidRPr="00402E5B">
        <w:rPr>
          <w:rFonts w:eastAsia="Calibri"/>
          <w:color w:val="000000" w:themeColor="text1"/>
          <w:sz w:val="16"/>
          <w:szCs w:val="28"/>
        </w:rPr>
        <w:t>how</w:t>
      </w:r>
      <w:r w:rsidRPr="00402E5B">
        <w:rPr>
          <w:rFonts w:cs="Geeza Pro"/>
          <w:color w:val="000000" w:themeColor="text1"/>
          <w:sz w:val="16"/>
          <w:szCs w:val="28"/>
        </w:rPr>
        <w:t xml:space="preserve"> </w:t>
      </w:r>
      <w:r w:rsidRPr="00402E5B">
        <w:rPr>
          <w:rFonts w:eastAsia="Calibri"/>
          <w:color w:val="000000" w:themeColor="text1"/>
          <w:sz w:val="16"/>
          <w:szCs w:val="28"/>
        </w:rPr>
        <w:t>this</w:t>
      </w:r>
      <w:r w:rsidRPr="00402E5B">
        <w:rPr>
          <w:rFonts w:cs="Geeza Pro"/>
          <w:color w:val="000000" w:themeColor="text1"/>
          <w:sz w:val="16"/>
          <w:szCs w:val="28"/>
        </w:rPr>
        <w:t xml:space="preserve"> </w:t>
      </w:r>
      <w:r w:rsidRPr="00402E5B">
        <w:rPr>
          <w:rFonts w:eastAsia="Calibri"/>
          <w:color w:val="000000" w:themeColor="text1"/>
          <w:sz w:val="16"/>
          <w:szCs w:val="28"/>
        </w:rPr>
        <w:t>praise</w:t>
      </w:r>
      <w:r w:rsidRPr="00402E5B">
        <w:rPr>
          <w:rFonts w:cs="Geeza Pro"/>
          <w:color w:val="000000" w:themeColor="text1"/>
          <w:sz w:val="16"/>
          <w:szCs w:val="28"/>
        </w:rPr>
        <w:t xml:space="preserve"> </w:t>
      </w:r>
      <w:r w:rsidRPr="00402E5B">
        <w:rPr>
          <w:rFonts w:eastAsia="Calibri"/>
          <w:color w:val="000000" w:themeColor="text1"/>
          <w:sz w:val="16"/>
          <w:szCs w:val="28"/>
        </w:rPr>
        <w:t>began,</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because</w:t>
      </w:r>
      <w:r w:rsidRPr="00402E5B">
        <w:rPr>
          <w:rFonts w:cs="Geeza Pro"/>
          <w:color w:val="000000" w:themeColor="text1"/>
          <w:sz w:val="16"/>
          <w:szCs w:val="28"/>
        </w:rPr>
        <w:t xml:space="preserve"> </w:t>
      </w:r>
      <w:r w:rsidRPr="00402E5B">
        <w:rPr>
          <w:rFonts w:eastAsia="Calibri"/>
          <w:color w:val="000000" w:themeColor="text1"/>
          <w:sz w:val="16"/>
          <w:szCs w:val="28"/>
        </w:rPr>
        <w:t>unegoistic</w:t>
      </w:r>
      <w:r w:rsidRPr="00402E5B">
        <w:rPr>
          <w:rFonts w:cs="Geeza Pro"/>
          <w:color w:val="000000" w:themeColor="text1"/>
          <w:sz w:val="16"/>
          <w:szCs w:val="28"/>
        </w:rPr>
        <w:t xml:space="preserve"> </w:t>
      </w:r>
      <w:r w:rsidRPr="00402E5B">
        <w:rPr>
          <w:rFonts w:eastAsia="Calibri"/>
          <w:color w:val="000000" w:themeColor="text1"/>
          <w:sz w:val="16"/>
          <w:szCs w:val="28"/>
        </w:rPr>
        <w:t>actions</w:t>
      </w:r>
      <w:r w:rsidRPr="00402E5B">
        <w:rPr>
          <w:rFonts w:cs="Geeza Pro"/>
          <w:color w:val="000000" w:themeColor="text1"/>
          <w:sz w:val="16"/>
          <w:szCs w:val="28"/>
        </w:rPr>
        <w:t xml:space="preserve"> </w:t>
      </w:r>
      <w:r w:rsidRPr="00402E5B">
        <w:rPr>
          <w:rFonts w:eastAsia="Calibri"/>
          <w:color w:val="000000" w:themeColor="text1"/>
          <w:sz w:val="16"/>
          <w:szCs w:val="28"/>
        </w:rPr>
        <w:t>had,</w:t>
      </w:r>
      <w:r w:rsidRPr="00402E5B">
        <w:rPr>
          <w:rFonts w:cs="Geeza Pro"/>
          <w:color w:val="000000" w:themeColor="text1"/>
          <w:sz w:val="16"/>
          <w:szCs w:val="28"/>
        </w:rPr>
        <w:t xml:space="preserve"> </w:t>
      </w:r>
      <w:r w:rsidRPr="00402E5B">
        <w:rPr>
          <w:rFonts w:eastAsia="Calibri"/>
          <w:color w:val="000000" w:themeColor="text1"/>
          <w:sz w:val="16"/>
          <w:szCs w:val="28"/>
        </w:rPr>
        <w:t>according</w:t>
      </w:r>
      <w:r w:rsidRPr="00402E5B">
        <w:rPr>
          <w:rFonts w:cs="Geeza Pro"/>
          <w:color w:val="000000" w:themeColor="text1"/>
          <w:sz w:val="16"/>
          <w:szCs w:val="28"/>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custom,</w:t>
      </w:r>
      <w:r w:rsidRPr="00402E5B">
        <w:rPr>
          <w:rFonts w:cs="Geeza Pro"/>
          <w:color w:val="000000" w:themeColor="text1"/>
          <w:sz w:val="16"/>
          <w:szCs w:val="28"/>
        </w:rPr>
        <w:t xml:space="preserve"> </w:t>
      </w:r>
      <w:r w:rsidRPr="00402E5B">
        <w:rPr>
          <w:rFonts w:eastAsia="Calibri"/>
          <w:color w:val="000000" w:themeColor="text1"/>
          <w:sz w:val="16"/>
          <w:szCs w:val="28"/>
        </w:rPr>
        <w:t>always</w:t>
      </w:r>
      <w:r w:rsidRPr="00402E5B">
        <w:rPr>
          <w:rFonts w:cs="Geeza Pro"/>
          <w:color w:val="000000" w:themeColor="text1"/>
          <w:sz w:val="16"/>
          <w:szCs w:val="28"/>
        </w:rPr>
        <w:t xml:space="preserve"> </w:t>
      </w:r>
      <w:r w:rsidRPr="00402E5B">
        <w:rPr>
          <w:rFonts w:eastAsia="Calibri"/>
          <w:color w:val="000000" w:themeColor="text1"/>
          <w:sz w:val="16"/>
          <w:szCs w:val="28"/>
        </w:rPr>
        <w:t>been</w:t>
      </w:r>
      <w:r w:rsidRPr="00402E5B">
        <w:rPr>
          <w:rFonts w:cs="Geeza Pro"/>
          <w:color w:val="000000" w:themeColor="text1"/>
          <w:sz w:val="16"/>
          <w:szCs w:val="28"/>
        </w:rPr>
        <w:t xml:space="preserve"> </w:t>
      </w:r>
      <w:r w:rsidRPr="00402E5B">
        <w:rPr>
          <w:rFonts w:eastAsia="Calibri"/>
          <w:color w:val="000000" w:themeColor="text1"/>
          <w:sz w:val="16"/>
          <w:szCs w:val="28"/>
        </w:rPr>
        <w:t>praised</w:t>
      </w:r>
      <w:r w:rsidRPr="00402E5B">
        <w:rPr>
          <w:rFonts w:cs="Geeza Pro"/>
          <w:color w:val="000000" w:themeColor="text1"/>
          <w:sz w:val="16"/>
          <w:szCs w:val="28"/>
        </w:rPr>
        <w:t xml:space="preserve"> </w:t>
      </w:r>
      <w:r w:rsidRPr="00402E5B">
        <w:rPr>
          <w:rFonts w:eastAsia="Calibri"/>
          <w:color w:val="000000" w:themeColor="text1"/>
          <w:sz w:val="16"/>
          <w:szCs w:val="28"/>
        </w:rPr>
        <w:t>as</w:t>
      </w:r>
      <w:r w:rsidRPr="00402E5B">
        <w:rPr>
          <w:rFonts w:cs="Geeza Pro"/>
          <w:color w:val="000000" w:themeColor="text1"/>
          <w:sz w:val="16"/>
          <w:szCs w:val="28"/>
        </w:rPr>
        <w:t xml:space="preserve"> </w:t>
      </w:r>
      <w:r w:rsidRPr="00402E5B">
        <w:rPr>
          <w:rFonts w:eastAsia="Calibri"/>
          <w:color w:val="000000" w:themeColor="text1"/>
          <w:sz w:val="16"/>
          <w:szCs w:val="28"/>
        </w:rPr>
        <w:t>good,</w:t>
      </w:r>
      <w:r w:rsidRPr="00402E5B">
        <w:rPr>
          <w:rFonts w:cs="Geeza Pro"/>
          <w:color w:val="000000" w:themeColor="text1"/>
          <w:sz w:val="16"/>
          <w:szCs w:val="28"/>
        </w:rPr>
        <w:t xml:space="preserve"> </w:t>
      </w:r>
      <w:r w:rsidRPr="00402E5B">
        <w:rPr>
          <w:rFonts w:eastAsia="Calibri"/>
          <w:color w:val="000000" w:themeColor="text1"/>
          <w:sz w:val="16"/>
          <w:szCs w:val="28"/>
        </w:rPr>
        <w:t>people</w:t>
      </w:r>
      <w:r w:rsidRPr="00402E5B">
        <w:rPr>
          <w:rFonts w:cs="Geeza Pro"/>
          <w:color w:val="000000" w:themeColor="text1"/>
          <w:sz w:val="16"/>
          <w:szCs w:val="28"/>
        </w:rPr>
        <w:t xml:space="preserve"> </w:t>
      </w:r>
      <w:r w:rsidRPr="00402E5B">
        <w:rPr>
          <w:rFonts w:eastAsia="Calibri"/>
          <w:color w:val="000000" w:themeColor="text1"/>
          <w:sz w:val="16"/>
          <w:szCs w:val="28"/>
        </w:rPr>
        <w:t>then</w:t>
      </w:r>
      <w:r w:rsidRPr="00402E5B">
        <w:rPr>
          <w:rFonts w:cs="Geeza Pro"/>
          <w:color w:val="000000" w:themeColor="text1"/>
          <w:sz w:val="16"/>
          <w:szCs w:val="28"/>
        </w:rPr>
        <w:t xml:space="preserve"> </w:t>
      </w:r>
      <w:r w:rsidRPr="00402E5B">
        <w:rPr>
          <w:rFonts w:eastAsia="Calibri"/>
          <w:b/>
          <w:color w:val="000000" w:themeColor="text1"/>
          <w:sz w:val="28"/>
          <w:szCs w:val="28"/>
          <w:u w:val="single"/>
        </w:rPr>
        <w:t>felt</w:t>
      </w:r>
      <w:r w:rsidRPr="00402E5B">
        <w:rPr>
          <w:rFonts w:cs="Geeza Pro"/>
          <w:b/>
          <w:color w:val="000000" w:themeColor="text1"/>
          <w:sz w:val="28"/>
          <w:szCs w:val="28"/>
          <w:u w:val="single"/>
        </w:rPr>
        <w:t xml:space="preserve"> </w:t>
      </w:r>
      <w:r w:rsidRPr="00402E5B">
        <w:rPr>
          <w:rFonts w:eastAsia="Calibri"/>
          <w:color w:val="000000" w:themeColor="text1"/>
          <w:sz w:val="16"/>
          <w:szCs w:val="28"/>
        </w:rPr>
        <w:t>them</w:t>
      </w:r>
      <w:r w:rsidRPr="00402E5B">
        <w:rPr>
          <w:rFonts w:cs="Geeza Pro"/>
          <w:color w:val="000000" w:themeColor="text1"/>
          <w:sz w:val="16"/>
          <w:szCs w:val="28"/>
        </w:rPr>
        <w:t xml:space="preserve"> </w:t>
      </w:r>
      <w:r w:rsidRPr="00402E5B">
        <w:rPr>
          <w:rFonts w:eastAsia="Calibri"/>
          <w:color w:val="000000" w:themeColor="text1"/>
          <w:sz w:val="16"/>
          <w:szCs w:val="28"/>
        </w:rPr>
        <w:t>as</w:t>
      </w:r>
      <w:r w:rsidRPr="00402E5B">
        <w:rPr>
          <w:rFonts w:cs="Geeza Pro"/>
          <w:color w:val="000000" w:themeColor="text1"/>
          <w:sz w:val="16"/>
          <w:szCs w:val="28"/>
        </w:rPr>
        <w:t xml:space="preserve"> </w:t>
      </w:r>
      <w:r w:rsidRPr="00402E5B">
        <w:rPr>
          <w:rFonts w:eastAsia="Calibri"/>
          <w:b/>
          <w:color w:val="000000" w:themeColor="text1"/>
          <w:sz w:val="28"/>
          <w:szCs w:val="28"/>
          <w:u w:val="single"/>
        </w:rPr>
        <w:t>good—as</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if</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they</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were</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something</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inherently</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good</w:t>
      </w:r>
      <w:r w:rsidRPr="00402E5B">
        <w:rPr>
          <w:rFonts w:cs="Geeza Pro"/>
          <w:b/>
          <w:color w:val="000000" w:themeColor="text1"/>
          <w:sz w:val="28"/>
          <w:szCs w:val="28"/>
          <w:u w:val="single"/>
        </w:rPr>
        <w:t>.</w:t>
      </w:r>
      <w:r w:rsidRPr="00402E5B">
        <w:rPr>
          <w:rFonts w:eastAsia="Calibri"/>
          <w:b/>
          <w:color w:val="000000" w:themeColor="text1"/>
          <w:sz w:val="28"/>
          <w:szCs w:val="28"/>
          <w:u w:val="single"/>
        </w:rPr>
        <w:t>”</w:t>
      </w:r>
      <w:r w:rsidRPr="00402E5B">
        <w:rPr>
          <w:rFonts w:cs="Geeza Pro"/>
          <w:b/>
          <w:color w:val="000000" w:themeColor="text1"/>
          <w:sz w:val="28"/>
          <w:szCs w:val="28"/>
          <w:u w:val="single"/>
        </w:rPr>
        <w:t xml:space="preserve"> </w:t>
      </w:r>
      <w:r w:rsidRPr="00402E5B">
        <w:rPr>
          <w:rFonts w:eastAsia="Calibri"/>
          <w:color w:val="000000" w:themeColor="text1"/>
          <w:sz w:val="16"/>
          <w:szCs w:val="28"/>
        </w:rPr>
        <w:t>We</w:t>
      </w:r>
      <w:r w:rsidRPr="00402E5B">
        <w:rPr>
          <w:rFonts w:cs="Geeza Pro"/>
          <w:color w:val="000000" w:themeColor="text1"/>
          <w:sz w:val="16"/>
          <w:szCs w:val="28"/>
        </w:rPr>
        <w:t xml:space="preserve"> </w:t>
      </w:r>
      <w:r w:rsidRPr="00402E5B">
        <w:rPr>
          <w:rFonts w:eastAsia="Calibri"/>
          <w:color w:val="000000" w:themeColor="text1"/>
          <w:sz w:val="16"/>
          <w:szCs w:val="28"/>
        </w:rPr>
        <w:t>perceive</w:t>
      </w:r>
      <w:r w:rsidRPr="00402E5B">
        <w:rPr>
          <w:rFonts w:cs="Geeza Pro"/>
          <w:color w:val="000000" w:themeColor="text1"/>
          <w:sz w:val="16"/>
          <w:szCs w:val="28"/>
        </w:rPr>
        <w:t xml:space="preserve"> </w:t>
      </w:r>
      <w:r w:rsidRPr="00402E5B">
        <w:rPr>
          <w:rFonts w:eastAsia="Calibri"/>
          <w:color w:val="000000" w:themeColor="text1"/>
          <w:sz w:val="16"/>
          <w:szCs w:val="28"/>
        </w:rPr>
        <w:t>right</w:t>
      </w:r>
      <w:r w:rsidRPr="00402E5B">
        <w:rPr>
          <w:rFonts w:cs="Geeza Pro"/>
          <w:color w:val="000000" w:themeColor="text1"/>
          <w:sz w:val="16"/>
          <w:szCs w:val="28"/>
        </w:rPr>
        <w:t xml:space="preserve"> </w:t>
      </w:r>
      <w:r w:rsidRPr="00402E5B">
        <w:rPr>
          <w:rFonts w:eastAsia="Calibri"/>
          <w:color w:val="000000" w:themeColor="text1"/>
          <w:sz w:val="16"/>
          <w:szCs w:val="28"/>
        </w:rPr>
        <w:t>away</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this</w:t>
      </w:r>
      <w:r w:rsidRPr="00402E5B">
        <w:rPr>
          <w:rFonts w:cs="Geeza Pro"/>
          <w:color w:val="000000" w:themeColor="text1"/>
          <w:sz w:val="16"/>
          <w:szCs w:val="28"/>
        </w:rPr>
        <w:t xml:space="preserve"> </w:t>
      </w:r>
      <w:r w:rsidRPr="00402E5B">
        <w:rPr>
          <w:rFonts w:eastAsia="Calibri"/>
          <w:color w:val="000000" w:themeColor="text1"/>
          <w:sz w:val="16"/>
          <w:szCs w:val="28"/>
        </w:rPr>
        <w:t>initial</w:t>
      </w:r>
      <w:r w:rsidRPr="00402E5B">
        <w:rPr>
          <w:rFonts w:cs="Geeza Pro"/>
          <w:color w:val="000000" w:themeColor="text1"/>
          <w:sz w:val="16"/>
          <w:szCs w:val="28"/>
        </w:rPr>
        <w:t xml:space="preserve"> </w:t>
      </w:r>
      <w:r w:rsidRPr="00402E5B">
        <w:rPr>
          <w:rFonts w:eastAsia="Calibri"/>
          <w:color w:val="000000" w:themeColor="text1"/>
          <w:sz w:val="16"/>
          <w:szCs w:val="28"/>
        </w:rPr>
        <w:t>derivation</w:t>
      </w:r>
      <w:r w:rsidRPr="00402E5B">
        <w:rPr>
          <w:rFonts w:cs="Geeza Pro"/>
          <w:color w:val="000000" w:themeColor="text1"/>
          <w:sz w:val="16"/>
          <w:szCs w:val="28"/>
        </w:rPr>
        <w:t xml:space="preserve"> </w:t>
      </w:r>
      <w:r w:rsidRPr="00402E5B">
        <w:rPr>
          <w:rFonts w:eastAsia="Calibri"/>
          <w:color w:val="000000" w:themeColor="text1"/>
          <w:sz w:val="16"/>
          <w:szCs w:val="28"/>
        </w:rPr>
        <w:t>already</w:t>
      </w:r>
      <w:r w:rsidRPr="00402E5B">
        <w:rPr>
          <w:rFonts w:cs="Geeza Pro"/>
          <w:color w:val="000000" w:themeColor="text1"/>
          <w:sz w:val="16"/>
          <w:szCs w:val="28"/>
        </w:rPr>
        <w:t xml:space="preserve"> </w:t>
      </w:r>
      <w:r w:rsidRPr="00402E5B">
        <w:rPr>
          <w:rFonts w:eastAsia="Calibri"/>
          <w:color w:val="000000" w:themeColor="text1"/>
          <w:sz w:val="16"/>
          <w:szCs w:val="28"/>
        </w:rPr>
        <w:t>contains</w:t>
      </w:r>
      <w:r w:rsidRPr="00402E5B">
        <w:rPr>
          <w:rFonts w:cs="Geeza Pro"/>
          <w:color w:val="000000" w:themeColor="text1"/>
          <w:sz w:val="16"/>
          <w:szCs w:val="28"/>
        </w:rPr>
        <w:t xml:space="preserve"> </w:t>
      </w:r>
      <w:r w:rsidRPr="00402E5B">
        <w:rPr>
          <w:rFonts w:eastAsia="Calibri"/>
          <w:color w:val="000000" w:themeColor="text1"/>
          <w:sz w:val="16"/>
          <w:szCs w:val="28"/>
        </w:rPr>
        <w:t>all</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typical</w:t>
      </w:r>
      <w:r w:rsidRPr="00402E5B">
        <w:rPr>
          <w:rFonts w:cs="Geeza Pro"/>
          <w:color w:val="000000" w:themeColor="text1"/>
          <w:sz w:val="16"/>
          <w:szCs w:val="28"/>
        </w:rPr>
        <w:t xml:space="preserve"> </w:t>
      </w:r>
      <w:r w:rsidRPr="00402E5B">
        <w:rPr>
          <w:rFonts w:eastAsia="Calibri"/>
          <w:color w:val="000000" w:themeColor="text1"/>
          <w:sz w:val="16"/>
          <w:szCs w:val="28"/>
        </w:rPr>
        <w:t>characteristics</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idiosyncrasies</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English</w:t>
      </w:r>
      <w:r w:rsidRPr="00402E5B">
        <w:rPr>
          <w:rFonts w:cs="Geeza Pro"/>
          <w:color w:val="000000" w:themeColor="text1"/>
          <w:sz w:val="16"/>
          <w:szCs w:val="28"/>
        </w:rPr>
        <w:t xml:space="preserve"> </w:t>
      </w:r>
      <w:r w:rsidRPr="00402E5B">
        <w:rPr>
          <w:rFonts w:eastAsia="Calibri"/>
          <w:color w:val="000000" w:themeColor="text1"/>
          <w:sz w:val="16"/>
          <w:szCs w:val="28"/>
        </w:rPr>
        <w:t>psychologists—we</w:t>
      </w:r>
      <w:r w:rsidRPr="00402E5B">
        <w:rPr>
          <w:rFonts w:cs="Geeza Pro"/>
          <w:color w:val="000000" w:themeColor="text1"/>
          <w:sz w:val="16"/>
          <w:szCs w:val="28"/>
        </w:rPr>
        <w:t xml:space="preserve"> </w:t>
      </w:r>
      <w:r w:rsidRPr="00402E5B">
        <w:rPr>
          <w:rFonts w:eastAsia="Calibri"/>
          <w:color w:val="000000" w:themeColor="text1"/>
          <w:sz w:val="16"/>
          <w:szCs w:val="28"/>
        </w:rPr>
        <w:t>have</w:t>
      </w:r>
      <w:r w:rsidRPr="00402E5B">
        <w:rPr>
          <w:rFonts w:cs="Geeza Pro"/>
          <w:color w:val="000000" w:themeColor="text1"/>
          <w:sz w:val="16"/>
          <w:szCs w:val="28"/>
        </w:rPr>
        <w:t xml:space="preserve"> </w:t>
      </w:r>
      <w:r w:rsidRPr="00402E5B">
        <w:rPr>
          <w:rFonts w:eastAsia="Calibri"/>
          <w:color w:val="000000" w:themeColor="text1"/>
          <w:sz w:val="16"/>
          <w:szCs w:val="28"/>
        </w:rPr>
        <w:t>“usefulness,”</w:t>
      </w:r>
      <w:r w:rsidRPr="00402E5B">
        <w:rPr>
          <w:rFonts w:cs="Geeza Pro"/>
          <w:color w:val="000000" w:themeColor="text1"/>
          <w:sz w:val="16"/>
          <w:szCs w:val="28"/>
        </w:rPr>
        <w:t xml:space="preserve"> </w:t>
      </w:r>
      <w:r w:rsidRPr="00402E5B">
        <w:rPr>
          <w:rFonts w:eastAsia="Calibri"/>
          <w:color w:val="000000" w:themeColor="text1"/>
          <w:sz w:val="16"/>
          <w:szCs w:val="28"/>
        </w:rPr>
        <w:t>“forgetting,”</w:t>
      </w:r>
      <w:r w:rsidRPr="00402E5B">
        <w:rPr>
          <w:rFonts w:cs="Geeza Pro"/>
          <w:color w:val="000000" w:themeColor="text1"/>
          <w:sz w:val="16"/>
          <w:szCs w:val="28"/>
        </w:rPr>
        <w:t xml:space="preserve"> </w:t>
      </w:r>
      <w:r w:rsidRPr="00402E5B">
        <w:rPr>
          <w:rFonts w:eastAsia="Calibri"/>
          <w:color w:val="000000" w:themeColor="text1"/>
          <w:sz w:val="16"/>
          <w:szCs w:val="28"/>
        </w:rPr>
        <w:t>“habit,”</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finally</w:t>
      </w:r>
      <w:r w:rsidRPr="00402E5B">
        <w:rPr>
          <w:rFonts w:cs="Geeza Pro"/>
          <w:color w:val="000000" w:themeColor="text1"/>
          <w:sz w:val="16"/>
          <w:szCs w:val="28"/>
        </w:rPr>
        <w:t xml:space="preserve"> </w:t>
      </w:r>
      <w:r w:rsidRPr="00402E5B">
        <w:rPr>
          <w:rFonts w:eastAsia="Calibri"/>
          <w:color w:val="000000" w:themeColor="text1"/>
          <w:sz w:val="16"/>
          <w:szCs w:val="28"/>
        </w:rPr>
        <w:t>“error,”</w:t>
      </w:r>
      <w:r w:rsidRPr="00402E5B">
        <w:rPr>
          <w:rFonts w:cs="Geeza Pro"/>
          <w:color w:val="000000" w:themeColor="text1"/>
          <w:sz w:val="16"/>
          <w:szCs w:val="28"/>
        </w:rPr>
        <w:t xml:space="preserve"> </w:t>
      </w:r>
      <w:r w:rsidRPr="00402E5B">
        <w:rPr>
          <w:rFonts w:eastAsia="Calibri"/>
          <w:color w:val="000000" w:themeColor="text1"/>
          <w:sz w:val="16"/>
          <w:szCs w:val="28"/>
        </w:rPr>
        <w:t>all</w:t>
      </w:r>
      <w:r w:rsidRPr="00402E5B">
        <w:rPr>
          <w:rFonts w:cs="Geeza Pro"/>
          <w:color w:val="000000" w:themeColor="text1"/>
          <w:sz w:val="16"/>
          <w:szCs w:val="28"/>
        </w:rPr>
        <w:t xml:space="preserve"> </w:t>
      </w:r>
      <w:r w:rsidRPr="00402E5B">
        <w:rPr>
          <w:rFonts w:eastAsia="Calibri"/>
          <w:color w:val="000000" w:themeColor="text1"/>
          <w:sz w:val="16"/>
          <w:szCs w:val="28"/>
        </w:rPr>
        <w:t>as</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foundation</w:t>
      </w:r>
      <w:r w:rsidRPr="00402E5B">
        <w:rPr>
          <w:rFonts w:cs="Geeza Pro"/>
          <w:color w:val="000000" w:themeColor="text1"/>
          <w:sz w:val="16"/>
          <w:szCs w:val="28"/>
        </w:rPr>
        <w:t xml:space="preserve"> </w:t>
      </w:r>
      <w:r w:rsidRPr="00402E5B">
        <w:rPr>
          <w:rFonts w:eastAsia="Calibri"/>
          <w:color w:val="000000" w:themeColor="text1"/>
          <w:sz w:val="16"/>
          <w:szCs w:val="28"/>
        </w:rPr>
        <w:t>for</w:t>
      </w:r>
      <w:r w:rsidRPr="00402E5B">
        <w:rPr>
          <w:rFonts w:cs="Geeza Pro"/>
          <w:color w:val="000000" w:themeColor="text1"/>
          <w:sz w:val="16"/>
          <w:szCs w:val="28"/>
        </w:rPr>
        <w:t xml:space="preserve"> </w:t>
      </w:r>
      <w:r w:rsidRPr="00402E5B">
        <w:rPr>
          <w:rFonts w:eastAsia="Calibri"/>
          <w:color w:val="000000" w:themeColor="text1"/>
          <w:sz w:val="16"/>
          <w:szCs w:val="28"/>
        </w:rPr>
        <w:t>an</w:t>
      </w:r>
      <w:r w:rsidRPr="00402E5B">
        <w:rPr>
          <w:rFonts w:cs="Geeza Pro"/>
          <w:color w:val="000000" w:themeColor="text1"/>
          <w:sz w:val="16"/>
          <w:szCs w:val="28"/>
        </w:rPr>
        <w:t xml:space="preserve"> </w:t>
      </w:r>
      <w:r w:rsidRPr="00402E5B">
        <w:rPr>
          <w:rFonts w:eastAsia="Calibri"/>
          <w:color w:val="000000" w:themeColor="text1"/>
          <w:sz w:val="16"/>
          <w:szCs w:val="28"/>
        </w:rPr>
        <w:t>evaluation</w:t>
      </w:r>
      <w:r w:rsidRPr="00402E5B">
        <w:rPr>
          <w:rFonts w:cs="Geeza Pro"/>
          <w:color w:val="000000" w:themeColor="text1"/>
          <w:sz w:val="16"/>
          <w:szCs w:val="28"/>
        </w:rPr>
        <w:t xml:space="preserve"> </w:t>
      </w:r>
      <w:r w:rsidRPr="00402E5B">
        <w:rPr>
          <w:rFonts w:eastAsia="Calibri"/>
          <w:color w:val="000000" w:themeColor="text1"/>
          <w:sz w:val="16"/>
          <w:szCs w:val="28"/>
        </w:rPr>
        <w:t>in</w:t>
      </w:r>
      <w:r w:rsidRPr="00402E5B">
        <w:rPr>
          <w:rFonts w:cs="Geeza Pro"/>
          <w:color w:val="000000" w:themeColor="text1"/>
          <w:sz w:val="16"/>
          <w:szCs w:val="28"/>
        </w:rPr>
        <w:t xml:space="preserve"> </w:t>
      </w:r>
      <w:r w:rsidRPr="00402E5B">
        <w:rPr>
          <w:rFonts w:eastAsia="Calibri"/>
          <w:color w:val="000000" w:themeColor="text1"/>
          <w:sz w:val="16"/>
          <w:szCs w:val="28"/>
        </w:rPr>
        <w:t>which</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higher</w:t>
      </w:r>
      <w:r w:rsidRPr="00402E5B">
        <w:rPr>
          <w:rFonts w:cs="Geeza Pro"/>
          <w:color w:val="000000" w:themeColor="text1"/>
          <w:sz w:val="16"/>
          <w:szCs w:val="28"/>
        </w:rPr>
        <w:t xml:space="preserve"> </w:t>
      </w:r>
      <w:r w:rsidRPr="00402E5B">
        <w:rPr>
          <w:rFonts w:eastAsia="Calibri"/>
          <w:color w:val="000000" w:themeColor="text1"/>
          <w:sz w:val="16"/>
          <w:szCs w:val="28"/>
        </w:rPr>
        <w:t>man</w:t>
      </w:r>
      <w:r w:rsidRPr="00402E5B">
        <w:rPr>
          <w:rFonts w:cs="Geeza Pro"/>
          <w:color w:val="000000" w:themeColor="text1"/>
          <w:sz w:val="16"/>
          <w:szCs w:val="28"/>
        </w:rPr>
        <w:t xml:space="preserve"> </w:t>
      </w:r>
      <w:r w:rsidRPr="00402E5B">
        <w:rPr>
          <w:rFonts w:eastAsia="Calibri"/>
          <w:color w:val="000000" w:themeColor="text1"/>
          <w:sz w:val="16"/>
          <w:szCs w:val="28"/>
        </w:rPr>
        <w:t>up</w:t>
      </w:r>
      <w:r w:rsidRPr="00402E5B">
        <w:rPr>
          <w:rFonts w:cs="Geeza Pro"/>
          <w:color w:val="000000" w:themeColor="text1"/>
          <w:sz w:val="16"/>
          <w:szCs w:val="28"/>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this</w:t>
      </w:r>
      <w:r w:rsidRPr="00402E5B">
        <w:rPr>
          <w:rFonts w:cs="Geeza Pro"/>
          <w:color w:val="000000" w:themeColor="text1"/>
          <w:sz w:val="16"/>
          <w:szCs w:val="28"/>
        </w:rPr>
        <w:t xml:space="preserve"> </w:t>
      </w:r>
      <w:r w:rsidRPr="00402E5B">
        <w:rPr>
          <w:rFonts w:eastAsia="Calibri"/>
          <w:color w:val="000000" w:themeColor="text1"/>
          <w:sz w:val="16"/>
          <w:szCs w:val="28"/>
        </w:rPr>
        <w:t>time</w:t>
      </w:r>
      <w:r w:rsidRPr="00402E5B">
        <w:rPr>
          <w:rFonts w:cs="Geeza Pro"/>
          <w:color w:val="000000" w:themeColor="text1"/>
          <w:sz w:val="16"/>
          <w:szCs w:val="28"/>
        </w:rPr>
        <w:t xml:space="preserve"> </w:t>
      </w:r>
      <w:r w:rsidRPr="00402E5B">
        <w:rPr>
          <w:rFonts w:eastAsia="Calibri"/>
          <w:color w:val="000000" w:themeColor="text1"/>
          <w:sz w:val="16"/>
          <w:szCs w:val="28"/>
        </w:rPr>
        <w:t>has</w:t>
      </w:r>
      <w:r w:rsidRPr="00402E5B">
        <w:rPr>
          <w:rFonts w:cs="Geeza Pro"/>
          <w:color w:val="000000" w:themeColor="text1"/>
          <w:sz w:val="16"/>
          <w:szCs w:val="28"/>
        </w:rPr>
        <w:t xml:space="preserve"> </w:t>
      </w:r>
      <w:r w:rsidRPr="00402E5B">
        <w:rPr>
          <w:rFonts w:eastAsia="Calibri"/>
          <w:color w:val="000000" w:themeColor="text1"/>
          <w:sz w:val="16"/>
          <w:szCs w:val="28"/>
        </w:rPr>
        <w:t>taken</w:t>
      </w:r>
      <w:r w:rsidRPr="00402E5B">
        <w:rPr>
          <w:rFonts w:cs="Geeza Pro"/>
          <w:color w:val="000000" w:themeColor="text1"/>
          <w:sz w:val="16"/>
          <w:szCs w:val="28"/>
        </w:rPr>
        <w:t xml:space="preserve"> </w:t>
      </w:r>
      <w:r w:rsidRPr="00402E5B">
        <w:rPr>
          <w:rFonts w:eastAsia="Calibri"/>
          <w:color w:val="000000" w:themeColor="text1"/>
          <w:sz w:val="16"/>
          <w:szCs w:val="28"/>
        </w:rPr>
        <w:t>pride,</w:t>
      </w:r>
      <w:r w:rsidRPr="00402E5B">
        <w:rPr>
          <w:rFonts w:cs="Geeza Pro"/>
          <w:color w:val="000000" w:themeColor="text1"/>
          <w:sz w:val="16"/>
          <w:szCs w:val="28"/>
        </w:rPr>
        <w:t xml:space="preserve"> </w:t>
      </w:r>
      <w:r w:rsidRPr="00402E5B">
        <w:rPr>
          <w:rFonts w:eastAsia="Calibri"/>
          <w:color w:val="000000" w:themeColor="text1"/>
          <w:sz w:val="16"/>
          <w:szCs w:val="28"/>
        </w:rPr>
        <w:t>as</w:t>
      </w:r>
      <w:r w:rsidRPr="00402E5B">
        <w:rPr>
          <w:rFonts w:cs="Geeza Pro"/>
          <w:color w:val="000000" w:themeColor="text1"/>
          <w:sz w:val="16"/>
          <w:szCs w:val="28"/>
        </w:rPr>
        <w:t xml:space="preserve"> </w:t>
      </w:r>
      <w:r w:rsidRPr="00402E5B">
        <w:rPr>
          <w:rFonts w:eastAsia="Calibri"/>
          <w:color w:val="000000" w:themeColor="text1"/>
          <w:sz w:val="16"/>
          <w:szCs w:val="28"/>
        </w:rPr>
        <w:t>if</w:t>
      </w:r>
      <w:r w:rsidRPr="00402E5B">
        <w:rPr>
          <w:rFonts w:cs="Geeza Pro"/>
          <w:color w:val="000000" w:themeColor="text1"/>
          <w:sz w:val="16"/>
          <w:szCs w:val="28"/>
        </w:rPr>
        <w:t xml:space="preserve"> </w:t>
      </w:r>
      <w:r w:rsidRPr="00402E5B">
        <w:rPr>
          <w:rFonts w:eastAsia="Calibri"/>
          <w:color w:val="000000" w:themeColor="text1"/>
          <w:sz w:val="16"/>
          <w:szCs w:val="28"/>
        </w:rPr>
        <w:t>it</w:t>
      </w:r>
      <w:r w:rsidRPr="00402E5B">
        <w:rPr>
          <w:rFonts w:cs="Geeza Pro"/>
          <w:color w:val="000000" w:themeColor="text1"/>
          <w:sz w:val="16"/>
          <w:szCs w:val="28"/>
        </w:rPr>
        <w:t xml:space="preserve"> </w:t>
      </w:r>
      <w:r w:rsidRPr="00402E5B">
        <w:rPr>
          <w:rFonts w:eastAsia="Calibri"/>
          <w:color w:val="000000" w:themeColor="text1"/>
          <w:sz w:val="16"/>
          <w:szCs w:val="28"/>
        </w:rPr>
        <w:t>were</w:t>
      </w:r>
      <w:r w:rsidRPr="00402E5B">
        <w:rPr>
          <w:rFonts w:cs="Geeza Pro"/>
          <w:color w:val="000000" w:themeColor="text1"/>
          <w:sz w:val="16"/>
          <w:szCs w:val="28"/>
        </w:rPr>
        <w:t xml:space="preserve"> </w:t>
      </w:r>
      <w:r w:rsidRPr="00402E5B">
        <w:rPr>
          <w:rFonts w:eastAsia="Calibri"/>
          <w:color w:val="000000" w:themeColor="text1"/>
          <w:sz w:val="16"/>
          <w:szCs w:val="28"/>
        </w:rPr>
        <w:t>a</w:t>
      </w:r>
      <w:r w:rsidRPr="00402E5B">
        <w:rPr>
          <w:rFonts w:cs="Geeza Pro"/>
          <w:color w:val="000000" w:themeColor="text1"/>
          <w:sz w:val="16"/>
          <w:szCs w:val="28"/>
        </w:rPr>
        <w:t xml:space="preserve"> </w:t>
      </w:r>
      <w:r w:rsidRPr="00402E5B">
        <w:rPr>
          <w:rFonts w:eastAsia="Calibri"/>
          <w:color w:val="000000" w:themeColor="text1"/>
          <w:sz w:val="16"/>
          <w:szCs w:val="28"/>
        </w:rPr>
        <w:t>sort</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privilege</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men</w:t>
      </w:r>
      <w:r w:rsidRPr="00402E5B">
        <w:rPr>
          <w:rFonts w:cs="Geeza Pro"/>
          <w:color w:val="000000" w:themeColor="text1"/>
          <w:sz w:val="16"/>
          <w:szCs w:val="28"/>
        </w:rPr>
        <w:t xml:space="preserve"> </w:t>
      </w:r>
      <w:r w:rsidRPr="00402E5B">
        <w:rPr>
          <w:rFonts w:eastAsia="Calibri"/>
          <w:color w:val="000000" w:themeColor="text1"/>
          <w:sz w:val="16"/>
          <w:szCs w:val="28"/>
        </w:rPr>
        <w:t>generally</w:t>
      </w:r>
      <w:r w:rsidRPr="00402E5B">
        <w:rPr>
          <w:rFonts w:cs="Geeza Pro"/>
          <w:color w:val="000000" w:themeColor="text1"/>
          <w:sz w:val="16"/>
          <w:szCs w:val="28"/>
        </w:rPr>
        <w:t xml:space="preserve">. </w:t>
      </w:r>
      <w:r w:rsidRPr="00402E5B">
        <w:rPr>
          <w:rFonts w:eastAsia="Calibri"/>
          <w:color w:val="000000" w:themeColor="text1"/>
          <w:sz w:val="16"/>
          <w:szCs w:val="28"/>
        </w:rPr>
        <w:t>This</w:t>
      </w:r>
      <w:r w:rsidRPr="00402E5B">
        <w:rPr>
          <w:rFonts w:cs="Geeza Pro"/>
          <w:color w:val="000000" w:themeColor="text1"/>
          <w:sz w:val="16"/>
          <w:szCs w:val="28"/>
        </w:rPr>
        <w:t xml:space="preserve"> </w:t>
      </w:r>
      <w:r w:rsidRPr="00402E5B">
        <w:rPr>
          <w:rFonts w:eastAsia="Calibri"/>
          <w:color w:val="000000" w:themeColor="text1"/>
          <w:sz w:val="16"/>
          <w:szCs w:val="28"/>
        </w:rPr>
        <w:t>pride</w:t>
      </w:r>
      <w:r w:rsidRPr="00402E5B">
        <w:rPr>
          <w:rFonts w:cs="Geeza Pro"/>
          <w:color w:val="000000" w:themeColor="text1"/>
          <w:sz w:val="16"/>
          <w:szCs w:val="28"/>
        </w:rPr>
        <w:t xml:space="preserve"> </w:t>
      </w:r>
      <w:r w:rsidRPr="00402E5B">
        <w:rPr>
          <w:rFonts w:eastAsia="Calibri"/>
          <w:color w:val="000000" w:themeColor="text1"/>
          <w:sz w:val="16"/>
          <w:szCs w:val="28"/>
        </w:rPr>
        <w:t>is</w:t>
      </w:r>
      <w:r w:rsidRPr="00402E5B">
        <w:rPr>
          <w:rFonts w:cs="Geeza Pro"/>
          <w:color w:val="000000" w:themeColor="text1"/>
          <w:sz w:val="16"/>
          <w:szCs w:val="28"/>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be</w:t>
      </w:r>
      <w:r w:rsidRPr="00402E5B">
        <w:rPr>
          <w:rFonts w:cs="Geeza Pro"/>
          <w:color w:val="000000" w:themeColor="text1"/>
          <w:sz w:val="16"/>
          <w:szCs w:val="28"/>
        </w:rPr>
        <w:t xml:space="preserve"> </w:t>
      </w:r>
      <w:r w:rsidRPr="00402E5B">
        <w:rPr>
          <w:rFonts w:eastAsia="Calibri"/>
          <w:color w:val="000000" w:themeColor="text1"/>
          <w:sz w:val="16"/>
          <w:szCs w:val="28"/>
        </w:rPr>
        <w:t>humbled,</w:t>
      </w:r>
      <w:r w:rsidRPr="00402E5B">
        <w:rPr>
          <w:rFonts w:cs="Geeza Pro"/>
          <w:color w:val="000000" w:themeColor="text1"/>
          <w:sz w:val="16"/>
          <w:szCs w:val="28"/>
        </w:rPr>
        <w:t xml:space="preserve"> </w:t>
      </w:r>
      <w:r w:rsidRPr="00402E5B">
        <w:rPr>
          <w:rFonts w:eastAsia="Calibri"/>
          <w:color w:val="000000" w:themeColor="text1"/>
          <w:sz w:val="16"/>
          <w:szCs w:val="28"/>
        </w:rPr>
        <w:t>this</w:t>
      </w:r>
      <w:r w:rsidRPr="00402E5B">
        <w:rPr>
          <w:rFonts w:cs="Geeza Pro"/>
          <w:color w:val="000000" w:themeColor="text1"/>
          <w:sz w:val="16"/>
          <w:szCs w:val="28"/>
        </w:rPr>
        <w:t xml:space="preserve"> </w:t>
      </w:r>
      <w:r w:rsidRPr="00402E5B">
        <w:rPr>
          <w:rFonts w:eastAsia="Calibri"/>
          <w:color w:val="000000" w:themeColor="text1"/>
          <w:sz w:val="16"/>
          <w:szCs w:val="28"/>
        </w:rPr>
        <w:t>evaluation</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worth</w:t>
      </w:r>
      <w:r w:rsidRPr="00402E5B">
        <w:rPr>
          <w:rFonts w:cs="Geeza Pro"/>
          <w:color w:val="000000" w:themeColor="text1"/>
          <w:sz w:val="16"/>
          <w:szCs w:val="28"/>
        </w:rPr>
        <w:t xml:space="preserve"> </w:t>
      </w:r>
      <w:r w:rsidRPr="00402E5B">
        <w:rPr>
          <w:rFonts w:eastAsia="Calibri"/>
          <w:color w:val="000000" w:themeColor="text1"/>
          <w:sz w:val="16"/>
          <w:szCs w:val="28"/>
        </w:rPr>
        <w:t>emptied</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value</w:t>
      </w:r>
      <w:r w:rsidRPr="00402E5B">
        <w:rPr>
          <w:rFonts w:cs="Geeza Pro"/>
          <w:color w:val="000000" w:themeColor="text1"/>
          <w:sz w:val="16"/>
          <w:szCs w:val="28"/>
        </w:rPr>
        <w:t xml:space="preserve">. </w:t>
      </w:r>
      <w:r w:rsidRPr="00402E5B">
        <w:rPr>
          <w:rFonts w:eastAsia="Calibri"/>
          <w:color w:val="000000" w:themeColor="text1"/>
          <w:sz w:val="16"/>
          <w:szCs w:val="28"/>
        </w:rPr>
        <w:t>Has</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been</w:t>
      </w:r>
      <w:r w:rsidRPr="00402E5B">
        <w:rPr>
          <w:rFonts w:cs="Geeza Pro"/>
          <w:color w:val="000000" w:themeColor="text1"/>
          <w:sz w:val="16"/>
          <w:szCs w:val="28"/>
        </w:rPr>
        <w:t xml:space="preserve"> </w:t>
      </w:r>
      <w:r w:rsidRPr="00402E5B">
        <w:rPr>
          <w:rFonts w:eastAsia="Calibri"/>
          <w:color w:val="000000" w:themeColor="text1"/>
          <w:sz w:val="16"/>
          <w:szCs w:val="28"/>
        </w:rPr>
        <w:t>achieved?</w:t>
      </w:r>
      <w:r w:rsidRPr="00402E5B">
        <w:rPr>
          <w:rFonts w:cs="Geeza Pro"/>
          <w:color w:val="000000" w:themeColor="text1"/>
          <w:sz w:val="16"/>
          <w:szCs w:val="28"/>
        </w:rPr>
        <w:t xml:space="preserve"> . . .  </w:t>
      </w:r>
      <w:r w:rsidRPr="00402E5B">
        <w:rPr>
          <w:rFonts w:eastAsia="Calibri"/>
          <w:color w:val="000000" w:themeColor="text1"/>
          <w:sz w:val="16"/>
          <w:szCs w:val="28"/>
        </w:rPr>
        <w:t>Now,</w:t>
      </w:r>
      <w:r w:rsidRPr="00402E5B">
        <w:rPr>
          <w:rFonts w:cs="Geeza Pro"/>
          <w:color w:val="000000" w:themeColor="text1"/>
          <w:sz w:val="16"/>
          <w:szCs w:val="28"/>
        </w:rPr>
        <w:t xml:space="preserve"> </w:t>
      </w:r>
      <w:r w:rsidRPr="00402E5B">
        <w:rPr>
          <w:rFonts w:eastAsia="Calibri"/>
          <w:color w:val="000000" w:themeColor="text1"/>
          <w:sz w:val="16"/>
          <w:szCs w:val="28"/>
        </w:rPr>
        <w:t>first</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all,</w:t>
      </w:r>
      <w:r w:rsidRPr="00402E5B">
        <w:rPr>
          <w:rFonts w:cs="Geeza Pro"/>
          <w:color w:val="000000" w:themeColor="text1"/>
          <w:sz w:val="16"/>
          <w:szCs w:val="28"/>
        </w:rPr>
        <w:t xml:space="preserve"> </w:t>
      </w:r>
      <w:r w:rsidRPr="00402E5B">
        <w:rPr>
          <w:rFonts w:eastAsia="Calibri"/>
          <w:color w:val="000000" w:themeColor="text1"/>
          <w:sz w:val="16"/>
          <w:szCs w:val="28"/>
        </w:rPr>
        <w:t>it’s</w:t>
      </w:r>
      <w:r w:rsidRPr="00402E5B">
        <w:rPr>
          <w:rFonts w:cs="Geeza Pro"/>
          <w:color w:val="000000" w:themeColor="text1"/>
          <w:sz w:val="16"/>
          <w:szCs w:val="28"/>
        </w:rPr>
        <w:t xml:space="preserve"> </w:t>
      </w:r>
      <w:r w:rsidRPr="00402E5B">
        <w:rPr>
          <w:rFonts w:eastAsia="Calibri"/>
          <w:color w:val="000000" w:themeColor="text1"/>
          <w:sz w:val="16"/>
          <w:szCs w:val="28"/>
        </w:rPr>
        <w:t>obvious</w:t>
      </w:r>
      <w:r w:rsidRPr="00402E5B">
        <w:rPr>
          <w:rFonts w:cs="Geeza Pro"/>
          <w:color w:val="000000" w:themeColor="text1"/>
          <w:sz w:val="16"/>
          <w:szCs w:val="28"/>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me</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from</w:t>
      </w:r>
      <w:r w:rsidRPr="00402E5B">
        <w:rPr>
          <w:rFonts w:cs="Geeza Pro"/>
          <w:color w:val="000000" w:themeColor="text1"/>
          <w:sz w:val="16"/>
          <w:szCs w:val="28"/>
        </w:rPr>
        <w:t xml:space="preserve"> </w:t>
      </w:r>
      <w:r w:rsidRPr="00402E5B">
        <w:rPr>
          <w:rFonts w:eastAsia="Calibri"/>
          <w:color w:val="000000" w:themeColor="text1"/>
          <w:sz w:val="16"/>
          <w:szCs w:val="28"/>
        </w:rPr>
        <w:t>this</w:t>
      </w:r>
      <w:r w:rsidRPr="00402E5B">
        <w:rPr>
          <w:rFonts w:cs="Geeza Pro"/>
          <w:color w:val="000000" w:themeColor="text1"/>
          <w:sz w:val="16"/>
          <w:szCs w:val="28"/>
        </w:rPr>
        <w:t xml:space="preserve"> </w:t>
      </w:r>
      <w:r w:rsidRPr="00402E5B">
        <w:rPr>
          <w:rFonts w:eastAsia="Calibri"/>
          <w:color w:val="000000" w:themeColor="text1"/>
          <w:sz w:val="16"/>
          <w:szCs w:val="28"/>
        </w:rPr>
        <w:t>theory</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essential</w:t>
      </w:r>
      <w:r w:rsidRPr="00402E5B">
        <w:rPr>
          <w:rFonts w:cs="Geeza Pro"/>
          <w:color w:val="000000" w:themeColor="text1"/>
          <w:sz w:val="16"/>
          <w:szCs w:val="28"/>
        </w:rPr>
        <w:t xml:space="preserve"> </w:t>
      </w:r>
      <w:r w:rsidRPr="00402E5B">
        <w:rPr>
          <w:rFonts w:eastAsia="Calibri"/>
          <w:color w:val="000000" w:themeColor="text1"/>
          <w:sz w:val="16"/>
          <w:szCs w:val="28"/>
        </w:rPr>
        <w:t>focus</w:t>
      </w:r>
      <w:r w:rsidRPr="00402E5B">
        <w:rPr>
          <w:rFonts w:cs="Geeza Pro"/>
          <w:color w:val="000000" w:themeColor="text1"/>
          <w:sz w:val="16"/>
          <w:szCs w:val="28"/>
        </w:rPr>
        <w:t xml:space="preserve"> </w:t>
      </w:r>
      <w:r w:rsidRPr="00402E5B">
        <w:rPr>
          <w:rFonts w:eastAsia="Calibri"/>
          <w:color w:val="000000" w:themeColor="text1"/>
          <w:sz w:val="16"/>
          <w:szCs w:val="28"/>
        </w:rPr>
        <w:t>for</w:t>
      </w:r>
      <w:r w:rsidRPr="00402E5B">
        <w:rPr>
          <w:rFonts w:cs="Geeza Pro"/>
          <w:color w:val="000000" w:themeColor="text1"/>
          <w:sz w:val="16"/>
          <w:szCs w:val="28"/>
        </w:rPr>
        <w:t xml:space="preserve"> </w:t>
      </w:r>
      <w:r w:rsidRPr="00402E5B">
        <w:rPr>
          <w:rFonts w:eastAsia="Calibri"/>
          <w:b/>
          <w:color w:val="000000" w:themeColor="text1"/>
          <w:sz w:val="28"/>
          <w:szCs w:val="28"/>
          <w:highlight w:val="green"/>
          <w:u w:val="single"/>
        </w:rPr>
        <w:t>the</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origin</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of</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the</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idea</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“good”</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has</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been</w:t>
      </w:r>
      <w:r w:rsidRPr="00402E5B">
        <w:rPr>
          <w:rFonts w:cs="Geeza Pro"/>
          <w:b/>
          <w:color w:val="000000" w:themeColor="text1"/>
          <w:sz w:val="28"/>
          <w:szCs w:val="28"/>
          <w:u w:val="single"/>
        </w:rPr>
        <w:t xml:space="preserve"> </w:t>
      </w:r>
      <w:r w:rsidRPr="00402E5B">
        <w:rPr>
          <w:rFonts w:eastAsia="Calibri"/>
          <w:color w:val="000000" w:themeColor="text1"/>
          <w:sz w:val="16"/>
          <w:szCs w:val="28"/>
        </w:rPr>
        <w:t>sought</w:t>
      </w:r>
      <w:r w:rsidRPr="00402E5B">
        <w:rPr>
          <w:rFonts w:cs="Geeza Pro"/>
          <w:color w:val="000000" w:themeColor="text1"/>
          <w:sz w:val="16"/>
          <w:szCs w:val="28"/>
        </w:rPr>
        <w:t xml:space="preserve"> </w:t>
      </w:r>
      <w:r w:rsidRPr="00402E5B">
        <w:rPr>
          <w:rFonts w:eastAsia="Calibri"/>
          <w:color w:val="000000" w:themeColor="text1"/>
          <w:sz w:val="16"/>
          <w:szCs w:val="28"/>
        </w:rPr>
        <w:t>for</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b/>
          <w:color w:val="000000" w:themeColor="text1"/>
          <w:sz w:val="28"/>
          <w:szCs w:val="28"/>
          <w:highlight w:val="green"/>
          <w:u w:val="single"/>
        </w:rPr>
        <w:t>established</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in</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the</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wrong</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place</w:t>
      </w:r>
      <w:r w:rsidRPr="00402E5B">
        <w:rPr>
          <w:rFonts w:eastAsia="Calibri"/>
          <w:b/>
          <w:color w:val="000000" w:themeColor="text1"/>
          <w:sz w:val="28"/>
          <w:szCs w:val="28"/>
          <w:u w:val="single"/>
        </w:rPr>
        <w:t>:</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the</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judgment</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“good”</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did</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not</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move</w:t>
      </w:r>
      <w:r w:rsidRPr="00402E5B">
        <w:rPr>
          <w:rFonts w:cs="Geeza Pro"/>
          <w:b/>
          <w:color w:val="000000" w:themeColor="text1"/>
          <w:sz w:val="28"/>
          <w:szCs w:val="28"/>
          <w:u w:val="single"/>
        </w:rPr>
        <w:t xml:space="preserve"> </w:t>
      </w:r>
      <w:r w:rsidRPr="00402E5B">
        <w:rPr>
          <w:rFonts w:eastAsia="Calibri"/>
          <w:color w:val="000000" w:themeColor="text1"/>
          <w:sz w:val="16"/>
          <w:szCs w:val="28"/>
        </w:rPr>
        <w:t>here</w:t>
      </w:r>
      <w:r w:rsidRPr="00402E5B">
        <w:rPr>
          <w:rFonts w:cs="Geeza Pro"/>
          <w:color w:val="000000" w:themeColor="text1"/>
          <w:sz w:val="16"/>
          <w:szCs w:val="28"/>
        </w:rPr>
        <w:t xml:space="preserve"> </w:t>
      </w:r>
      <w:r w:rsidRPr="00402E5B">
        <w:rPr>
          <w:rFonts w:eastAsia="Calibri"/>
          <w:b/>
          <w:color w:val="000000" w:themeColor="text1"/>
          <w:sz w:val="28"/>
          <w:szCs w:val="28"/>
          <w:u w:val="single"/>
        </w:rPr>
        <w:t>from</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those</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to</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whom</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“goodness”</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was</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shown!</w:t>
      </w:r>
      <w:r w:rsidRPr="00402E5B">
        <w:rPr>
          <w:rFonts w:cs="Geeza Pro"/>
          <w:color w:val="000000" w:themeColor="text1"/>
          <w:sz w:val="16"/>
          <w:szCs w:val="28"/>
        </w:rPr>
        <w:t xml:space="preserve"> </w:t>
      </w:r>
      <w:r w:rsidRPr="00402E5B">
        <w:rPr>
          <w:rFonts w:eastAsia="Calibri"/>
          <w:color w:val="000000" w:themeColor="text1"/>
          <w:sz w:val="16"/>
          <w:szCs w:val="28"/>
        </w:rPr>
        <w:t>On</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contrary,</w:t>
      </w:r>
      <w:r w:rsidRPr="00402E5B">
        <w:rPr>
          <w:rFonts w:cs="Geeza Pro"/>
          <w:color w:val="000000" w:themeColor="text1"/>
          <w:sz w:val="16"/>
          <w:szCs w:val="28"/>
        </w:rPr>
        <w:t xml:space="preserve"> </w:t>
      </w:r>
      <w:r w:rsidRPr="00402E5B">
        <w:rPr>
          <w:rFonts w:eastAsia="Calibri"/>
          <w:b/>
          <w:color w:val="000000" w:themeColor="text1"/>
          <w:sz w:val="28"/>
          <w:szCs w:val="28"/>
          <w:highlight w:val="green"/>
          <w:u w:val="single"/>
        </w:rPr>
        <w:t>it</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was</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the</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“good</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people”</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themselves</w:t>
      </w:r>
      <w:r w:rsidRPr="00402E5B">
        <w:rPr>
          <w:rFonts w:eastAsia="Calibri"/>
          <w:color w:val="000000" w:themeColor="text1"/>
          <w:sz w:val="16"/>
          <w:szCs w:val="28"/>
        </w:rPr>
        <w:t>,</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is,</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noble,</w:t>
      </w:r>
      <w:r w:rsidRPr="00402E5B">
        <w:rPr>
          <w:rFonts w:cs="Geeza Pro"/>
          <w:color w:val="000000" w:themeColor="text1"/>
          <w:sz w:val="16"/>
          <w:szCs w:val="28"/>
        </w:rPr>
        <w:t xml:space="preserve"> </w:t>
      </w:r>
      <w:r w:rsidRPr="00402E5B">
        <w:rPr>
          <w:rFonts w:eastAsia="Calibri"/>
          <w:color w:val="000000" w:themeColor="text1"/>
          <w:sz w:val="16"/>
          <w:szCs w:val="28"/>
        </w:rPr>
        <w:t>powerful,</w:t>
      </w:r>
      <w:r w:rsidRPr="00402E5B">
        <w:rPr>
          <w:rFonts w:cs="Geeza Pro"/>
          <w:color w:val="000000" w:themeColor="text1"/>
          <w:sz w:val="16"/>
          <w:szCs w:val="28"/>
        </w:rPr>
        <w:t xml:space="preserve"> </w:t>
      </w:r>
      <w:r w:rsidRPr="00402E5B">
        <w:rPr>
          <w:rFonts w:eastAsia="Calibri"/>
          <w:color w:val="000000" w:themeColor="text1"/>
          <w:sz w:val="16"/>
          <w:szCs w:val="28"/>
        </w:rPr>
        <w:t>higher-ranking,</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higher-thinking</w:t>
      </w:r>
      <w:r w:rsidRPr="00402E5B">
        <w:rPr>
          <w:rFonts w:cs="Geeza Pro"/>
          <w:color w:val="000000" w:themeColor="text1"/>
          <w:sz w:val="16"/>
          <w:szCs w:val="28"/>
        </w:rPr>
        <w:t xml:space="preserve"> </w:t>
      </w:r>
      <w:r w:rsidRPr="00402E5B">
        <w:rPr>
          <w:rFonts w:eastAsia="Calibri"/>
          <w:color w:val="000000" w:themeColor="text1"/>
          <w:sz w:val="16"/>
          <w:szCs w:val="28"/>
        </w:rPr>
        <w:t>people</w:t>
      </w:r>
      <w:r w:rsidRPr="00402E5B">
        <w:rPr>
          <w:rFonts w:cs="Geeza Pro"/>
          <w:b/>
          <w:color w:val="000000" w:themeColor="text1"/>
          <w:sz w:val="28"/>
          <w:szCs w:val="28"/>
          <w:u w:val="single"/>
        </w:rPr>
        <w:t xml:space="preserve"> </w:t>
      </w:r>
      <w:r w:rsidRPr="00402E5B">
        <w:rPr>
          <w:rFonts w:eastAsia="Calibri"/>
          <w:b/>
          <w:color w:val="000000" w:themeColor="text1"/>
          <w:sz w:val="28"/>
          <w:szCs w:val="28"/>
          <w:highlight w:val="green"/>
          <w:u w:val="single"/>
        </w:rPr>
        <w:t>who</w:t>
      </w:r>
      <w:r w:rsidRPr="00402E5B">
        <w:rPr>
          <w:rFonts w:cs="Geeza Pro"/>
          <w:b/>
          <w:color w:val="000000" w:themeColor="text1"/>
          <w:sz w:val="28"/>
          <w:szCs w:val="28"/>
          <w:u w:val="single"/>
        </w:rPr>
        <w:t xml:space="preserve"> </w:t>
      </w:r>
      <w:r w:rsidRPr="00402E5B">
        <w:rPr>
          <w:rFonts w:eastAsia="Calibri"/>
          <w:color w:val="000000" w:themeColor="text1"/>
          <w:sz w:val="16"/>
          <w:szCs w:val="28"/>
        </w:rPr>
        <w:t>felt</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b/>
          <w:color w:val="000000" w:themeColor="text1"/>
          <w:sz w:val="28"/>
          <w:szCs w:val="28"/>
          <w:highlight w:val="green"/>
          <w:u w:val="single"/>
        </w:rPr>
        <w:t>set</w:t>
      </w:r>
      <w:r w:rsidRPr="00402E5B">
        <w:rPr>
          <w:rFonts w:cs="Geeza Pro"/>
          <w:b/>
          <w:color w:val="000000" w:themeColor="text1"/>
          <w:sz w:val="28"/>
          <w:szCs w:val="28"/>
          <w:u w:val="single"/>
        </w:rPr>
        <w:t xml:space="preserve"> </w:t>
      </w:r>
      <w:r w:rsidRPr="00402E5B">
        <w:rPr>
          <w:rFonts w:eastAsia="Calibri"/>
          <w:color w:val="000000" w:themeColor="text1"/>
          <w:sz w:val="16"/>
          <w:szCs w:val="28"/>
        </w:rPr>
        <w:t>themselves</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b/>
          <w:color w:val="000000" w:themeColor="text1"/>
          <w:sz w:val="28"/>
          <w:szCs w:val="28"/>
          <w:highlight w:val="green"/>
          <w:u w:val="single"/>
        </w:rPr>
        <w:t>their</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actions</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up</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as</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good</w:t>
      </w:r>
      <w:r w:rsidRPr="00402E5B">
        <w:rPr>
          <w:rFonts w:eastAsia="Calibri"/>
          <w:color w:val="000000" w:themeColor="text1"/>
          <w:sz w:val="16"/>
          <w:szCs w:val="28"/>
        </w:rPr>
        <w:t>,</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is</w:t>
      </w:r>
      <w:r w:rsidRPr="00402E5B">
        <w:rPr>
          <w:rFonts w:cs="Geeza Pro"/>
          <w:color w:val="000000" w:themeColor="text1"/>
          <w:sz w:val="16"/>
          <w:szCs w:val="28"/>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say,</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first</w:t>
      </w:r>
      <w:r w:rsidRPr="00402E5B">
        <w:rPr>
          <w:rFonts w:cs="Geeza Pro"/>
          <w:color w:val="000000" w:themeColor="text1"/>
          <w:sz w:val="16"/>
          <w:szCs w:val="28"/>
        </w:rPr>
        <w:t xml:space="preserve"> </w:t>
      </w:r>
      <w:r w:rsidRPr="00402E5B">
        <w:rPr>
          <w:rFonts w:eastAsia="Calibri"/>
          <w:color w:val="000000" w:themeColor="text1"/>
          <w:sz w:val="16"/>
          <w:szCs w:val="28"/>
        </w:rPr>
        <w:t>rank,</w:t>
      </w:r>
      <w:r w:rsidRPr="00402E5B">
        <w:rPr>
          <w:rFonts w:cs="Geeza Pro"/>
          <w:color w:val="000000" w:themeColor="text1"/>
          <w:sz w:val="16"/>
          <w:szCs w:val="28"/>
        </w:rPr>
        <w:t xml:space="preserve"> </w:t>
      </w:r>
      <w:r w:rsidRPr="00402E5B">
        <w:rPr>
          <w:rFonts w:eastAsia="Calibri"/>
          <w:b/>
          <w:color w:val="000000" w:themeColor="text1"/>
          <w:sz w:val="28"/>
          <w:szCs w:val="28"/>
          <w:highlight w:val="green"/>
          <w:u w:val="single"/>
        </w:rPr>
        <w:t>in</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opposition</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to</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everything</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low</w:t>
      </w:r>
      <w:r w:rsidRPr="00402E5B">
        <w:rPr>
          <w:rFonts w:eastAsia="Calibri"/>
          <w:color w:val="000000" w:themeColor="text1"/>
          <w:sz w:val="16"/>
          <w:szCs w:val="28"/>
        </w:rPr>
        <w:t>,</w:t>
      </w:r>
      <w:r w:rsidRPr="00402E5B">
        <w:rPr>
          <w:rFonts w:cs="Geeza Pro"/>
          <w:color w:val="000000" w:themeColor="text1"/>
          <w:sz w:val="16"/>
          <w:szCs w:val="28"/>
        </w:rPr>
        <w:t xml:space="preserve"> </w:t>
      </w:r>
      <w:r w:rsidRPr="00402E5B">
        <w:rPr>
          <w:rFonts w:eastAsia="Calibri"/>
          <w:color w:val="000000" w:themeColor="text1"/>
          <w:sz w:val="16"/>
          <w:szCs w:val="28"/>
        </w:rPr>
        <w:t>low-minded,</w:t>
      </w:r>
      <w:r w:rsidRPr="00402E5B">
        <w:rPr>
          <w:rFonts w:cs="Geeza Pro"/>
          <w:color w:val="000000" w:themeColor="text1"/>
          <w:sz w:val="16"/>
          <w:szCs w:val="28"/>
        </w:rPr>
        <w:t xml:space="preserve"> </w:t>
      </w:r>
      <w:r w:rsidRPr="00402E5B">
        <w:rPr>
          <w:rFonts w:eastAsia="Calibri"/>
          <w:b/>
          <w:color w:val="000000" w:themeColor="text1"/>
          <w:sz w:val="28"/>
          <w:szCs w:val="28"/>
          <w:u w:val="single"/>
        </w:rPr>
        <w:t>common,</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and</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vulgar</w:t>
      </w:r>
      <w:r w:rsidRPr="00402E5B">
        <w:rPr>
          <w:rFonts w:cs="Geeza Pro"/>
          <w:b/>
          <w:color w:val="000000" w:themeColor="text1"/>
          <w:sz w:val="28"/>
          <w:szCs w:val="28"/>
          <w:u w:val="single"/>
        </w:rPr>
        <w:t xml:space="preserve">. </w:t>
      </w:r>
      <w:r w:rsidRPr="00402E5B">
        <w:rPr>
          <w:rFonts w:eastAsia="Calibri"/>
          <w:color w:val="000000" w:themeColor="text1"/>
          <w:sz w:val="16"/>
          <w:szCs w:val="28"/>
        </w:rPr>
        <w:t>From</w:t>
      </w:r>
      <w:r w:rsidRPr="00402E5B">
        <w:rPr>
          <w:rFonts w:cs="Geeza Pro"/>
          <w:color w:val="000000" w:themeColor="text1"/>
          <w:sz w:val="16"/>
          <w:szCs w:val="28"/>
        </w:rPr>
        <w:t xml:space="preserve"> </w:t>
      </w:r>
      <w:r w:rsidRPr="00402E5B">
        <w:rPr>
          <w:rFonts w:eastAsia="Calibri"/>
          <w:color w:val="000000" w:themeColor="text1"/>
          <w:sz w:val="16"/>
          <w:szCs w:val="28"/>
        </w:rPr>
        <w:t>this</w:t>
      </w:r>
      <w:r w:rsidRPr="00402E5B">
        <w:rPr>
          <w:rFonts w:cs="Geeza Pro"/>
          <w:color w:val="000000" w:themeColor="text1"/>
          <w:sz w:val="16"/>
          <w:szCs w:val="28"/>
        </w:rPr>
        <w:t xml:space="preserve"> </w:t>
      </w:r>
      <w:r w:rsidRPr="00402E5B">
        <w:rPr>
          <w:rFonts w:eastAsia="Calibri"/>
          <w:color w:val="000000" w:themeColor="text1"/>
          <w:sz w:val="16"/>
          <w:szCs w:val="28"/>
        </w:rPr>
        <w:t>pathos</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distance</w:t>
      </w:r>
      <w:r w:rsidRPr="00402E5B">
        <w:rPr>
          <w:rFonts w:cs="Geeza Pro"/>
          <w:color w:val="000000" w:themeColor="text1"/>
          <w:sz w:val="16"/>
          <w:szCs w:val="28"/>
        </w:rPr>
        <w:t xml:space="preserve"> </w:t>
      </w:r>
      <w:r w:rsidRPr="00402E5B">
        <w:rPr>
          <w:rFonts w:eastAsia="Calibri"/>
          <w:b/>
          <w:color w:val="000000" w:themeColor="text1"/>
          <w:sz w:val="28"/>
          <w:szCs w:val="28"/>
          <w:highlight w:val="green"/>
          <w:u w:val="single"/>
        </w:rPr>
        <w:t>they</w:t>
      </w:r>
      <w:r w:rsidRPr="00402E5B">
        <w:rPr>
          <w:rFonts w:cs="Geeza Pro"/>
          <w:color w:val="000000" w:themeColor="text1"/>
          <w:sz w:val="16"/>
          <w:szCs w:val="28"/>
        </w:rPr>
        <w:t xml:space="preserve"> </w:t>
      </w:r>
      <w:r w:rsidRPr="00402E5B">
        <w:rPr>
          <w:rFonts w:eastAsia="Calibri"/>
          <w:color w:val="000000" w:themeColor="text1"/>
          <w:sz w:val="16"/>
          <w:szCs w:val="28"/>
        </w:rPr>
        <w:t>first</w:t>
      </w:r>
      <w:r w:rsidRPr="00402E5B">
        <w:rPr>
          <w:rFonts w:cs="Geeza Pro"/>
          <w:color w:val="000000" w:themeColor="text1"/>
          <w:sz w:val="16"/>
          <w:szCs w:val="28"/>
        </w:rPr>
        <w:t xml:space="preserve"> </w:t>
      </w:r>
      <w:r w:rsidRPr="00402E5B">
        <w:rPr>
          <w:rFonts w:eastAsia="Calibri"/>
          <w:b/>
          <w:color w:val="000000" w:themeColor="text1"/>
          <w:sz w:val="28"/>
          <w:szCs w:val="28"/>
          <w:highlight w:val="green"/>
          <w:u w:val="single"/>
        </w:rPr>
        <w:t>arrogated</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to</w:t>
      </w:r>
      <w:r w:rsidRPr="00402E5B">
        <w:rPr>
          <w:rFonts w:cs="Geeza Pro"/>
          <w:b/>
          <w:color w:val="000000" w:themeColor="text1"/>
          <w:sz w:val="28"/>
          <w:szCs w:val="28"/>
          <w:u w:val="single"/>
        </w:rPr>
        <w:t xml:space="preserve"> </w:t>
      </w:r>
      <w:r w:rsidRPr="00402E5B">
        <w:rPr>
          <w:rFonts w:eastAsia="Calibri"/>
          <w:b/>
          <w:color w:val="000000" w:themeColor="text1"/>
          <w:sz w:val="28"/>
          <w:szCs w:val="28"/>
          <w:highlight w:val="green"/>
          <w:u w:val="single"/>
        </w:rPr>
        <w:t>themselves</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the</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right</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to</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create</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values</w:t>
      </w:r>
      <w:r w:rsidRPr="00402E5B">
        <w:rPr>
          <w:rFonts w:eastAsia="Calibri"/>
          <w:b/>
          <w:color w:val="000000" w:themeColor="text1"/>
          <w:sz w:val="28"/>
          <w:szCs w:val="28"/>
          <w:u w:val="single"/>
        </w:rPr>
        <w:t>,</w:t>
      </w:r>
      <w:r w:rsidRPr="00402E5B">
        <w:rPr>
          <w:rFonts w:cs="Geeza Pro"/>
          <w:b/>
          <w:color w:val="000000" w:themeColor="text1"/>
          <w:sz w:val="28"/>
          <w:szCs w:val="28"/>
          <w:u w:val="single"/>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stamp</w:t>
      </w:r>
      <w:r w:rsidRPr="00402E5B">
        <w:rPr>
          <w:rFonts w:cs="Geeza Pro"/>
          <w:color w:val="000000" w:themeColor="text1"/>
          <w:sz w:val="16"/>
          <w:szCs w:val="28"/>
        </w:rPr>
        <w:t xml:space="preserve"> </w:t>
      </w:r>
      <w:r w:rsidRPr="00402E5B">
        <w:rPr>
          <w:rFonts w:eastAsia="Calibri"/>
          <w:color w:val="000000" w:themeColor="text1"/>
          <w:sz w:val="16"/>
          <w:szCs w:val="28"/>
        </w:rPr>
        <w:t>out</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names</w:t>
      </w:r>
      <w:r w:rsidRPr="00402E5B">
        <w:rPr>
          <w:rFonts w:cs="Geeza Pro"/>
          <w:color w:val="000000" w:themeColor="text1"/>
          <w:sz w:val="16"/>
          <w:szCs w:val="28"/>
        </w:rPr>
        <w:t xml:space="preserve"> </w:t>
      </w:r>
      <w:r w:rsidRPr="00402E5B">
        <w:rPr>
          <w:rFonts w:eastAsia="Calibri"/>
          <w:color w:val="000000" w:themeColor="text1"/>
          <w:sz w:val="16"/>
          <w:szCs w:val="28"/>
        </w:rPr>
        <w:t>for</w:t>
      </w:r>
      <w:r w:rsidRPr="00402E5B">
        <w:rPr>
          <w:rFonts w:cs="Geeza Pro"/>
          <w:color w:val="000000" w:themeColor="text1"/>
          <w:sz w:val="16"/>
          <w:szCs w:val="28"/>
        </w:rPr>
        <w:t xml:space="preserve"> </w:t>
      </w:r>
      <w:r w:rsidRPr="00402E5B">
        <w:rPr>
          <w:rFonts w:eastAsia="Calibri"/>
          <w:color w:val="000000" w:themeColor="text1"/>
          <w:sz w:val="16"/>
          <w:szCs w:val="28"/>
        </w:rPr>
        <w:t>values</w:t>
      </w:r>
      <w:r w:rsidRPr="00402E5B">
        <w:rPr>
          <w:rFonts w:cs="Geeza Pro"/>
          <w:b/>
          <w:color w:val="000000" w:themeColor="text1"/>
          <w:sz w:val="28"/>
          <w:szCs w:val="28"/>
          <w:u w:val="single"/>
        </w:rPr>
        <w:t>.</w:t>
      </w:r>
      <w:r w:rsidRPr="00402E5B">
        <w:rPr>
          <w:rFonts w:cs="Geeza Pro"/>
          <w:color w:val="000000" w:themeColor="text1"/>
          <w:sz w:val="16"/>
          <w:szCs w:val="28"/>
        </w:rPr>
        <w:t xml:space="preserve"> </w:t>
      </w:r>
      <w:r w:rsidRPr="00402E5B">
        <w:rPr>
          <w:rFonts w:eastAsia="Calibri"/>
          <w:color w:val="000000" w:themeColor="text1"/>
          <w:sz w:val="16"/>
          <w:szCs w:val="28"/>
        </w:rPr>
        <w:t>What</w:t>
      </w:r>
      <w:r w:rsidRPr="00402E5B">
        <w:rPr>
          <w:rFonts w:cs="Geeza Pro"/>
          <w:color w:val="000000" w:themeColor="text1"/>
          <w:sz w:val="16"/>
          <w:szCs w:val="28"/>
        </w:rPr>
        <w:t xml:space="preserve"> </w:t>
      </w:r>
      <w:r w:rsidRPr="00402E5B">
        <w:rPr>
          <w:rFonts w:eastAsia="Calibri"/>
          <w:color w:val="000000" w:themeColor="text1"/>
          <w:sz w:val="16"/>
          <w:szCs w:val="28"/>
        </w:rPr>
        <w:t>did</w:t>
      </w:r>
      <w:r w:rsidRPr="00402E5B">
        <w:rPr>
          <w:rFonts w:cs="Geeza Pro"/>
          <w:color w:val="000000" w:themeColor="text1"/>
          <w:sz w:val="16"/>
          <w:szCs w:val="28"/>
        </w:rPr>
        <w:t xml:space="preserve"> </w:t>
      </w:r>
      <w:r w:rsidRPr="00402E5B">
        <w:rPr>
          <w:rFonts w:eastAsia="Calibri"/>
          <w:color w:val="000000" w:themeColor="text1"/>
          <w:sz w:val="16"/>
          <w:szCs w:val="28"/>
        </w:rPr>
        <w:t>they</w:t>
      </w:r>
      <w:r w:rsidRPr="00402E5B">
        <w:rPr>
          <w:rFonts w:cs="Geeza Pro"/>
          <w:color w:val="000000" w:themeColor="text1"/>
          <w:sz w:val="16"/>
          <w:szCs w:val="28"/>
        </w:rPr>
        <w:t xml:space="preserve"> </w:t>
      </w:r>
      <w:r w:rsidRPr="00402E5B">
        <w:rPr>
          <w:rFonts w:eastAsia="Calibri"/>
          <w:color w:val="000000" w:themeColor="text1"/>
          <w:sz w:val="16"/>
          <w:szCs w:val="28"/>
        </w:rPr>
        <w:t>care</w:t>
      </w:r>
      <w:r w:rsidRPr="00402E5B">
        <w:rPr>
          <w:rFonts w:cs="Geeza Pro"/>
          <w:color w:val="000000" w:themeColor="text1"/>
          <w:sz w:val="16"/>
          <w:szCs w:val="28"/>
        </w:rPr>
        <w:t xml:space="preserve"> </w:t>
      </w:r>
      <w:r w:rsidRPr="00402E5B">
        <w:rPr>
          <w:rFonts w:eastAsia="Calibri"/>
          <w:color w:val="000000" w:themeColor="text1"/>
          <w:sz w:val="16"/>
          <w:szCs w:val="28"/>
        </w:rPr>
        <w:t>about</w:t>
      </w:r>
      <w:r w:rsidRPr="00402E5B">
        <w:rPr>
          <w:rFonts w:cs="Geeza Pro"/>
          <w:color w:val="000000" w:themeColor="text1"/>
          <w:sz w:val="16"/>
          <w:szCs w:val="28"/>
        </w:rPr>
        <w:t xml:space="preserve"> </w:t>
      </w:r>
      <w:r w:rsidRPr="00402E5B">
        <w:rPr>
          <w:rFonts w:eastAsia="Calibri"/>
          <w:color w:val="000000" w:themeColor="text1"/>
          <w:sz w:val="16"/>
          <w:szCs w:val="28"/>
        </w:rPr>
        <w:t>usefulness!</w:t>
      </w:r>
      <w:r w:rsidRPr="00402E5B">
        <w:rPr>
          <w:rFonts w:cs="Geeza Pro"/>
          <w:color w:val="000000" w:themeColor="text1"/>
          <w:sz w:val="16"/>
          <w:szCs w:val="28"/>
        </w:rPr>
        <w:t xml:space="preserve"> </w:t>
      </w:r>
      <w:r w:rsidRPr="00402E5B">
        <w:rPr>
          <w:rFonts w:eastAsia="Calibri"/>
          <w:color w:val="000000" w:themeColor="text1"/>
          <w:sz w:val="16"/>
          <w:szCs w:val="28"/>
        </w:rPr>
        <w:t>Particularly</w:t>
      </w:r>
      <w:r w:rsidRPr="00402E5B">
        <w:rPr>
          <w:rFonts w:cs="Geeza Pro"/>
          <w:color w:val="000000" w:themeColor="text1"/>
          <w:sz w:val="16"/>
          <w:szCs w:val="28"/>
        </w:rPr>
        <w:t xml:space="preserve"> </w:t>
      </w:r>
      <w:r w:rsidRPr="00402E5B">
        <w:rPr>
          <w:rFonts w:eastAsia="Calibri"/>
          <w:color w:val="000000" w:themeColor="text1"/>
          <w:sz w:val="16"/>
          <w:szCs w:val="28"/>
        </w:rPr>
        <w:t>in</w:t>
      </w:r>
      <w:r w:rsidRPr="00402E5B">
        <w:rPr>
          <w:rFonts w:cs="Geeza Pro"/>
          <w:color w:val="000000" w:themeColor="text1"/>
          <w:sz w:val="16"/>
          <w:szCs w:val="28"/>
        </w:rPr>
        <w:t xml:space="preserve"> </w:t>
      </w:r>
      <w:r w:rsidRPr="00402E5B">
        <w:rPr>
          <w:rFonts w:eastAsia="Calibri"/>
          <w:color w:val="000000" w:themeColor="text1"/>
          <w:sz w:val="16"/>
          <w:szCs w:val="28"/>
        </w:rPr>
        <w:t>relation</w:t>
      </w:r>
      <w:r w:rsidRPr="00402E5B">
        <w:rPr>
          <w:rFonts w:cs="Geeza Pro"/>
          <w:color w:val="000000" w:themeColor="text1"/>
          <w:sz w:val="16"/>
          <w:szCs w:val="28"/>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such</w:t>
      </w:r>
      <w:r w:rsidRPr="00402E5B">
        <w:rPr>
          <w:rFonts w:cs="Geeza Pro"/>
          <w:color w:val="000000" w:themeColor="text1"/>
          <w:sz w:val="16"/>
          <w:szCs w:val="28"/>
        </w:rPr>
        <w:t xml:space="preserve"> </w:t>
      </w:r>
      <w:r w:rsidRPr="00402E5B">
        <w:rPr>
          <w:rFonts w:eastAsia="Calibri"/>
          <w:color w:val="000000" w:themeColor="text1"/>
          <w:sz w:val="16"/>
          <w:szCs w:val="28"/>
        </w:rPr>
        <w:t>a</w:t>
      </w:r>
      <w:r w:rsidRPr="00402E5B">
        <w:rPr>
          <w:rFonts w:cs="Geeza Pro"/>
          <w:color w:val="000000" w:themeColor="text1"/>
          <w:sz w:val="16"/>
          <w:szCs w:val="28"/>
        </w:rPr>
        <w:t xml:space="preserve"> </w:t>
      </w:r>
      <w:r w:rsidRPr="00402E5B">
        <w:rPr>
          <w:rFonts w:eastAsia="Calibri"/>
          <w:color w:val="000000" w:themeColor="text1"/>
          <w:sz w:val="16"/>
          <w:szCs w:val="28"/>
        </w:rPr>
        <w:t>hot</w:t>
      </w:r>
      <w:r w:rsidRPr="00402E5B">
        <w:rPr>
          <w:rFonts w:cs="Geeza Pro"/>
          <w:color w:val="000000" w:themeColor="text1"/>
          <w:sz w:val="16"/>
          <w:szCs w:val="28"/>
        </w:rPr>
        <w:t xml:space="preserve"> </w:t>
      </w:r>
      <w:r w:rsidRPr="00402E5B">
        <w:rPr>
          <w:rFonts w:eastAsia="Calibri"/>
          <w:color w:val="000000" w:themeColor="text1"/>
          <w:sz w:val="16"/>
          <w:szCs w:val="28"/>
        </w:rPr>
        <w:t>pouring</w:t>
      </w:r>
      <w:r w:rsidRPr="00402E5B">
        <w:rPr>
          <w:rFonts w:cs="Geeza Pro"/>
          <w:color w:val="000000" w:themeColor="text1"/>
          <w:sz w:val="16"/>
          <w:szCs w:val="28"/>
        </w:rPr>
        <w:t xml:space="preserve"> </w:t>
      </w:r>
      <w:r w:rsidRPr="00402E5B">
        <w:rPr>
          <w:rFonts w:eastAsia="Calibri"/>
          <w:color w:val="000000" w:themeColor="text1"/>
          <w:sz w:val="16"/>
          <w:szCs w:val="28"/>
        </w:rPr>
        <w:t>out</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highest</w:t>
      </w:r>
      <w:r w:rsidRPr="00402E5B">
        <w:rPr>
          <w:rFonts w:cs="Geeza Pro"/>
          <w:color w:val="000000" w:themeColor="text1"/>
          <w:sz w:val="16"/>
          <w:szCs w:val="28"/>
        </w:rPr>
        <w:t xml:space="preserve"> </w:t>
      </w:r>
      <w:r w:rsidRPr="00402E5B">
        <w:rPr>
          <w:rFonts w:eastAsia="Calibri"/>
          <w:color w:val="000000" w:themeColor="text1"/>
          <w:sz w:val="16"/>
          <w:szCs w:val="28"/>
        </w:rPr>
        <w:t>rank-ordering,</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rank-setting</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judgments</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of</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value,</w:t>
      </w:r>
      <w:r w:rsidRPr="00402E5B">
        <w:rPr>
          <w:rFonts w:cs="Geeza Pro"/>
          <w:b/>
          <w:color w:val="000000" w:themeColor="text1"/>
          <w:sz w:val="28"/>
          <w:szCs w:val="28"/>
          <w:u w:val="single"/>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point</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view</w:t>
      </w:r>
      <w:r w:rsidRPr="00402E5B">
        <w:rPr>
          <w:rFonts w:cs="Geeza Pro"/>
          <w:color w:val="000000" w:themeColor="text1"/>
          <w:sz w:val="16"/>
          <w:szCs w:val="28"/>
        </w:rPr>
        <w:t xml:space="preserve"> </w:t>
      </w:r>
      <w:r w:rsidRPr="00402E5B">
        <w:rPr>
          <w:rFonts w:eastAsia="Calibri"/>
          <w:color w:val="000000" w:themeColor="text1"/>
          <w:sz w:val="16"/>
          <w:szCs w:val="28"/>
        </w:rPr>
        <w:t>which</w:t>
      </w:r>
      <w:r w:rsidRPr="00402E5B">
        <w:rPr>
          <w:rFonts w:cs="Geeza Pro"/>
          <w:color w:val="000000" w:themeColor="text1"/>
          <w:sz w:val="16"/>
          <w:szCs w:val="28"/>
        </w:rPr>
        <w:t xml:space="preserve"> </w:t>
      </w:r>
      <w:r w:rsidRPr="00402E5B">
        <w:rPr>
          <w:rFonts w:eastAsia="Calibri"/>
          <w:color w:val="000000" w:themeColor="text1"/>
          <w:sz w:val="16"/>
          <w:szCs w:val="28"/>
        </w:rPr>
        <w:t>considers</w:t>
      </w:r>
      <w:r w:rsidRPr="00402E5B">
        <w:rPr>
          <w:rFonts w:cs="Geeza Pro"/>
          <w:color w:val="000000" w:themeColor="text1"/>
          <w:sz w:val="16"/>
          <w:szCs w:val="28"/>
        </w:rPr>
        <w:t xml:space="preserve"> </w:t>
      </w:r>
      <w:r w:rsidRPr="00402E5B">
        <w:rPr>
          <w:rFonts w:eastAsia="Calibri"/>
          <w:color w:val="000000" w:themeColor="text1"/>
          <w:sz w:val="16"/>
          <w:szCs w:val="28"/>
        </w:rPr>
        <w:t>utility</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is</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as</w:t>
      </w:r>
      <w:r w:rsidRPr="00402E5B">
        <w:rPr>
          <w:rFonts w:cs="Geeza Pro"/>
          <w:b/>
          <w:color w:val="000000" w:themeColor="text1"/>
          <w:sz w:val="28"/>
          <w:szCs w:val="28"/>
          <w:u w:val="single"/>
        </w:rPr>
        <w:t xml:space="preserve"> </w:t>
      </w:r>
      <w:r w:rsidRPr="00402E5B">
        <w:rPr>
          <w:rFonts w:eastAsia="Calibri"/>
          <w:color w:val="000000" w:themeColor="text1"/>
          <w:sz w:val="16"/>
          <w:szCs w:val="28"/>
        </w:rPr>
        <w:t>foreign</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inappropriate</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as</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possible</w:t>
      </w:r>
      <w:r w:rsidRPr="00402E5B">
        <w:rPr>
          <w:rFonts w:cs="Geeza Pro"/>
          <w:b/>
          <w:color w:val="000000" w:themeColor="text1"/>
          <w:sz w:val="28"/>
          <w:szCs w:val="28"/>
          <w:u w:val="single"/>
        </w:rPr>
        <w:t>.</w:t>
      </w:r>
      <w:r w:rsidRPr="00402E5B">
        <w:rPr>
          <w:rFonts w:cs="Geeza Pro"/>
          <w:color w:val="000000" w:themeColor="text1"/>
          <w:sz w:val="16"/>
          <w:szCs w:val="28"/>
        </w:rPr>
        <w:t xml:space="preserve"> </w:t>
      </w:r>
      <w:r w:rsidRPr="00402E5B">
        <w:rPr>
          <w:rFonts w:eastAsia="Calibri"/>
          <w:color w:val="000000" w:themeColor="text1"/>
          <w:sz w:val="16"/>
          <w:szCs w:val="28"/>
        </w:rPr>
        <w:t>Here</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feeling</w:t>
      </w:r>
      <w:r w:rsidRPr="00402E5B">
        <w:rPr>
          <w:rFonts w:cs="Geeza Pro"/>
          <w:color w:val="000000" w:themeColor="text1"/>
          <w:sz w:val="16"/>
          <w:szCs w:val="28"/>
        </w:rPr>
        <w:t xml:space="preserve"> </w:t>
      </w:r>
      <w:r w:rsidRPr="00402E5B">
        <w:rPr>
          <w:rFonts w:eastAsia="Calibri"/>
          <w:color w:val="000000" w:themeColor="text1"/>
          <w:sz w:val="16"/>
          <w:szCs w:val="28"/>
        </w:rPr>
        <w:t>has</w:t>
      </w:r>
      <w:r w:rsidRPr="00402E5B">
        <w:rPr>
          <w:rFonts w:cs="Geeza Pro"/>
          <w:color w:val="000000" w:themeColor="text1"/>
          <w:sz w:val="16"/>
          <w:szCs w:val="28"/>
        </w:rPr>
        <w:t xml:space="preserve"> </w:t>
      </w:r>
      <w:r w:rsidRPr="00402E5B">
        <w:rPr>
          <w:rFonts w:eastAsia="Calibri"/>
          <w:color w:val="000000" w:themeColor="text1"/>
          <w:sz w:val="16"/>
          <w:szCs w:val="28"/>
        </w:rPr>
        <w:t>reached</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very</w:t>
      </w:r>
      <w:r w:rsidRPr="00402E5B">
        <w:rPr>
          <w:rFonts w:cs="Geeza Pro"/>
          <w:color w:val="000000" w:themeColor="text1"/>
          <w:sz w:val="16"/>
          <w:szCs w:val="28"/>
        </w:rPr>
        <w:t xml:space="preserve"> </w:t>
      </w:r>
      <w:r w:rsidRPr="00402E5B">
        <w:rPr>
          <w:rFonts w:eastAsia="Calibri"/>
          <w:color w:val="000000" w:themeColor="text1"/>
          <w:sz w:val="16"/>
          <w:szCs w:val="28"/>
        </w:rPr>
        <w:t>opposite</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low</w:t>
      </w:r>
      <w:r w:rsidRPr="00402E5B">
        <w:rPr>
          <w:rFonts w:cs="Geeza Pro"/>
          <w:color w:val="000000" w:themeColor="text1"/>
          <w:sz w:val="16"/>
          <w:szCs w:val="28"/>
        </w:rPr>
        <w:t xml:space="preserve"> </w:t>
      </w:r>
      <w:r w:rsidRPr="00402E5B">
        <w:rPr>
          <w:rFonts w:eastAsia="Calibri"/>
          <w:color w:val="000000" w:themeColor="text1"/>
          <w:sz w:val="16"/>
          <w:szCs w:val="28"/>
        </w:rPr>
        <w:t>level</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warmth</w:t>
      </w:r>
      <w:r w:rsidRPr="00402E5B">
        <w:rPr>
          <w:rFonts w:cs="Geeza Pro"/>
          <w:color w:val="000000" w:themeColor="text1"/>
          <w:sz w:val="16"/>
          <w:szCs w:val="28"/>
        </w:rPr>
        <w:t xml:space="preserve"> </w:t>
      </w:r>
      <w:r w:rsidRPr="00402E5B">
        <w:rPr>
          <w:rFonts w:eastAsia="Calibri"/>
          <w:color w:val="000000" w:themeColor="text1"/>
          <w:sz w:val="16"/>
          <w:szCs w:val="28"/>
        </w:rPr>
        <w:t>which</w:t>
      </w:r>
      <w:r w:rsidRPr="00402E5B">
        <w:rPr>
          <w:rFonts w:cs="Geeza Pro"/>
          <w:color w:val="000000" w:themeColor="text1"/>
          <w:sz w:val="16"/>
          <w:szCs w:val="28"/>
        </w:rPr>
        <w:t xml:space="preserve"> </w:t>
      </w:r>
      <w:r w:rsidRPr="00402E5B">
        <w:rPr>
          <w:rFonts w:eastAsia="Calibri"/>
          <w:color w:val="000000" w:themeColor="text1"/>
          <w:sz w:val="16"/>
          <w:szCs w:val="28"/>
        </w:rPr>
        <w:t>is</w:t>
      </w:r>
      <w:r w:rsidRPr="00402E5B">
        <w:rPr>
          <w:rFonts w:cs="Geeza Pro"/>
          <w:color w:val="000000" w:themeColor="text1"/>
          <w:sz w:val="16"/>
          <w:szCs w:val="28"/>
        </w:rPr>
        <w:t xml:space="preserve"> </w:t>
      </w:r>
      <w:r w:rsidRPr="00402E5B">
        <w:rPr>
          <w:rFonts w:eastAsia="Calibri"/>
          <w:color w:val="000000" w:themeColor="text1"/>
          <w:sz w:val="16"/>
          <w:szCs w:val="28"/>
        </w:rPr>
        <w:t>a</w:t>
      </w:r>
      <w:r w:rsidRPr="00402E5B">
        <w:rPr>
          <w:rFonts w:cs="Geeza Pro"/>
          <w:color w:val="000000" w:themeColor="text1"/>
          <w:sz w:val="16"/>
          <w:szCs w:val="28"/>
        </w:rPr>
        <w:t xml:space="preserve"> </w:t>
      </w:r>
      <w:r w:rsidRPr="00402E5B">
        <w:rPr>
          <w:rFonts w:eastAsia="Calibri"/>
          <w:color w:val="000000" w:themeColor="text1"/>
          <w:sz w:val="16"/>
          <w:szCs w:val="28"/>
        </w:rPr>
        <w:t>condition</w:t>
      </w:r>
      <w:r w:rsidRPr="00402E5B">
        <w:rPr>
          <w:rFonts w:cs="Geeza Pro"/>
          <w:color w:val="000000" w:themeColor="text1"/>
          <w:sz w:val="16"/>
          <w:szCs w:val="28"/>
        </w:rPr>
        <w:t xml:space="preserve"> </w:t>
      </w:r>
      <w:r w:rsidRPr="00402E5B">
        <w:rPr>
          <w:rFonts w:eastAsia="Calibri"/>
          <w:color w:val="000000" w:themeColor="text1"/>
          <w:sz w:val="16"/>
          <w:szCs w:val="28"/>
        </w:rPr>
        <w:t>for</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calculating</w:t>
      </w:r>
      <w:r w:rsidRPr="00402E5B">
        <w:rPr>
          <w:rFonts w:cs="Geeza Pro"/>
          <w:color w:val="000000" w:themeColor="text1"/>
          <w:sz w:val="16"/>
          <w:szCs w:val="28"/>
        </w:rPr>
        <w:t xml:space="preserve"> </w:t>
      </w:r>
      <w:r w:rsidRPr="00402E5B">
        <w:rPr>
          <w:rFonts w:eastAsia="Calibri"/>
          <w:color w:val="000000" w:themeColor="text1"/>
          <w:sz w:val="16"/>
          <w:szCs w:val="28"/>
        </w:rPr>
        <w:t>shrewdness,</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reckoning</w:t>
      </w:r>
      <w:r w:rsidRPr="00402E5B">
        <w:rPr>
          <w:rFonts w:cs="Geeza Pro"/>
          <w:color w:val="000000" w:themeColor="text1"/>
          <w:sz w:val="16"/>
          <w:szCs w:val="28"/>
        </w:rPr>
        <w:t xml:space="preserve"> </w:t>
      </w:r>
      <w:r w:rsidRPr="00402E5B">
        <w:rPr>
          <w:rFonts w:eastAsia="Calibri"/>
          <w:color w:val="000000" w:themeColor="text1"/>
          <w:sz w:val="16"/>
          <w:szCs w:val="28"/>
        </w:rPr>
        <w:t>by</w:t>
      </w:r>
      <w:r w:rsidRPr="00402E5B">
        <w:rPr>
          <w:rFonts w:cs="Geeza Pro"/>
          <w:color w:val="000000" w:themeColor="text1"/>
          <w:sz w:val="16"/>
          <w:szCs w:val="28"/>
        </w:rPr>
        <w:t xml:space="preserve"> </w:t>
      </w:r>
      <w:r w:rsidRPr="00402E5B">
        <w:rPr>
          <w:rFonts w:eastAsia="Calibri"/>
          <w:color w:val="000000" w:themeColor="text1"/>
          <w:sz w:val="16"/>
          <w:szCs w:val="28"/>
        </w:rPr>
        <w:t>utility—and</w:t>
      </w:r>
      <w:r w:rsidRPr="00402E5B">
        <w:rPr>
          <w:rFonts w:cs="Geeza Pro"/>
          <w:color w:val="000000" w:themeColor="text1"/>
          <w:sz w:val="16"/>
          <w:szCs w:val="28"/>
        </w:rPr>
        <w:t xml:space="preserve"> </w:t>
      </w:r>
      <w:r w:rsidRPr="00402E5B">
        <w:rPr>
          <w:rFonts w:eastAsia="Calibri"/>
          <w:color w:val="000000" w:themeColor="text1"/>
          <w:sz w:val="16"/>
          <w:szCs w:val="28"/>
        </w:rPr>
        <w:t>not</w:t>
      </w:r>
      <w:r w:rsidRPr="00402E5B">
        <w:rPr>
          <w:rFonts w:cs="Geeza Pro"/>
          <w:color w:val="000000" w:themeColor="text1"/>
          <w:sz w:val="16"/>
          <w:szCs w:val="28"/>
        </w:rPr>
        <w:t xml:space="preserve"> </w:t>
      </w:r>
      <w:r w:rsidRPr="00402E5B">
        <w:rPr>
          <w:rFonts w:eastAsia="Calibri"/>
          <w:color w:val="000000" w:themeColor="text1"/>
          <w:sz w:val="16"/>
          <w:szCs w:val="28"/>
        </w:rPr>
        <w:t>just</w:t>
      </w:r>
      <w:r w:rsidRPr="00402E5B">
        <w:rPr>
          <w:rFonts w:cs="Geeza Pro"/>
          <w:color w:val="000000" w:themeColor="text1"/>
          <w:sz w:val="16"/>
          <w:szCs w:val="28"/>
        </w:rPr>
        <w:t xml:space="preserve"> </w:t>
      </w:r>
      <w:r w:rsidRPr="00402E5B">
        <w:rPr>
          <w:rFonts w:eastAsia="Calibri"/>
          <w:color w:val="000000" w:themeColor="text1"/>
          <w:sz w:val="16"/>
          <w:szCs w:val="28"/>
        </w:rPr>
        <w:t>for</w:t>
      </w:r>
      <w:r w:rsidRPr="00402E5B">
        <w:rPr>
          <w:rFonts w:cs="Geeza Pro"/>
          <w:color w:val="000000" w:themeColor="text1"/>
          <w:sz w:val="16"/>
          <w:szCs w:val="28"/>
        </w:rPr>
        <w:t xml:space="preserve"> </w:t>
      </w:r>
      <w:r w:rsidRPr="00402E5B">
        <w:rPr>
          <w:rFonts w:eastAsia="Calibri"/>
          <w:color w:val="000000" w:themeColor="text1"/>
          <w:sz w:val="16"/>
          <w:szCs w:val="28"/>
        </w:rPr>
        <w:t>a</w:t>
      </w:r>
      <w:r w:rsidRPr="00402E5B">
        <w:rPr>
          <w:rFonts w:cs="Geeza Pro"/>
          <w:color w:val="000000" w:themeColor="text1"/>
          <w:sz w:val="16"/>
          <w:szCs w:val="28"/>
        </w:rPr>
        <w:t xml:space="preserve"> </w:t>
      </w:r>
      <w:r w:rsidRPr="00402E5B">
        <w:rPr>
          <w:rFonts w:eastAsia="Calibri"/>
          <w:color w:val="000000" w:themeColor="text1"/>
          <w:sz w:val="16"/>
          <w:szCs w:val="28"/>
        </w:rPr>
        <w:t>moment,</w:t>
      </w:r>
      <w:r w:rsidRPr="00402E5B">
        <w:rPr>
          <w:rFonts w:cs="Geeza Pro"/>
          <w:color w:val="000000" w:themeColor="text1"/>
          <w:sz w:val="16"/>
          <w:szCs w:val="28"/>
        </w:rPr>
        <w:t xml:space="preserve"> </w:t>
      </w:r>
      <w:r w:rsidRPr="00402E5B">
        <w:rPr>
          <w:rFonts w:eastAsia="Calibri"/>
          <w:color w:val="000000" w:themeColor="text1"/>
          <w:sz w:val="16"/>
          <w:szCs w:val="28"/>
        </w:rPr>
        <w:t>not</w:t>
      </w:r>
      <w:r w:rsidRPr="00402E5B">
        <w:rPr>
          <w:rFonts w:cs="Geeza Pro"/>
          <w:color w:val="000000" w:themeColor="text1"/>
          <w:sz w:val="16"/>
          <w:szCs w:val="28"/>
        </w:rPr>
        <w:t xml:space="preserve"> </w:t>
      </w:r>
      <w:r w:rsidRPr="00402E5B">
        <w:rPr>
          <w:rFonts w:eastAsia="Calibri"/>
          <w:color w:val="000000" w:themeColor="text1"/>
          <w:sz w:val="16"/>
          <w:szCs w:val="28"/>
        </w:rPr>
        <w:t>for</w:t>
      </w:r>
      <w:r w:rsidRPr="00402E5B">
        <w:rPr>
          <w:rFonts w:cs="Geeza Pro"/>
          <w:color w:val="000000" w:themeColor="text1"/>
          <w:sz w:val="16"/>
          <w:szCs w:val="28"/>
        </w:rPr>
        <w:t xml:space="preserve"> </w:t>
      </w:r>
      <w:r w:rsidRPr="00402E5B">
        <w:rPr>
          <w:rFonts w:eastAsia="Calibri"/>
          <w:color w:val="000000" w:themeColor="text1"/>
          <w:sz w:val="16"/>
          <w:szCs w:val="28"/>
        </w:rPr>
        <w:t>an</w:t>
      </w:r>
      <w:r w:rsidRPr="00402E5B">
        <w:rPr>
          <w:rFonts w:cs="Geeza Pro"/>
          <w:color w:val="000000" w:themeColor="text1"/>
          <w:sz w:val="16"/>
          <w:szCs w:val="28"/>
        </w:rPr>
        <w:t xml:space="preserve"> </w:t>
      </w:r>
      <w:r w:rsidRPr="00402E5B">
        <w:rPr>
          <w:rFonts w:eastAsia="Calibri"/>
          <w:color w:val="000000" w:themeColor="text1"/>
          <w:sz w:val="16"/>
          <w:szCs w:val="28"/>
        </w:rPr>
        <w:t>exceptional</w:t>
      </w:r>
      <w:r w:rsidRPr="00402E5B">
        <w:rPr>
          <w:rFonts w:cs="Geeza Pro"/>
          <w:color w:val="000000" w:themeColor="text1"/>
          <w:sz w:val="16"/>
          <w:szCs w:val="28"/>
        </w:rPr>
        <w:t xml:space="preserve"> </w:t>
      </w:r>
      <w:r w:rsidRPr="00402E5B">
        <w:rPr>
          <w:rFonts w:eastAsia="Calibri"/>
          <w:color w:val="000000" w:themeColor="text1"/>
          <w:sz w:val="16"/>
          <w:szCs w:val="28"/>
        </w:rPr>
        <w:t>hour,</w:t>
      </w:r>
      <w:r w:rsidRPr="00402E5B">
        <w:rPr>
          <w:rFonts w:cs="Geeza Pro"/>
          <w:color w:val="000000" w:themeColor="text1"/>
          <w:sz w:val="16"/>
          <w:szCs w:val="28"/>
        </w:rPr>
        <w:t xml:space="preserve"> </w:t>
      </w:r>
      <w:r w:rsidRPr="00402E5B">
        <w:rPr>
          <w:rFonts w:eastAsia="Calibri"/>
          <w:color w:val="000000" w:themeColor="text1"/>
          <w:sz w:val="16"/>
          <w:szCs w:val="28"/>
        </w:rPr>
        <w:t>but</w:t>
      </w:r>
      <w:r w:rsidRPr="00402E5B">
        <w:rPr>
          <w:rFonts w:cs="Geeza Pro"/>
          <w:color w:val="000000" w:themeColor="text1"/>
          <w:sz w:val="16"/>
          <w:szCs w:val="28"/>
        </w:rPr>
        <w:t xml:space="preserve"> </w:t>
      </w:r>
      <w:r w:rsidRPr="00402E5B">
        <w:rPr>
          <w:rFonts w:eastAsia="Calibri"/>
          <w:color w:val="000000" w:themeColor="text1"/>
          <w:sz w:val="16"/>
          <w:szCs w:val="28"/>
        </w:rPr>
        <w:t>permanently</w:t>
      </w:r>
      <w:r w:rsidRPr="00402E5B">
        <w:rPr>
          <w:rFonts w:cs="Geeza Pro"/>
          <w:color w:val="000000" w:themeColor="text1"/>
          <w:sz w:val="16"/>
          <w:szCs w:val="28"/>
        </w:rPr>
        <w:t xml:space="preserve">. </w:t>
      </w:r>
      <w:r w:rsidRPr="00402E5B">
        <w:rPr>
          <w:rFonts w:eastAsia="Calibri"/>
          <w:b/>
          <w:color w:val="000000" w:themeColor="text1"/>
          <w:sz w:val="28"/>
          <w:szCs w:val="28"/>
          <w:u w:val="single"/>
        </w:rPr>
        <w:t>The</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pathos</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of</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nobility</w:t>
      </w:r>
      <w:r w:rsidRPr="00402E5B">
        <w:rPr>
          <w:rFonts w:cs="Geeza Pro"/>
          <w:b/>
          <w:color w:val="000000" w:themeColor="text1"/>
          <w:sz w:val="28"/>
          <w:szCs w:val="28"/>
          <w:u w:val="single"/>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distance,</w:t>
      </w:r>
      <w:r w:rsidRPr="00402E5B">
        <w:rPr>
          <w:rFonts w:cs="Geeza Pro"/>
          <w:color w:val="000000" w:themeColor="text1"/>
          <w:sz w:val="16"/>
          <w:szCs w:val="28"/>
        </w:rPr>
        <w:t xml:space="preserve"> </w:t>
      </w:r>
      <w:r w:rsidRPr="00402E5B">
        <w:rPr>
          <w:rFonts w:eastAsia="Calibri"/>
          <w:color w:val="000000" w:themeColor="text1"/>
          <w:sz w:val="16"/>
          <w:szCs w:val="28"/>
        </w:rPr>
        <w:t>as</w:t>
      </w:r>
      <w:r w:rsidRPr="00402E5B">
        <w:rPr>
          <w:rFonts w:cs="Geeza Pro"/>
          <w:color w:val="000000" w:themeColor="text1"/>
          <w:sz w:val="16"/>
          <w:szCs w:val="28"/>
        </w:rPr>
        <w:t xml:space="preserve"> </w:t>
      </w:r>
      <w:r w:rsidRPr="00402E5B">
        <w:rPr>
          <w:rFonts w:eastAsia="Calibri"/>
          <w:color w:val="000000" w:themeColor="text1"/>
          <w:sz w:val="16"/>
          <w:szCs w:val="28"/>
        </w:rPr>
        <w:t>mentioned,</w:t>
      </w:r>
      <w:r w:rsidRPr="00402E5B">
        <w:rPr>
          <w:rFonts w:cs="Geeza Pro"/>
          <w:color w:val="000000" w:themeColor="text1"/>
          <w:sz w:val="16"/>
          <w:szCs w:val="28"/>
        </w:rPr>
        <w:t xml:space="preserve"> </w:t>
      </w:r>
      <w:r w:rsidRPr="00402E5B">
        <w:rPr>
          <w:rFonts w:eastAsia="Calibri"/>
          <w:b/>
          <w:color w:val="000000" w:themeColor="text1"/>
          <w:sz w:val="28"/>
          <w:szCs w:val="28"/>
          <w:highlight w:val="green"/>
          <w:u w:val="single"/>
        </w:rPr>
        <w:t>the</w:t>
      </w:r>
      <w:r w:rsidRPr="00402E5B">
        <w:rPr>
          <w:rFonts w:cs="Geeza Pro"/>
          <w:b/>
          <w:color w:val="000000" w:themeColor="text1"/>
          <w:sz w:val="28"/>
          <w:szCs w:val="28"/>
          <w:u w:val="single"/>
        </w:rPr>
        <w:t xml:space="preserve"> </w:t>
      </w:r>
      <w:r w:rsidRPr="00402E5B">
        <w:rPr>
          <w:rFonts w:eastAsia="Calibri"/>
          <w:color w:val="000000" w:themeColor="text1"/>
          <w:sz w:val="16"/>
          <w:szCs w:val="28"/>
        </w:rPr>
        <w:t>lasting</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b/>
          <w:color w:val="000000" w:themeColor="text1"/>
          <w:sz w:val="28"/>
          <w:szCs w:val="28"/>
          <w:u w:val="single"/>
        </w:rPr>
        <w:t xml:space="preserve"> </w:t>
      </w:r>
      <w:r w:rsidRPr="00402E5B">
        <w:rPr>
          <w:rFonts w:eastAsia="Calibri"/>
          <w:b/>
          <w:color w:val="000000" w:themeColor="text1"/>
          <w:sz w:val="28"/>
          <w:szCs w:val="28"/>
          <w:highlight w:val="green"/>
          <w:u w:val="single"/>
        </w:rPr>
        <w:t>domineering</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feeling</w:t>
      </w:r>
      <w:r w:rsidRPr="00402E5B">
        <w:rPr>
          <w:rFonts w:eastAsia="Calibri"/>
          <w:color w:val="000000" w:themeColor="text1"/>
          <w:sz w:val="16"/>
          <w:szCs w:val="28"/>
        </w:rPr>
        <w:t>,</w:t>
      </w:r>
      <w:r w:rsidRPr="00402E5B">
        <w:rPr>
          <w:rFonts w:cs="Geeza Pro"/>
          <w:color w:val="000000" w:themeColor="text1"/>
          <w:sz w:val="16"/>
          <w:szCs w:val="28"/>
        </w:rPr>
        <w:t xml:space="preserve"> </w:t>
      </w:r>
      <w:r w:rsidRPr="00402E5B">
        <w:rPr>
          <w:rFonts w:eastAsia="Calibri"/>
          <w:color w:val="000000" w:themeColor="text1"/>
          <w:sz w:val="16"/>
          <w:szCs w:val="28"/>
        </w:rPr>
        <w:t>something</w:t>
      </w:r>
      <w:r w:rsidRPr="00402E5B">
        <w:rPr>
          <w:rFonts w:cs="Geeza Pro"/>
          <w:color w:val="000000" w:themeColor="text1"/>
          <w:sz w:val="16"/>
          <w:szCs w:val="28"/>
        </w:rPr>
        <w:t xml:space="preserve"> </w:t>
      </w:r>
      <w:r w:rsidRPr="00402E5B">
        <w:rPr>
          <w:rFonts w:eastAsia="Calibri"/>
          <w:color w:val="000000" w:themeColor="text1"/>
          <w:sz w:val="16"/>
          <w:szCs w:val="28"/>
        </w:rPr>
        <w:t>total</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fundamental,</w:t>
      </w:r>
      <w:r w:rsidRPr="00402E5B">
        <w:rPr>
          <w:rFonts w:cs="Geeza Pro"/>
          <w:color w:val="000000" w:themeColor="text1"/>
          <w:sz w:val="16"/>
          <w:szCs w:val="28"/>
        </w:rPr>
        <w:t xml:space="preserve"> </w:t>
      </w:r>
      <w:r w:rsidRPr="00402E5B">
        <w:rPr>
          <w:rFonts w:eastAsia="Calibri"/>
          <w:b/>
          <w:color w:val="000000" w:themeColor="text1"/>
          <w:sz w:val="28"/>
          <w:szCs w:val="28"/>
          <w:u w:val="single"/>
        </w:rPr>
        <w:t>of</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a</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higher</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ruling</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nature</w:t>
      </w:r>
      <w:r w:rsidRPr="00402E5B">
        <w:rPr>
          <w:rFonts w:cs="Geeza Pro"/>
          <w:b/>
          <w:color w:val="000000" w:themeColor="text1"/>
          <w:sz w:val="28"/>
          <w:szCs w:val="28"/>
          <w:u w:val="single"/>
        </w:rPr>
        <w:t xml:space="preserve"> </w:t>
      </w:r>
      <w:r w:rsidRPr="00402E5B">
        <w:rPr>
          <w:rFonts w:eastAsia="Calibri"/>
          <w:color w:val="000000" w:themeColor="text1"/>
          <w:sz w:val="16"/>
          <w:szCs w:val="28"/>
        </w:rPr>
        <w:t>in</w:t>
      </w:r>
      <w:r w:rsidRPr="00402E5B">
        <w:rPr>
          <w:rFonts w:cs="Geeza Pro"/>
          <w:color w:val="000000" w:themeColor="text1"/>
          <w:sz w:val="16"/>
          <w:szCs w:val="28"/>
        </w:rPr>
        <w:t xml:space="preserve"> </w:t>
      </w:r>
      <w:r w:rsidRPr="00402E5B">
        <w:rPr>
          <w:rFonts w:eastAsia="Calibri"/>
          <w:color w:val="000000" w:themeColor="text1"/>
          <w:sz w:val="16"/>
          <w:szCs w:val="28"/>
        </w:rPr>
        <w:t>relation</w:t>
      </w:r>
      <w:r w:rsidRPr="00402E5B">
        <w:rPr>
          <w:rFonts w:cs="Geeza Pro"/>
          <w:color w:val="000000" w:themeColor="text1"/>
          <w:sz w:val="16"/>
          <w:szCs w:val="28"/>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a</w:t>
      </w:r>
      <w:r w:rsidRPr="00402E5B">
        <w:rPr>
          <w:rFonts w:cs="Geeza Pro"/>
          <w:color w:val="000000" w:themeColor="text1"/>
          <w:sz w:val="16"/>
          <w:szCs w:val="28"/>
        </w:rPr>
        <w:t xml:space="preserve"> </w:t>
      </w:r>
      <w:r w:rsidRPr="00402E5B">
        <w:rPr>
          <w:rFonts w:eastAsia="Calibri"/>
          <w:color w:val="000000" w:themeColor="text1"/>
          <w:sz w:val="16"/>
          <w:szCs w:val="28"/>
        </w:rPr>
        <w:t>lower</w:t>
      </w:r>
      <w:r w:rsidRPr="00402E5B">
        <w:rPr>
          <w:rFonts w:cs="Geeza Pro"/>
          <w:color w:val="000000" w:themeColor="text1"/>
          <w:sz w:val="16"/>
          <w:szCs w:val="28"/>
        </w:rPr>
        <w:t xml:space="preserve"> </w:t>
      </w:r>
      <w:r w:rsidRPr="00402E5B">
        <w:rPr>
          <w:rFonts w:eastAsia="Calibri"/>
          <w:color w:val="000000" w:themeColor="text1"/>
          <w:sz w:val="16"/>
          <w:szCs w:val="28"/>
        </w:rPr>
        <w:t>type,</w:t>
      </w:r>
      <w:r w:rsidRPr="00402E5B">
        <w:rPr>
          <w:rFonts w:cs="Geeza Pro"/>
          <w:color w:val="000000" w:themeColor="text1"/>
          <w:sz w:val="16"/>
          <w:szCs w:val="28"/>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a</w:t>
      </w:r>
      <w:r w:rsidRPr="00402E5B">
        <w:rPr>
          <w:rFonts w:cs="Geeza Pro"/>
          <w:color w:val="000000" w:themeColor="text1"/>
          <w:sz w:val="16"/>
          <w:szCs w:val="28"/>
        </w:rPr>
        <w:t xml:space="preserve"> </w:t>
      </w:r>
      <w:r w:rsidRPr="00402E5B">
        <w:rPr>
          <w:rFonts w:eastAsia="Calibri"/>
          <w:color w:val="000000" w:themeColor="text1"/>
          <w:sz w:val="16"/>
          <w:szCs w:val="28"/>
        </w:rPr>
        <w:t>“beneath”—</w:t>
      </w:r>
      <w:r w:rsidRPr="00402E5B">
        <w:rPr>
          <w:rFonts w:eastAsia="Calibri"/>
          <w:b/>
          <w:color w:val="000000" w:themeColor="text1"/>
          <w:sz w:val="28"/>
          <w:szCs w:val="28"/>
          <w:u w:val="single"/>
        </w:rPr>
        <w:t>that</w:t>
      </w:r>
      <w:r w:rsidRPr="00402E5B">
        <w:rPr>
          <w:rFonts w:cs="Geeza Pro"/>
          <w:b/>
          <w:color w:val="000000" w:themeColor="text1"/>
          <w:sz w:val="28"/>
          <w:szCs w:val="28"/>
          <w:u w:val="single"/>
        </w:rPr>
        <w:t xml:space="preserve"> </w:t>
      </w:r>
      <w:r w:rsidRPr="00402E5B">
        <w:rPr>
          <w:rFonts w:eastAsia="Calibri"/>
          <w:b/>
          <w:color w:val="000000" w:themeColor="text1"/>
          <w:sz w:val="28"/>
          <w:szCs w:val="28"/>
          <w:highlight w:val="green"/>
          <w:u w:val="single"/>
        </w:rPr>
        <w:t>is</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the</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origin</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of</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the</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opposition</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between</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“good”</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and</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“bad</w:t>
      </w:r>
      <w:r w:rsidRPr="00402E5B">
        <w:rPr>
          <w:rFonts w:cs="Geeza Pro"/>
          <w:b/>
          <w:color w:val="000000" w:themeColor="text1"/>
          <w:sz w:val="28"/>
          <w:szCs w:val="28"/>
          <w:u w:val="single"/>
        </w:rPr>
        <w:t>.</w:t>
      </w:r>
      <w:r w:rsidRPr="00402E5B">
        <w:rPr>
          <w:rFonts w:eastAsia="Calibri"/>
          <w:b/>
          <w:color w:val="000000" w:themeColor="text1"/>
          <w:sz w:val="28"/>
          <w:szCs w:val="28"/>
          <w:u w:val="single"/>
        </w:rPr>
        <w:t>”</w:t>
      </w:r>
      <w:r w:rsidRPr="00402E5B">
        <w:rPr>
          <w:rFonts w:cs="Geeza Pro"/>
          <w:b/>
          <w:color w:val="000000" w:themeColor="text1"/>
          <w:sz w:val="28"/>
          <w:szCs w:val="28"/>
          <w:u w:val="single"/>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right</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master</w:t>
      </w:r>
      <w:r w:rsidRPr="00402E5B">
        <w:rPr>
          <w:rFonts w:cs="Geeza Pro"/>
          <w:color w:val="000000" w:themeColor="text1"/>
          <w:sz w:val="16"/>
          <w:szCs w:val="28"/>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give</w:t>
      </w:r>
      <w:r w:rsidRPr="00402E5B">
        <w:rPr>
          <w:rFonts w:cs="Geeza Pro"/>
          <w:color w:val="000000" w:themeColor="text1"/>
          <w:sz w:val="16"/>
          <w:szCs w:val="28"/>
        </w:rPr>
        <w:t xml:space="preserve"> </w:t>
      </w:r>
      <w:r w:rsidRPr="00402E5B">
        <w:rPr>
          <w:rFonts w:eastAsia="Calibri"/>
          <w:color w:val="000000" w:themeColor="text1"/>
          <w:sz w:val="16"/>
          <w:szCs w:val="28"/>
        </w:rPr>
        <w:t>names</w:t>
      </w:r>
      <w:r w:rsidRPr="00402E5B">
        <w:rPr>
          <w:rFonts w:cs="Geeza Pro"/>
          <w:color w:val="000000" w:themeColor="text1"/>
          <w:sz w:val="16"/>
          <w:szCs w:val="28"/>
        </w:rPr>
        <w:t xml:space="preserve"> </w:t>
      </w:r>
      <w:r w:rsidRPr="00402E5B">
        <w:rPr>
          <w:rFonts w:eastAsia="Calibri"/>
          <w:color w:val="000000" w:themeColor="text1"/>
          <w:sz w:val="16"/>
          <w:szCs w:val="28"/>
        </w:rPr>
        <w:t>extends</w:t>
      </w:r>
      <w:r w:rsidRPr="00402E5B">
        <w:rPr>
          <w:rFonts w:cs="Geeza Pro"/>
          <w:color w:val="000000" w:themeColor="text1"/>
          <w:sz w:val="16"/>
          <w:szCs w:val="28"/>
        </w:rPr>
        <w:t xml:space="preserve"> </w:t>
      </w:r>
      <w:r w:rsidRPr="00402E5B">
        <w:rPr>
          <w:rFonts w:eastAsia="Calibri"/>
          <w:color w:val="000000" w:themeColor="text1"/>
          <w:sz w:val="16"/>
          <w:szCs w:val="28"/>
        </w:rPr>
        <w:t>so</w:t>
      </w:r>
      <w:r w:rsidRPr="00402E5B">
        <w:rPr>
          <w:rFonts w:cs="Geeza Pro"/>
          <w:color w:val="000000" w:themeColor="text1"/>
          <w:sz w:val="16"/>
          <w:szCs w:val="28"/>
        </w:rPr>
        <w:t xml:space="preserve"> </w:t>
      </w:r>
      <w:r w:rsidRPr="00402E5B">
        <w:rPr>
          <w:rFonts w:eastAsia="Calibri"/>
          <w:color w:val="000000" w:themeColor="text1"/>
          <w:sz w:val="16"/>
          <w:szCs w:val="28"/>
        </w:rPr>
        <w:t>far</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we</w:t>
      </w:r>
      <w:r w:rsidRPr="00402E5B">
        <w:rPr>
          <w:rFonts w:cs="Geeza Pro"/>
          <w:color w:val="000000" w:themeColor="text1"/>
          <w:sz w:val="16"/>
          <w:szCs w:val="28"/>
        </w:rPr>
        <w:t xml:space="preserve"> </w:t>
      </w:r>
      <w:r w:rsidRPr="00402E5B">
        <w:rPr>
          <w:rFonts w:eastAsia="Calibri"/>
          <w:color w:val="000000" w:themeColor="text1"/>
          <w:sz w:val="16"/>
          <w:szCs w:val="28"/>
        </w:rPr>
        <w:t>could</w:t>
      </w:r>
      <w:r w:rsidRPr="00402E5B">
        <w:rPr>
          <w:rFonts w:cs="Geeza Pro"/>
          <w:color w:val="000000" w:themeColor="text1"/>
          <w:sz w:val="16"/>
          <w:szCs w:val="28"/>
        </w:rPr>
        <w:t xml:space="preserve"> </w:t>
      </w:r>
      <w:r w:rsidRPr="00402E5B">
        <w:rPr>
          <w:rFonts w:eastAsia="Calibri"/>
          <w:color w:val="000000" w:themeColor="text1"/>
          <w:sz w:val="16"/>
          <w:szCs w:val="28"/>
        </w:rPr>
        <w:t>permit</w:t>
      </w:r>
      <w:r w:rsidRPr="00402E5B">
        <w:rPr>
          <w:rFonts w:cs="Geeza Pro"/>
          <w:color w:val="000000" w:themeColor="text1"/>
          <w:sz w:val="16"/>
          <w:szCs w:val="28"/>
        </w:rPr>
        <w:t xml:space="preserve"> </w:t>
      </w:r>
      <w:r w:rsidRPr="00402E5B">
        <w:rPr>
          <w:rFonts w:eastAsia="Calibri"/>
          <w:color w:val="000000" w:themeColor="text1"/>
          <w:sz w:val="16"/>
          <w:szCs w:val="28"/>
        </w:rPr>
        <w:t>ourselves</w:t>
      </w:r>
      <w:r w:rsidRPr="00402E5B">
        <w:rPr>
          <w:rFonts w:cs="Geeza Pro"/>
          <w:color w:val="000000" w:themeColor="text1"/>
          <w:sz w:val="16"/>
          <w:szCs w:val="28"/>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grasp</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origin</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language</w:t>
      </w:r>
      <w:r w:rsidRPr="00402E5B">
        <w:rPr>
          <w:rFonts w:cs="Geeza Pro"/>
          <w:color w:val="000000" w:themeColor="text1"/>
          <w:sz w:val="16"/>
          <w:szCs w:val="28"/>
        </w:rPr>
        <w:t xml:space="preserve"> </w:t>
      </w:r>
      <w:r w:rsidRPr="00402E5B">
        <w:rPr>
          <w:rFonts w:eastAsia="Calibri"/>
          <w:color w:val="000000" w:themeColor="text1"/>
          <w:sz w:val="16"/>
          <w:szCs w:val="28"/>
        </w:rPr>
        <w:t>itself</w:t>
      </w:r>
      <w:r w:rsidRPr="00402E5B">
        <w:rPr>
          <w:rFonts w:cs="Geeza Pro"/>
          <w:color w:val="000000" w:themeColor="text1"/>
          <w:sz w:val="16"/>
          <w:szCs w:val="28"/>
        </w:rPr>
        <w:t xml:space="preserve"> </w:t>
      </w:r>
      <w:r w:rsidRPr="00402E5B">
        <w:rPr>
          <w:rFonts w:eastAsia="Calibri"/>
          <w:color w:val="000000" w:themeColor="text1"/>
          <w:sz w:val="16"/>
          <w:szCs w:val="28"/>
        </w:rPr>
        <w:t>as</w:t>
      </w:r>
      <w:r w:rsidRPr="00402E5B">
        <w:rPr>
          <w:rFonts w:cs="Geeza Pro"/>
          <w:color w:val="000000" w:themeColor="text1"/>
          <w:sz w:val="16"/>
          <w:szCs w:val="28"/>
        </w:rPr>
        <w:t xml:space="preserve"> </w:t>
      </w:r>
      <w:r w:rsidRPr="00402E5B">
        <w:rPr>
          <w:rFonts w:eastAsia="Calibri"/>
          <w:color w:val="000000" w:themeColor="text1"/>
          <w:sz w:val="16"/>
          <w:szCs w:val="28"/>
        </w:rPr>
        <w:t>an</w:t>
      </w:r>
      <w:r w:rsidRPr="00402E5B">
        <w:rPr>
          <w:rFonts w:cs="Geeza Pro"/>
          <w:color w:val="000000" w:themeColor="text1"/>
          <w:sz w:val="16"/>
          <w:szCs w:val="28"/>
        </w:rPr>
        <w:t xml:space="preserve"> </w:t>
      </w:r>
      <w:r w:rsidRPr="00402E5B">
        <w:rPr>
          <w:rFonts w:eastAsia="Calibri"/>
          <w:color w:val="000000" w:themeColor="text1"/>
          <w:sz w:val="16"/>
          <w:szCs w:val="28"/>
        </w:rPr>
        <w:t>expression</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power</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rulers:</w:t>
      </w:r>
      <w:r w:rsidRPr="00402E5B">
        <w:rPr>
          <w:rFonts w:cs="Geeza Pro"/>
          <w:color w:val="000000" w:themeColor="text1"/>
          <w:sz w:val="16"/>
          <w:szCs w:val="28"/>
        </w:rPr>
        <w:t xml:space="preserve"> </w:t>
      </w:r>
      <w:r w:rsidRPr="00402E5B">
        <w:rPr>
          <w:rFonts w:eastAsia="Calibri"/>
          <w:color w:val="000000" w:themeColor="text1"/>
          <w:sz w:val="16"/>
          <w:szCs w:val="28"/>
        </w:rPr>
        <w:t>they</w:t>
      </w:r>
      <w:r w:rsidRPr="00402E5B">
        <w:rPr>
          <w:rFonts w:cs="Geeza Pro"/>
          <w:color w:val="000000" w:themeColor="text1"/>
          <w:sz w:val="16"/>
          <w:szCs w:val="28"/>
        </w:rPr>
        <w:t xml:space="preserve"> </w:t>
      </w:r>
      <w:r w:rsidRPr="00402E5B">
        <w:rPr>
          <w:rFonts w:eastAsia="Calibri"/>
          <w:color w:val="000000" w:themeColor="text1"/>
          <w:sz w:val="16"/>
          <w:szCs w:val="28"/>
        </w:rPr>
        <w:t>say</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is</w:t>
      </w:r>
      <w:r w:rsidRPr="00402E5B">
        <w:rPr>
          <w:rFonts w:cs="Geeza Pro"/>
          <w:color w:val="000000" w:themeColor="text1"/>
          <w:sz w:val="16"/>
          <w:szCs w:val="28"/>
        </w:rPr>
        <w:t xml:space="preserve"> </w:t>
      </w:r>
      <w:r w:rsidRPr="00402E5B">
        <w:rPr>
          <w:rFonts w:eastAsia="Calibri"/>
          <w:color w:val="000000" w:themeColor="text1"/>
          <w:sz w:val="16"/>
          <w:szCs w:val="28"/>
        </w:rPr>
        <w:t>such</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such”;</w:t>
      </w:r>
      <w:r w:rsidRPr="00402E5B">
        <w:rPr>
          <w:rFonts w:cs="Geeza Pro"/>
          <w:color w:val="000000" w:themeColor="text1"/>
          <w:sz w:val="16"/>
          <w:szCs w:val="28"/>
        </w:rPr>
        <w:t xml:space="preserve"> </w:t>
      </w:r>
      <w:r w:rsidRPr="00402E5B">
        <w:rPr>
          <w:rFonts w:eastAsia="Calibri"/>
          <w:color w:val="000000" w:themeColor="text1"/>
          <w:sz w:val="16"/>
          <w:szCs w:val="28"/>
        </w:rPr>
        <w:t>they</w:t>
      </w:r>
      <w:r w:rsidRPr="00402E5B">
        <w:rPr>
          <w:rFonts w:cs="Geeza Pro"/>
          <w:color w:val="000000" w:themeColor="text1"/>
          <w:sz w:val="16"/>
          <w:szCs w:val="28"/>
        </w:rPr>
        <w:t xml:space="preserve"> </w:t>
      </w:r>
      <w:r w:rsidRPr="00402E5B">
        <w:rPr>
          <w:rFonts w:eastAsia="Calibri"/>
          <w:color w:val="000000" w:themeColor="text1"/>
          <w:sz w:val="16"/>
          <w:szCs w:val="28"/>
        </w:rPr>
        <w:t>seal</w:t>
      </w:r>
      <w:r w:rsidRPr="00402E5B">
        <w:rPr>
          <w:rFonts w:cs="Geeza Pro"/>
          <w:color w:val="000000" w:themeColor="text1"/>
          <w:sz w:val="16"/>
          <w:szCs w:val="28"/>
        </w:rPr>
        <w:t xml:space="preserve"> </w:t>
      </w:r>
      <w:r w:rsidRPr="00402E5B">
        <w:rPr>
          <w:rFonts w:eastAsia="Calibri"/>
          <w:color w:val="000000" w:themeColor="text1"/>
          <w:sz w:val="16"/>
          <w:szCs w:val="28"/>
        </w:rPr>
        <w:t>every</w:t>
      </w:r>
      <w:r w:rsidRPr="00402E5B">
        <w:rPr>
          <w:rFonts w:cs="Geeza Pro"/>
          <w:color w:val="000000" w:themeColor="text1"/>
          <w:sz w:val="16"/>
          <w:szCs w:val="28"/>
        </w:rPr>
        <w:t xml:space="preserve"> </w:t>
      </w:r>
      <w:r w:rsidRPr="00402E5B">
        <w:rPr>
          <w:rFonts w:eastAsia="Calibri"/>
          <w:color w:val="000000" w:themeColor="text1"/>
          <w:sz w:val="16"/>
          <w:szCs w:val="28"/>
        </w:rPr>
        <w:t>object</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event</w:t>
      </w:r>
      <w:r w:rsidRPr="00402E5B">
        <w:rPr>
          <w:rFonts w:cs="Geeza Pro"/>
          <w:color w:val="000000" w:themeColor="text1"/>
          <w:sz w:val="16"/>
          <w:szCs w:val="28"/>
        </w:rPr>
        <w:t xml:space="preserve"> </w:t>
      </w:r>
      <w:r w:rsidRPr="00402E5B">
        <w:rPr>
          <w:rFonts w:eastAsia="Calibri"/>
          <w:color w:val="000000" w:themeColor="text1"/>
          <w:sz w:val="16"/>
          <w:szCs w:val="28"/>
        </w:rPr>
        <w:t>with</w:t>
      </w:r>
      <w:r w:rsidRPr="00402E5B">
        <w:rPr>
          <w:rFonts w:cs="Geeza Pro"/>
          <w:color w:val="000000" w:themeColor="text1"/>
          <w:sz w:val="16"/>
          <w:szCs w:val="28"/>
        </w:rPr>
        <w:t xml:space="preserve"> </w:t>
      </w:r>
      <w:r w:rsidRPr="00402E5B">
        <w:rPr>
          <w:rFonts w:eastAsia="Calibri"/>
          <w:color w:val="000000" w:themeColor="text1"/>
          <w:sz w:val="16"/>
          <w:szCs w:val="28"/>
        </w:rPr>
        <w:t>a</w:t>
      </w:r>
      <w:r w:rsidRPr="00402E5B">
        <w:rPr>
          <w:rFonts w:cs="Geeza Pro"/>
          <w:color w:val="000000" w:themeColor="text1"/>
          <w:sz w:val="16"/>
          <w:szCs w:val="28"/>
        </w:rPr>
        <w:t xml:space="preserve"> </w:t>
      </w:r>
      <w:r w:rsidRPr="00402E5B">
        <w:rPr>
          <w:rFonts w:eastAsia="Calibri"/>
          <w:color w:val="000000" w:themeColor="text1"/>
          <w:sz w:val="16"/>
          <w:szCs w:val="28"/>
        </w:rPr>
        <w:t>sound,</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in</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process,</w:t>
      </w:r>
      <w:r w:rsidRPr="00402E5B">
        <w:rPr>
          <w:rFonts w:cs="Geeza Pro"/>
          <w:color w:val="000000" w:themeColor="text1"/>
          <w:sz w:val="16"/>
          <w:szCs w:val="28"/>
        </w:rPr>
        <w:t xml:space="preserve"> </w:t>
      </w:r>
      <w:r w:rsidRPr="00402E5B">
        <w:rPr>
          <w:rFonts w:eastAsia="Calibri"/>
          <w:color w:val="000000" w:themeColor="text1"/>
          <w:sz w:val="16"/>
          <w:szCs w:val="28"/>
        </w:rPr>
        <w:t>as</w:t>
      </w:r>
      <w:r w:rsidRPr="00402E5B">
        <w:rPr>
          <w:rFonts w:cs="Geeza Pro"/>
          <w:color w:val="000000" w:themeColor="text1"/>
          <w:sz w:val="16"/>
          <w:szCs w:val="28"/>
        </w:rPr>
        <w:t xml:space="preserve"> </w:t>
      </w:r>
      <w:r w:rsidRPr="00402E5B">
        <w:rPr>
          <w:rFonts w:eastAsia="Calibri"/>
          <w:color w:val="000000" w:themeColor="text1"/>
          <w:sz w:val="16"/>
          <w:szCs w:val="28"/>
        </w:rPr>
        <w:t>it</w:t>
      </w:r>
      <w:r w:rsidRPr="00402E5B">
        <w:rPr>
          <w:rFonts w:cs="Geeza Pro"/>
          <w:color w:val="000000" w:themeColor="text1"/>
          <w:sz w:val="16"/>
          <w:szCs w:val="28"/>
        </w:rPr>
        <w:t xml:space="preserve"> </w:t>
      </w:r>
      <w:r w:rsidRPr="00402E5B">
        <w:rPr>
          <w:rFonts w:eastAsia="Calibri"/>
          <w:color w:val="000000" w:themeColor="text1"/>
          <w:sz w:val="16"/>
          <w:szCs w:val="28"/>
        </w:rPr>
        <w:t>were,</w:t>
      </w:r>
      <w:r w:rsidRPr="00402E5B">
        <w:rPr>
          <w:rFonts w:cs="Geeza Pro"/>
          <w:color w:val="000000" w:themeColor="text1"/>
          <w:sz w:val="16"/>
          <w:szCs w:val="28"/>
        </w:rPr>
        <w:t xml:space="preserve"> </w:t>
      </w:r>
      <w:r w:rsidRPr="00402E5B">
        <w:rPr>
          <w:rFonts w:eastAsia="Calibri"/>
          <w:color w:val="000000" w:themeColor="text1"/>
          <w:sz w:val="16"/>
          <w:szCs w:val="28"/>
        </w:rPr>
        <w:t>take</w:t>
      </w:r>
      <w:r w:rsidRPr="00402E5B">
        <w:rPr>
          <w:rFonts w:cs="Geeza Pro"/>
          <w:color w:val="000000" w:themeColor="text1"/>
          <w:sz w:val="16"/>
          <w:szCs w:val="28"/>
        </w:rPr>
        <w:t xml:space="preserve"> </w:t>
      </w:r>
      <w:r w:rsidRPr="00402E5B">
        <w:rPr>
          <w:rFonts w:eastAsia="Calibri"/>
          <w:color w:val="000000" w:themeColor="text1"/>
          <w:sz w:val="16"/>
          <w:szCs w:val="28"/>
        </w:rPr>
        <w:t>possession</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it</w:t>
      </w:r>
      <w:r w:rsidRPr="00402E5B">
        <w:rPr>
          <w:rFonts w:cs="Geeza Pro"/>
          <w:color w:val="000000" w:themeColor="text1"/>
          <w:sz w:val="16"/>
          <w:szCs w:val="28"/>
        </w:rPr>
        <w:t>.</w:t>
      </w:r>
      <w:r w:rsidRPr="00402E5B">
        <w:rPr>
          <w:rFonts w:eastAsia="Calibri"/>
          <w:color w:val="000000" w:themeColor="text1"/>
          <w:sz w:val="16"/>
          <w:szCs w:val="28"/>
        </w:rPr>
        <w:t>)</w:t>
      </w:r>
      <w:r w:rsidRPr="00402E5B">
        <w:rPr>
          <w:rFonts w:cs="Geeza Pro"/>
          <w:color w:val="000000" w:themeColor="text1"/>
          <w:sz w:val="16"/>
          <w:szCs w:val="28"/>
        </w:rPr>
        <w:t xml:space="preserve"> </w:t>
      </w:r>
      <w:r w:rsidRPr="00402E5B">
        <w:rPr>
          <w:rFonts w:eastAsia="Calibri"/>
          <w:b/>
          <w:color w:val="000000" w:themeColor="text1"/>
          <w:sz w:val="28"/>
          <w:szCs w:val="28"/>
          <w:u w:val="single"/>
        </w:rPr>
        <w:t>Given</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this</w:t>
      </w:r>
      <w:r w:rsidRPr="00402E5B">
        <w:rPr>
          <w:rFonts w:cs="Geeza Pro"/>
          <w:b/>
          <w:color w:val="000000" w:themeColor="text1"/>
          <w:sz w:val="28"/>
          <w:szCs w:val="28"/>
          <w:u w:val="single"/>
        </w:rPr>
        <w:t xml:space="preserve"> </w:t>
      </w:r>
      <w:r w:rsidRPr="00402E5B">
        <w:rPr>
          <w:rFonts w:eastAsia="Calibri"/>
          <w:b/>
          <w:color w:val="000000" w:themeColor="text1"/>
          <w:sz w:val="28"/>
          <w:szCs w:val="28"/>
          <w:u w:val="single"/>
        </w:rPr>
        <w:t>origin,</w:t>
      </w:r>
      <w:r w:rsidRPr="00402E5B">
        <w:rPr>
          <w:rFonts w:cs="Geeza Pro"/>
          <w:b/>
          <w:color w:val="000000" w:themeColor="text1"/>
          <w:sz w:val="28"/>
          <w:szCs w:val="28"/>
          <w:u w:val="single"/>
        </w:rPr>
        <w:t xml:space="preserve"> </w:t>
      </w:r>
      <w:r w:rsidRPr="00402E5B">
        <w:rPr>
          <w:rFonts w:eastAsia="Calibri"/>
          <w:b/>
          <w:color w:val="000000" w:themeColor="text1"/>
          <w:sz w:val="28"/>
          <w:szCs w:val="28"/>
          <w:highlight w:val="green"/>
          <w:u w:val="single"/>
        </w:rPr>
        <w:t>the</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word</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“good”</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is</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from</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the</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start</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in</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no</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way</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necessarily</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tied</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up</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with</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“unegoistic”</w:t>
      </w:r>
      <w:r w:rsidRPr="00402E5B">
        <w:rPr>
          <w:rFonts w:cs="Geeza Pro"/>
          <w:b/>
          <w:color w:val="000000" w:themeColor="text1"/>
          <w:sz w:val="28"/>
          <w:szCs w:val="28"/>
          <w:highlight w:val="green"/>
          <w:u w:val="single"/>
        </w:rPr>
        <w:t xml:space="preserve"> </w:t>
      </w:r>
      <w:r w:rsidRPr="00402E5B">
        <w:rPr>
          <w:rFonts w:eastAsia="Calibri"/>
          <w:b/>
          <w:color w:val="000000" w:themeColor="text1"/>
          <w:sz w:val="28"/>
          <w:szCs w:val="28"/>
          <w:highlight w:val="green"/>
          <w:u w:val="single"/>
        </w:rPr>
        <w:t>actions</w:t>
      </w:r>
      <w:r w:rsidRPr="00402E5B">
        <w:rPr>
          <w:rFonts w:eastAsia="Calibri"/>
          <w:color w:val="000000" w:themeColor="text1"/>
          <w:sz w:val="16"/>
          <w:szCs w:val="28"/>
        </w:rPr>
        <w:t>,</w:t>
      </w:r>
      <w:r w:rsidRPr="00402E5B">
        <w:rPr>
          <w:rFonts w:cs="Geeza Pro"/>
          <w:color w:val="000000" w:themeColor="text1"/>
          <w:sz w:val="16"/>
          <w:szCs w:val="28"/>
        </w:rPr>
        <w:t xml:space="preserve"> </w:t>
      </w:r>
      <w:r w:rsidRPr="00402E5B">
        <w:rPr>
          <w:rFonts w:eastAsia="Calibri"/>
          <w:color w:val="000000" w:themeColor="text1"/>
          <w:sz w:val="16"/>
          <w:szCs w:val="28"/>
        </w:rPr>
        <w:t>as</w:t>
      </w:r>
      <w:r w:rsidRPr="00402E5B">
        <w:rPr>
          <w:rFonts w:cs="Geeza Pro"/>
          <w:color w:val="000000" w:themeColor="text1"/>
          <w:sz w:val="16"/>
          <w:szCs w:val="28"/>
        </w:rPr>
        <w:t xml:space="preserve"> </w:t>
      </w:r>
      <w:r w:rsidRPr="00402E5B">
        <w:rPr>
          <w:rFonts w:eastAsia="Calibri"/>
          <w:color w:val="000000" w:themeColor="text1"/>
          <w:sz w:val="16"/>
          <w:szCs w:val="28"/>
        </w:rPr>
        <w:t>it</w:t>
      </w:r>
      <w:r w:rsidRPr="00402E5B">
        <w:rPr>
          <w:rFonts w:cs="Geeza Pro"/>
          <w:color w:val="000000" w:themeColor="text1"/>
          <w:sz w:val="16"/>
          <w:szCs w:val="28"/>
        </w:rPr>
        <w:t xml:space="preserve"> </w:t>
      </w:r>
      <w:r w:rsidRPr="00402E5B">
        <w:rPr>
          <w:rFonts w:eastAsia="Calibri"/>
          <w:color w:val="000000" w:themeColor="text1"/>
          <w:sz w:val="16"/>
          <w:szCs w:val="28"/>
        </w:rPr>
        <w:t>is</w:t>
      </w:r>
      <w:r w:rsidRPr="00402E5B">
        <w:rPr>
          <w:rFonts w:cs="Geeza Pro"/>
          <w:color w:val="000000" w:themeColor="text1"/>
          <w:sz w:val="16"/>
          <w:szCs w:val="28"/>
        </w:rPr>
        <w:t xml:space="preserve"> </w:t>
      </w:r>
      <w:r w:rsidRPr="00402E5B">
        <w:rPr>
          <w:rFonts w:eastAsia="Calibri"/>
          <w:color w:val="000000" w:themeColor="text1"/>
          <w:sz w:val="16"/>
          <w:szCs w:val="28"/>
        </w:rPr>
        <w:t>in</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superstition</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those</w:t>
      </w:r>
      <w:r w:rsidRPr="00402E5B">
        <w:rPr>
          <w:rFonts w:cs="Geeza Pro"/>
          <w:color w:val="000000" w:themeColor="text1"/>
          <w:sz w:val="16"/>
          <w:szCs w:val="28"/>
        </w:rPr>
        <w:t xml:space="preserve"> </w:t>
      </w:r>
      <w:r w:rsidRPr="00402E5B">
        <w:rPr>
          <w:rFonts w:eastAsia="Calibri"/>
          <w:color w:val="000000" w:themeColor="text1"/>
          <w:sz w:val="16"/>
          <w:szCs w:val="28"/>
        </w:rPr>
        <w:t>genealogists</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morality</w:t>
      </w:r>
      <w:r w:rsidRPr="00402E5B">
        <w:rPr>
          <w:rFonts w:cs="Geeza Pro"/>
          <w:color w:val="000000" w:themeColor="text1"/>
          <w:sz w:val="16"/>
          <w:szCs w:val="28"/>
        </w:rPr>
        <w:t xml:space="preserve">. </w:t>
      </w:r>
      <w:r w:rsidRPr="00402E5B">
        <w:rPr>
          <w:rFonts w:eastAsia="Calibri"/>
          <w:color w:val="000000" w:themeColor="text1"/>
          <w:sz w:val="16"/>
          <w:szCs w:val="28"/>
        </w:rPr>
        <w:t>Rather,</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occurs</w:t>
      </w:r>
      <w:r w:rsidRPr="00402E5B">
        <w:rPr>
          <w:rFonts w:cs="Geeza Pro"/>
          <w:color w:val="000000" w:themeColor="text1"/>
          <w:sz w:val="16"/>
          <w:szCs w:val="28"/>
        </w:rPr>
        <w:t xml:space="preserve"> </w:t>
      </w:r>
      <w:r w:rsidRPr="00402E5B">
        <w:rPr>
          <w:rFonts w:eastAsia="Calibri"/>
          <w:color w:val="000000" w:themeColor="text1"/>
          <w:sz w:val="16"/>
          <w:szCs w:val="28"/>
        </w:rPr>
        <w:t>for</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first</w:t>
      </w:r>
      <w:r w:rsidRPr="00402E5B">
        <w:rPr>
          <w:rFonts w:cs="Geeza Pro"/>
          <w:color w:val="000000" w:themeColor="text1"/>
          <w:sz w:val="16"/>
          <w:szCs w:val="28"/>
        </w:rPr>
        <w:t xml:space="preserve"> </w:t>
      </w:r>
      <w:r w:rsidRPr="00402E5B">
        <w:rPr>
          <w:rFonts w:eastAsia="Calibri"/>
          <w:color w:val="000000" w:themeColor="text1"/>
          <w:sz w:val="16"/>
          <w:szCs w:val="28"/>
        </w:rPr>
        <w:t>time</w:t>
      </w:r>
      <w:r w:rsidRPr="00402E5B">
        <w:rPr>
          <w:rFonts w:cs="Geeza Pro"/>
          <w:color w:val="000000" w:themeColor="text1"/>
          <w:sz w:val="16"/>
          <w:szCs w:val="28"/>
        </w:rPr>
        <w:t xml:space="preserve"> </w:t>
      </w:r>
      <w:r w:rsidRPr="00402E5B">
        <w:rPr>
          <w:rFonts w:eastAsia="Calibri"/>
          <w:color w:val="000000" w:themeColor="text1"/>
          <w:sz w:val="16"/>
          <w:szCs w:val="28"/>
        </w:rPr>
        <w:t>with</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collapse</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aristocratic</w:t>
      </w:r>
      <w:r w:rsidRPr="00402E5B">
        <w:rPr>
          <w:rFonts w:cs="Geeza Pro"/>
          <w:color w:val="000000" w:themeColor="text1"/>
          <w:sz w:val="16"/>
          <w:szCs w:val="28"/>
        </w:rPr>
        <w:t xml:space="preserve"> </w:t>
      </w:r>
      <w:r w:rsidRPr="00402E5B">
        <w:rPr>
          <w:rFonts w:eastAsia="Calibri"/>
          <w:color w:val="000000" w:themeColor="text1"/>
          <w:sz w:val="16"/>
          <w:szCs w:val="28"/>
        </w:rPr>
        <w:t>value</w:t>
      </w:r>
      <w:r w:rsidRPr="00402E5B">
        <w:rPr>
          <w:rFonts w:cs="Geeza Pro"/>
          <w:color w:val="000000" w:themeColor="text1"/>
          <w:sz w:val="16"/>
          <w:szCs w:val="28"/>
        </w:rPr>
        <w:t xml:space="preserve"> </w:t>
      </w:r>
      <w:r w:rsidRPr="00402E5B">
        <w:rPr>
          <w:rFonts w:eastAsia="Calibri"/>
          <w:color w:val="000000" w:themeColor="text1"/>
          <w:sz w:val="16"/>
          <w:szCs w:val="28"/>
        </w:rPr>
        <w:t>judgments,</w:t>
      </w:r>
      <w:r w:rsidRPr="00402E5B">
        <w:rPr>
          <w:rFonts w:cs="Geeza Pro"/>
          <w:color w:val="000000" w:themeColor="text1"/>
          <w:sz w:val="16"/>
          <w:szCs w:val="28"/>
        </w:rPr>
        <w:t xml:space="preserve"> </w:t>
      </w:r>
      <w:r w:rsidRPr="00402E5B">
        <w:rPr>
          <w:rFonts w:eastAsia="Calibri"/>
          <w:color w:val="000000" w:themeColor="text1"/>
          <w:sz w:val="16"/>
          <w:szCs w:val="28"/>
        </w:rPr>
        <w:t>when</w:t>
      </w:r>
      <w:r w:rsidRPr="00402E5B">
        <w:rPr>
          <w:rFonts w:cs="Geeza Pro"/>
          <w:color w:val="000000" w:themeColor="text1"/>
          <w:sz w:val="16"/>
          <w:szCs w:val="28"/>
        </w:rPr>
        <w:t xml:space="preserve"> </w:t>
      </w:r>
      <w:r w:rsidRPr="00402E5B">
        <w:rPr>
          <w:rFonts w:eastAsia="Calibri"/>
          <w:color w:val="000000" w:themeColor="text1"/>
          <w:sz w:val="16"/>
          <w:szCs w:val="28"/>
        </w:rPr>
        <w:t>this</w:t>
      </w:r>
      <w:r w:rsidRPr="00402E5B">
        <w:rPr>
          <w:rFonts w:cs="Geeza Pro"/>
          <w:color w:val="000000" w:themeColor="text1"/>
          <w:sz w:val="16"/>
          <w:szCs w:val="28"/>
        </w:rPr>
        <w:t xml:space="preserve"> </w:t>
      </w:r>
      <w:r w:rsidRPr="00402E5B">
        <w:rPr>
          <w:rFonts w:eastAsia="Calibri"/>
          <w:color w:val="000000" w:themeColor="text1"/>
          <w:sz w:val="16"/>
          <w:szCs w:val="28"/>
        </w:rPr>
        <w:t>entire</w:t>
      </w:r>
      <w:r w:rsidRPr="00402E5B">
        <w:rPr>
          <w:rFonts w:cs="Geeza Pro"/>
          <w:color w:val="000000" w:themeColor="text1"/>
          <w:sz w:val="16"/>
          <w:szCs w:val="28"/>
        </w:rPr>
        <w:t xml:space="preserve"> </w:t>
      </w:r>
      <w:r w:rsidRPr="00402E5B">
        <w:rPr>
          <w:rFonts w:eastAsia="Calibri"/>
          <w:color w:val="000000" w:themeColor="text1"/>
          <w:sz w:val="16"/>
          <w:szCs w:val="28"/>
        </w:rPr>
        <w:t>contrast</w:t>
      </w:r>
      <w:r w:rsidRPr="00402E5B">
        <w:rPr>
          <w:rFonts w:cs="Geeza Pro"/>
          <w:color w:val="000000" w:themeColor="text1"/>
          <w:sz w:val="16"/>
          <w:szCs w:val="28"/>
        </w:rPr>
        <w:t xml:space="preserve"> </w:t>
      </w:r>
      <w:r w:rsidRPr="00402E5B">
        <w:rPr>
          <w:rFonts w:eastAsia="Calibri"/>
          <w:color w:val="000000" w:themeColor="text1"/>
          <w:sz w:val="16"/>
          <w:szCs w:val="28"/>
        </w:rPr>
        <w:t>between</w:t>
      </w:r>
      <w:r w:rsidRPr="00402E5B">
        <w:rPr>
          <w:rFonts w:cs="Geeza Pro"/>
          <w:color w:val="000000" w:themeColor="text1"/>
          <w:sz w:val="16"/>
          <w:szCs w:val="28"/>
        </w:rPr>
        <w:t xml:space="preserve"> </w:t>
      </w:r>
      <w:r w:rsidRPr="00402E5B">
        <w:rPr>
          <w:rFonts w:eastAsia="Calibri"/>
          <w:color w:val="000000" w:themeColor="text1"/>
          <w:sz w:val="16"/>
          <w:szCs w:val="28"/>
        </w:rPr>
        <w:t>“egoistic”</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“unegoistic”</w:t>
      </w:r>
      <w:r w:rsidRPr="00402E5B">
        <w:rPr>
          <w:rFonts w:cs="Geeza Pro"/>
          <w:color w:val="000000" w:themeColor="text1"/>
          <w:sz w:val="16"/>
          <w:szCs w:val="28"/>
        </w:rPr>
        <w:t xml:space="preserve"> </w:t>
      </w:r>
      <w:r w:rsidRPr="00402E5B">
        <w:rPr>
          <w:rFonts w:eastAsia="Calibri"/>
          <w:color w:val="000000" w:themeColor="text1"/>
          <w:sz w:val="16"/>
          <w:szCs w:val="28"/>
        </w:rPr>
        <w:t>pressed</w:t>
      </w:r>
      <w:r w:rsidRPr="00402E5B">
        <w:rPr>
          <w:rFonts w:cs="Geeza Pro"/>
          <w:color w:val="000000" w:themeColor="text1"/>
          <w:sz w:val="16"/>
          <w:szCs w:val="28"/>
        </w:rPr>
        <w:t xml:space="preserve"> </w:t>
      </w:r>
      <w:r w:rsidRPr="00402E5B">
        <w:rPr>
          <w:rFonts w:eastAsia="Calibri"/>
          <w:color w:val="000000" w:themeColor="text1"/>
          <w:sz w:val="16"/>
          <w:szCs w:val="28"/>
        </w:rPr>
        <w:t>itself</w:t>
      </w:r>
      <w:r w:rsidRPr="00402E5B">
        <w:rPr>
          <w:rFonts w:cs="Geeza Pro"/>
          <w:color w:val="000000" w:themeColor="text1"/>
          <w:sz w:val="16"/>
          <w:szCs w:val="28"/>
        </w:rPr>
        <w:t xml:space="preserve"> </w:t>
      </w:r>
      <w:r w:rsidRPr="00402E5B">
        <w:rPr>
          <w:rFonts w:eastAsia="Calibri"/>
          <w:color w:val="000000" w:themeColor="text1"/>
          <w:sz w:val="16"/>
          <w:szCs w:val="28"/>
        </w:rPr>
        <w:t>ever</w:t>
      </w:r>
      <w:r w:rsidRPr="00402E5B">
        <w:rPr>
          <w:rFonts w:cs="Geeza Pro"/>
          <w:color w:val="000000" w:themeColor="text1"/>
          <w:sz w:val="16"/>
          <w:szCs w:val="28"/>
        </w:rPr>
        <w:t xml:space="preserve"> </w:t>
      </w:r>
      <w:r w:rsidRPr="00402E5B">
        <w:rPr>
          <w:rFonts w:eastAsia="Calibri"/>
          <w:color w:val="000000" w:themeColor="text1"/>
          <w:sz w:val="16"/>
          <w:szCs w:val="28"/>
        </w:rPr>
        <w:t>more</w:t>
      </w:r>
      <w:r w:rsidRPr="00402E5B">
        <w:rPr>
          <w:rFonts w:cs="Geeza Pro"/>
          <w:color w:val="000000" w:themeColor="text1"/>
          <w:sz w:val="16"/>
          <w:szCs w:val="28"/>
        </w:rPr>
        <w:t xml:space="preserve"> </w:t>
      </w:r>
      <w:r w:rsidRPr="00402E5B">
        <w:rPr>
          <w:rFonts w:eastAsia="Calibri"/>
          <w:color w:val="000000" w:themeColor="text1"/>
          <w:sz w:val="16"/>
          <w:szCs w:val="28"/>
        </w:rPr>
        <w:t>strongly</w:t>
      </w:r>
      <w:r w:rsidRPr="00402E5B">
        <w:rPr>
          <w:rFonts w:cs="Geeza Pro"/>
          <w:color w:val="000000" w:themeColor="text1"/>
          <w:sz w:val="16"/>
          <w:szCs w:val="28"/>
        </w:rPr>
        <w:t xml:space="preserve"> </w:t>
      </w:r>
      <w:r w:rsidRPr="00402E5B">
        <w:rPr>
          <w:rFonts w:eastAsia="Calibri"/>
          <w:color w:val="000000" w:themeColor="text1"/>
          <w:sz w:val="16"/>
          <w:szCs w:val="28"/>
        </w:rPr>
        <w:t>into</w:t>
      </w:r>
      <w:r w:rsidRPr="00402E5B">
        <w:rPr>
          <w:rFonts w:cs="Geeza Pro"/>
          <w:color w:val="000000" w:themeColor="text1"/>
          <w:sz w:val="16"/>
          <w:szCs w:val="28"/>
        </w:rPr>
        <w:t xml:space="preserve"> </w:t>
      </w:r>
      <w:r w:rsidRPr="00402E5B">
        <w:rPr>
          <w:rFonts w:eastAsia="Calibri"/>
          <w:color w:val="000000" w:themeColor="text1"/>
          <w:sz w:val="16"/>
          <w:szCs w:val="28"/>
        </w:rPr>
        <w:t>human</w:t>
      </w:r>
      <w:r w:rsidRPr="00402E5B">
        <w:rPr>
          <w:rFonts w:cs="Geeza Pro"/>
          <w:color w:val="000000" w:themeColor="text1"/>
          <w:sz w:val="16"/>
          <w:szCs w:val="28"/>
        </w:rPr>
        <w:t xml:space="preserve"> </w:t>
      </w:r>
      <w:r w:rsidRPr="00402E5B">
        <w:rPr>
          <w:rFonts w:eastAsia="Calibri"/>
          <w:color w:val="000000" w:themeColor="text1"/>
          <w:sz w:val="16"/>
          <w:szCs w:val="28"/>
        </w:rPr>
        <w:t>awareness—it</w:t>
      </w:r>
      <w:r w:rsidRPr="00402E5B">
        <w:rPr>
          <w:rFonts w:cs="Geeza Pro"/>
          <w:color w:val="000000" w:themeColor="text1"/>
          <w:sz w:val="16"/>
          <w:szCs w:val="28"/>
        </w:rPr>
        <w:t xml:space="preserve"> </w:t>
      </w:r>
      <w:r w:rsidRPr="00402E5B">
        <w:rPr>
          <w:rFonts w:eastAsia="Calibri"/>
          <w:color w:val="000000" w:themeColor="text1"/>
          <w:sz w:val="16"/>
          <w:szCs w:val="28"/>
        </w:rPr>
        <w:t>is,</w:t>
      </w:r>
      <w:r w:rsidRPr="00402E5B">
        <w:rPr>
          <w:rFonts w:cs="Geeza Pro"/>
          <w:color w:val="000000" w:themeColor="text1"/>
          <w:sz w:val="16"/>
          <w:szCs w:val="28"/>
        </w:rPr>
        <w:t xml:space="preserve"> </w:t>
      </w:r>
      <w:r w:rsidRPr="00402E5B">
        <w:rPr>
          <w:rFonts w:eastAsia="Calibri"/>
          <w:color w:val="000000" w:themeColor="text1"/>
          <w:sz w:val="16"/>
          <w:szCs w:val="28"/>
        </w:rPr>
        <w:t>to</w:t>
      </w:r>
      <w:r w:rsidRPr="00402E5B">
        <w:rPr>
          <w:rFonts w:cs="Geeza Pro"/>
          <w:color w:val="000000" w:themeColor="text1"/>
          <w:sz w:val="16"/>
          <w:szCs w:val="28"/>
        </w:rPr>
        <w:t xml:space="preserve"> </w:t>
      </w:r>
      <w:r w:rsidRPr="00402E5B">
        <w:rPr>
          <w:rFonts w:eastAsia="Calibri"/>
          <w:color w:val="000000" w:themeColor="text1"/>
          <w:sz w:val="16"/>
          <w:szCs w:val="28"/>
        </w:rPr>
        <w:t>use</w:t>
      </w:r>
      <w:r w:rsidRPr="00402E5B">
        <w:rPr>
          <w:rFonts w:cs="Geeza Pro"/>
          <w:color w:val="000000" w:themeColor="text1"/>
          <w:sz w:val="16"/>
          <w:szCs w:val="28"/>
        </w:rPr>
        <w:t xml:space="preserve"> </w:t>
      </w:r>
      <w:r w:rsidRPr="00402E5B">
        <w:rPr>
          <w:rFonts w:eastAsia="Calibri"/>
          <w:color w:val="000000" w:themeColor="text1"/>
          <w:sz w:val="16"/>
          <w:szCs w:val="28"/>
        </w:rPr>
        <w:t>my</w:t>
      </w:r>
      <w:r w:rsidRPr="00402E5B">
        <w:rPr>
          <w:rFonts w:cs="Geeza Pro"/>
          <w:color w:val="000000" w:themeColor="text1"/>
          <w:sz w:val="16"/>
          <w:szCs w:val="28"/>
        </w:rPr>
        <w:t xml:space="preserve"> </w:t>
      </w:r>
      <w:r w:rsidRPr="00402E5B">
        <w:rPr>
          <w:rFonts w:eastAsia="Calibri"/>
          <w:color w:val="000000" w:themeColor="text1"/>
          <w:sz w:val="16"/>
          <w:szCs w:val="28"/>
        </w:rPr>
        <w:t>own</w:t>
      </w:r>
      <w:r w:rsidRPr="00402E5B">
        <w:rPr>
          <w:rFonts w:cs="Geeza Pro"/>
          <w:color w:val="000000" w:themeColor="text1"/>
          <w:sz w:val="16"/>
          <w:szCs w:val="28"/>
        </w:rPr>
        <w:t xml:space="preserve"> </w:t>
      </w:r>
      <w:r w:rsidRPr="00402E5B">
        <w:rPr>
          <w:rFonts w:eastAsia="Calibri"/>
          <w:color w:val="000000" w:themeColor="text1"/>
          <w:sz w:val="16"/>
          <w:szCs w:val="28"/>
        </w:rPr>
        <w:t>words,</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instinct</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herd</w:t>
      </w:r>
      <w:r w:rsidRPr="00402E5B">
        <w:rPr>
          <w:rFonts w:cs="Geeza Pro"/>
          <w:color w:val="000000" w:themeColor="text1"/>
          <w:sz w:val="16"/>
          <w:szCs w:val="28"/>
        </w:rPr>
        <w:t xml:space="preserve"> </w:t>
      </w:r>
      <w:r w:rsidRPr="00402E5B">
        <w:rPr>
          <w:rFonts w:eastAsia="Calibri"/>
          <w:color w:val="000000" w:themeColor="text1"/>
          <w:sz w:val="16"/>
          <w:szCs w:val="28"/>
        </w:rPr>
        <w:t>which,</w:t>
      </w:r>
      <w:r w:rsidRPr="00402E5B">
        <w:rPr>
          <w:rFonts w:cs="Geeza Pro"/>
          <w:color w:val="000000" w:themeColor="text1"/>
          <w:sz w:val="16"/>
          <w:szCs w:val="28"/>
        </w:rPr>
        <w:t xml:space="preserve"> </w:t>
      </w:r>
      <w:r w:rsidRPr="00402E5B">
        <w:rPr>
          <w:rFonts w:eastAsia="Calibri"/>
          <w:color w:val="000000" w:themeColor="text1"/>
          <w:sz w:val="16"/>
          <w:szCs w:val="28"/>
        </w:rPr>
        <w:t>through</w:t>
      </w:r>
      <w:r w:rsidRPr="00402E5B">
        <w:rPr>
          <w:rFonts w:cs="Geeza Pro"/>
          <w:color w:val="000000" w:themeColor="text1"/>
          <w:sz w:val="16"/>
          <w:szCs w:val="28"/>
        </w:rPr>
        <w:t xml:space="preserve"> </w:t>
      </w:r>
      <w:r w:rsidRPr="00402E5B">
        <w:rPr>
          <w:rFonts w:eastAsia="Calibri"/>
          <w:color w:val="000000" w:themeColor="text1"/>
          <w:sz w:val="16"/>
          <w:szCs w:val="28"/>
        </w:rPr>
        <w:t>this</w:t>
      </w:r>
      <w:r w:rsidRPr="00402E5B">
        <w:rPr>
          <w:rFonts w:cs="Geeza Pro"/>
          <w:color w:val="000000" w:themeColor="text1"/>
          <w:sz w:val="16"/>
          <w:szCs w:val="28"/>
        </w:rPr>
        <w:t xml:space="preserve"> </w:t>
      </w:r>
      <w:r w:rsidRPr="00402E5B">
        <w:rPr>
          <w:rFonts w:eastAsia="Calibri"/>
          <w:color w:val="000000" w:themeColor="text1"/>
          <w:sz w:val="16"/>
          <w:szCs w:val="28"/>
        </w:rPr>
        <w:t>contrast,</w:t>
      </w:r>
      <w:r w:rsidRPr="00402E5B">
        <w:rPr>
          <w:rFonts w:cs="Geeza Pro"/>
          <w:color w:val="000000" w:themeColor="text1"/>
          <w:sz w:val="16"/>
          <w:szCs w:val="28"/>
        </w:rPr>
        <w:t xml:space="preserve"> </w:t>
      </w:r>
      <w:r w:rsidRPr="00402E5B">
        <w:rPr>
          <w:rFonts w:eastAsia="Calibri"/>
          <w:color w:val="000000" w:themeColor="text1"/>
          <w:sz w:val="16"/>
          <w:szCs w:val="28"/>
        </w:rPr>
        <w:t>finally</w:t>
      </w:r>
      <w:r w:rsidRPr="00402E5B">
        <w:rPr>
          <w:rFonts w:cs="Geeza Pro"/>
          <w:color w:val="000000" w:themeColor="text1"/>
          <w:sz w:val="16"/>
          <w:szCs w:val="28"/>
        </w:rPr>
        <w:t xml:space="preserve"> </w:t>
      </w:r>
      <w:r w:rsidRPr="00402E5B">
        <w:rPr>
          <w:rFonts w:eastAsia="Calibri"/>
          <w:color w:val="000000" w:themeColor="text1"/>
          <w:sz w:val="16"/>
          <w:szCs w:val="28"/>
        </w:rPr>
        <w:t>gets</w:t>
      </w:r>
      <w:r w:rsidRPr="00402E5B">
        <w:rPr>
          <w:rFonts w:cs="Geeza Pro"/>
          <w:color w:val="000000" w:themeColor="text1"/>
          <w:sz w:val="16"/>
          <w:szCs w:val="28"/>
        </w:rPr>
        <w:t xml:space="preserve"> </w:t>
      </w:r>
      <w:r w:rsidRPr="00402E5B">
        <w:rPr>
          <w:rFonts w:eastAsia="Calibri"/>
          <w:color w:val="000000" w:themeColor="text1"/>
          <w:sz w:val="16"/>
          <w:szCs w:val="28"/>
        </w:rPr>
        <w:t>its</w:t>
      </w:r>
      <w:r w:rsidRPr="00402E5B">
        <w:rPr>
          <w:rFonts w:cs="Geeza Pro"/>
          <w:color w:val="000000" w:themeColor="text1"/>
          <w:sz w:val="16"/>
          <w:szCs w:val="28"/>
        </w:rPr>
        <w:t xml:space="preserve"> </w:t>
      </w:r>
      <w:r w:rsidRPr="00402E5B">
        <w:rPr>
          <w:rFonts w:eastAsia="Calibri"/>
          <w:color w:val="000000" w:themeColor="text1"/>
          <w:sz w:val="16"/>
          <w:szCs w:val="28"/>
        </w:rPr>
        <w:t>word</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its</w:t>
      </w:r>
      <w:r w:rsidRPr="00402E5B">
        <w:rPr>
          <w:rFonts w:cs="Geeza Pro"/>
          <w:color w:val="000000" w:themeColor="text1"/>
          <w:sz w:val="16"/>
          <w:szCs w:val="28"/>
        </w:rPr>
        <w:t xml:space="preserve"> </w:t>
      </w:r>
      <w:r w:rsidRPr="00402E5B">
        <w:rPr>
          <w:rFonts w:eastAsia="Calibri"/>
          <w:color w:val="000000" w:themeColor="text1"/>
          <w:sz w:val="16"/>
          <w:szCs w:val="28"/>
        </w:rPr>
        <w:t>words)</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even</w:t>
      </w:r>
      <w:r w:rsidRPr="00402E5B">
        <w:rPr>
          <w:rFonts w:cs="Geeza Pro"/>
          <w:color w:val="000000" w:themeColor="text1"/>
          <w:sz w:val="16"/>
          <w:szCs w:val="28"/>
        </w:rPr>
        <w:t xml:space="preserve"> </w:t>
      </w:r>
      <w:r w:rsidRPr="00402E5B">
        <w:rPr>
          <w:rFonts w:eastAsia="Calibri"/>
          <w:color w:val="000000" w:themeColor="text1"/>
          <w:sz w:val="16"/>
          <w:szCs w:val="28"/>
        </w:rPr>
        <w:t>then,</w:t>
      </w:r>
      <w:r w:rsidRPr="00402E5B">
        <w:rPr>
          <w:rFonts w:cs="Geeza Pro"/>
          <w:color w:val="000000" w:themeColor="text1"/>
          <w:sz w:val="16"/>
          <w:szCs w:val="28"/>
        </w:rPr>
        <w:t xml:space="preserve"> </w:t>
      </w:r>
      <w:r w:rsidRPr="00402E5B">
        <w:rPr>
          <w:rFonts w:eastAsia="Calibri"/>
          <w:color w:val="000000" w:themeColor="text1"/>
          <w:sz w:val="16"/>
          <w:szCs w:val="28"/>
        </w:rPr>
        <w:t>it</w:t>
      </w:r>
      <w:r w:rsidRPr="00402E5B">
        <w:rPr>
          <w:rFonts w:cs="Geeza Pro"/>
          <w:color w:val="000000" w:themeColor="text1"/>
          <w:sz w:val="16"/>
          <w:szCs w:val="28"/>
        </w:rPr>
        <w:t xml:space="preserve"> </w:t>
      </w:r>
      <w:r w:rsidRPr="00402E5B">
        <w:rPr>
          <w:rFonts w:eastAsia="Calibri"/>
          <w:color w:val="000000" w:themeColor="text1"/>
          <w:sz w:val="16"/>
          <w:szCs w:val="28"/>
        </w:rPr>
        <w:t>still</w:t>
      </w:r>
      <w:r w:rsidRPr="00402E5B">
        <w:rPr>
          <w:rFonts w:cs="Geeza Pro"/>
          <w:color w:val="000000" w:themeColor="text1"/>
          <w:sz w:val="16"/>
          <w:szCs w:val="28"/>
        </w:rPr>
        <w:t xml:space="preserve"> </w:t>
      </w:r>
      <w:r w:rsidRPr="00402E5B">
        <w:rPr>
          <w:rFonts w:eastAsia="Calibri"/>
          <w:color w:val="000000" w:themeColor="text1"/>
          <w:sz w:val="16"/>
          <w:szCs w:val="28"/>
        </w:rPr>
        <w:t>takes</w:t>
      </w:r>
      <w:r w:rsidRPr="00402E5B">
        <w:rPr>
          <w:rFonts w:cs="Geeza Pro"/>
          <w:color w:val="000000" w:themeColor="text1"/>
          <w:sz w:val="16"/>
          <w:szCs w:val="28"/>
        </w:rPr>
        <w:t xml:space="preserve"> </w:t>
      </w:r>
      <w:r w:rsidRPr="00402E5B">
        <w:rPr>
          <w:rFonts w:eastAsia="Calibri"/>
          <w:color w:val="000000" w:themeColor="text1"/>
          <w:sz w:val="16"/>
          <w:szCs w:val="28"/>
        </w:rPr>
        <w:t>a</w:t>
      </w:r>
      <w:r w:rsidRPr="00402E5B">
        <w:rPr>
          <w:rFonts w:cs="Geeza Pro"/>
          <w:color w:val="000000" w:themeColor="text1"/>
          <w:sz w:val="16"/>
          <w:szCs w:val="28"/>
        </w:rPr>
        <w:t xml:space="preserve"> </w:t>
      </w:r>
      <w:r w:rsidRPr="00402E5B">
        <w:rPr>
          <w:rFonts w:eastAsia="Calibri"/>
          <w:color w:val="000000" w:themeColor="text1"/>
          <w:sz w:val="16"/>
          <w:szCs w:val="28"/>
        </w:rPr>
        <w:t>long</w:t>
      </w:r>
      <w:r w:rsidRPr="00402E5B">
        <w:rPr>
          <w:rFonts w:cs="Geeza Pro"/>
          <w:color w:val="000000" w:themeColor="text1"/>
          <w:sz w:val="16"/>
          <w:szCs w:val="28"/>
        </w:rPr>
        <w:t xml:space="preserve"> </w:t>
      </w:r>
      <w:r w:rsidRPr="00402E5B">
        <w:rPr>
          <w:rFonts w:eastAsia="Calibri"/>
          <w:color w:val="000000" w:themeColor="text1"/>
          <w:sz w:val="16"/>
          <w:szCs w:val="28"/>
        </w:rPr>
        <w:t>time</w:t>
      </w:r>
      <w:r w:rsidRPr="00402E5B">
        <w:rPr>
          <w:rFonts w:cs="Geeza Pro"/>
          <w:color w:val="000000" w:themeColor="text1"/>
          <w:sz w:val="16"/>
          <w:szCs w:val="28"/>
        </w:rPr>
        <w:t xml:space="preserve"> </w:t>
      </w:r>
      <w:r w:rsidRPr="00402E5B">
        <w:rPr>
          <w:rFonts w:eastAsia="Calibri"/>
          <w:color w:val="000000" w:themeColor="text1"/>
          <w:sz w:val="16"/>
          <w:szCs w:val="28"/>
        </w:rPr>
        <w:t>until</w:t>
      </w:r>
      <w:r w:rsidRPr="00402E5B">
        <w:rPr>
          <w:rFonts w:cs="Geeza Pro"/>
          <w:color w:val="000000" w:themeColor="text1"/>
          <w:sz w:val="16"/>
          <w:szCs w:val="28"/>
        </w:rPr>
        <w:t xml:space="preserve"> </w:t>
      </w:r>
      <w:r w:rsidRPr="00402E5B">
        <w:rPr>
          <w:rFonts w:eastAsia="Calibri"/>
          <w:color w:val="000000" w:themeColor="text1"/>
          <w:sz w:val="16"/>
          <w:szCs w:val="28"/>
        </w:rPr>
        <w:t>this</w:t>
      </w:r>
      <w:r w:rsidRPr="00402E5B">
        <w:rPr>
          <w:rFonts w:cs="Geeza Pro"/>
          <w:color w:val="000000" w:themeColor="text1"/>
          <w:sz w:val="16"/>
          <w:szCs w:val="28"/>
        </w:rPr>
        <w:t xml:space="preserve"> </w:t>
      </w:r>
      <w:r w:rsidRPr="00402E5B">
        <w:rPr>
          <w:rFonts w:eastAsia="Calibri"/>
          <w:color w:val="000000" w:themeColor="text1"/>
          <w:sz w:val="16"/>
          <w:szCs w:val="28"/>
        </w:rPr>
        <w:t>instinct</w:t>
      </w:r>
      <w:r w:rsidRPr="00402E5B">
        <w:rPr>
          <w:rFonts w:cs="Geeza Pro"/>
          <w:color w:val="000000" w:themeColor="text1"/>
          <w:sz w:val="16"/>
          <w:szCs w:val="28"/>
        </w:rPr>
        <w:t xml:space="preserve"> </w:t>
      </w:r>
      <w:r w:rsidRPr="00402E5B">
        <w:rPr>
          <w:rFonts w:eastAsia="Calibri"/>
          <w:color w:val="000000" w:themeColor="text1"/>
          <w:sz w:val="16"/>
          <w:szCs w:val="28"/>
        </w:rPr>
        <w:t>in</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masses</w:t>
      </w:r>
      <w:r w:rsidRPr="00402E5B">
        <w:rPr>
          <w:rFonts w:cs="Geeza Pro"/>
          <w:color w:val="000000" w:themeColor="text1"/>
          <w:sz w:val="16"/>
          <w:szCs w:val="28"/>
        </w:rPr>
        <w:t xml:space="preserve"> </w:t>
      </w:r>
      <w:r w:rsidRPr="00402E5B">
        <w:rPr>
          <w:rFonts w:eastAsia="Calibri"/>
          <w:color w:val="000000" w:themeColor="text1"/>
          <w:sz w:val="16"/>
          <w:szCs w:val="28"/>
        </w:rPr>
        <w:t>becomes</w:t>
      </w:r>
      <w:r w:rsidRPr="00402E5B">
        <w:rPr>
          <w:rFonts w:cs="Geeza Pro"/>
          <w:color w:val="000000" w:themeColor="text1"/>
          <w:sz w:val="16"/>
          <w:szCs w:val="28"/>
        </w:rPr>
        <w:t xml:space="preserve"> </w:t>
      </w:r>
      <w:r w:rsidRPr="00402E5B">
        <w:rPr>
          <w:rFonts w:eastAsia="Calibri"/>
          <w:color w:val="000000" w:themeColor="text1"/>
          <w:sz w:val="16"/>
          <w:szCs w:val="28"/>
        </w:rPr>
        <w:t>master,</w:t>
      </w:r>
      <w:r w:rsidRPr="00402E5B">
        <w:rPr>
          <w:rFonts w:cs="Geeza Pro"/>
          <w:color w:val="000000" w:themeColor="text1"/>
          <w:sz w:val="16"/>
          <w:szCs w:val="28"/>
        </w:rPr>
        <w:t xml:space="preserve"> </w:t>
      </w:r>
      <w:r w:rsidRPr="00402E5B">
        <w:rPr>
          <w:rFonts w:eastAsia="Calibri"/>
          <w:color w:val="000000" w:themeColor="text1"/>
          <w:sz w:val="16"/>
          <w:szCs w:val="28"/>
        </w:rPr>
        <w:t>with</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result</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moral</w:t>
      </w:r>
      <w:r w:rsidRPr="00402E5B">
        <w:rPr>
          <w:rFonts w:cs="Geeza Pro"/>
          <w:color w:val="000000" w:themeColor="text1"/>
          <w:sz w:val="16"/>
          <w:szCs w:val="28"/>
        </w:rPr>
        <w:t xml:space="preserve"> </w:t>
      </w:r>
      <w:r w:rsidRPr="00402E5B">
        <w:rPr>
          <w:rFonts w:eastAsia="Calibri"/>
          <w:color w:val="000000" w:themeColor="text1"/>
          <w:sz w:val="16"/>
          <w:szCs w:val="28"/>
        </w:rPr>
        <w:t>evaluation</w:t>
      </w:r>
      <w:r w:rsidRPr="00402E5B">
        <w:rPr>
          <w:rFonts w:cs="Geeza Pro"/>
          <w:color w:val="000000" w:themeColor="text1"/>
          <w:sz w:val="16"/>
          <w:szCs w:val="28"/>
        </w:rPr>
        <w:t xml:space="preserve"> </w:t>
      </w:r>
      <w:r w:rsidRPr="00402E5B">
        <w:rPr>
          <w:rFonts w:eastAsia="Calibri"/>
          <w:color w:val="000000" w:themeColor="text1"/>
          <w:sz w:val="16"/>
          <w:szCs w:val="28"/>
        </w:rPr>
        <w:t>gets</w:t>
      </w:r>
      <w:r w:rsidRPr="00402E5B">
        <w:rPr>
          <w:rFonts w:cs="Geeza Pro"/>
          <w:color w:val="000000" w:themeColor="text1"/>
          <w:sz w:val="16"/>
          <w:szCs w:val="28"/>
        </w:rPr>
        <w:t xml:space="preserve"> </w:t>
      </w:r>
      <w:r w:rsidRPr="00402E5B">
        <w:rPr>
          <w:rFonts w:eastAsia="Calibri"/>
          <w:color w:val="000000" w:themeColor="text1"/>
          <w:sz w:val="16"/>
          <w:szCs w:val="28"/>
        </w:rPr>
        <w:t>thoroughly</w:t>
      </w:r>
      <w:r w:rsidRPr="00402E5B">
        <w:rPr>
          <w:rFonts w:cs="Geeza Pro"/>
          <w:color w:val="000000" w:themeColor="text1"/>
          <w:sz w:val="16"/>
          <w:szCs w:val="28"/>
        </w:rPr>
        <w:t xml:space="preserve"> </w:t>
      </w:r>
      <w:r w:rsidRPr="00402E5B">
        <w:rPr>
          <w:rFonts w:eastAsia="Calibri"/>
          <w:color w:val="000000" w:themeColor="text1"/>
          <w:sz w:val="16"/>
          <w:szCs w:val="28"/>
        </w:rPr>
        <w:t>hung</w:t>
      </w:r>
      <w:r w:rsidRPr="00402E5B">
        <w:rPr>
          <w:rFonts w:cs="Geeza Pro"/>
          <w:color w:val="000000" w:themeColor="text1"/>
          <w:sz w:val="16"/>
          <w:szCs w:val="28"/>
        </w:rPr>
        <w:t xml:space="preserve"> </w:t>
      </w:r>
      <w:r w:rsidRPr="00402E5B">
        <w:rPr>
          <w:rFonts w:eastAsia="Calibri"/>
          <w:color w:val="000000" w:themeColor="text1"/>
          <w:sz w:val="16"/>
          <w:szCs w:val="28"/>
        </w:rPr>
        <w:t>up</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bogged</w:t>
      </w:r>
      <w:r w:rsidRPr="00402E5B">
        <w:rPr>
          <w:rFonts w:cs="Geeza Pro"/>
          <w:color w:val="000000" w:themeColor="text1"/>
          <w:sz w:val="16"/>
          <w:szCs w:val="28"/>
        </w:rPr>
        <w:t xml:space="preserve"> </w:t>
      </w:r>
      <w:r w:rsidRPr="00402E5B">
        <w:rPr>
          <w:rFonts w:eastAsia="Calibri"/>
          <w:color w:val="000000" w:themeColor="text1"/>
          <w:sz w:val="16"/>
          <w:szCs w:val="28"/>
        </w:rPr>
        <w:t>down</w:t>
      </w:r>
      <w:r w:rsidRPr="00402E5B">
        <w:rPr>
          <w:rFonts w:cs="Geeza Pro"/>
          <w:color w:val="000000" w:themeColor="text1"/>
          <w:sz w:val="16"/>
          <w:szCs w:val="28"/>
        </w:rPr>
        <w:t xml:space="preserve"> </w:t>
      </w:r>
      <w:r w:rsidRPr="00402E5B">
        <w:rPr>
          <w:rFonts w:eastAsia="Calibri"/>
          <w:color w:val="000000" w:themeColor="text1"/>
          <w:sz w:val="16"/>
          <w:szCs w:val="28"/>
        </w:rPr>
        <w:t>on</w:t>
      </w:r>
      <w:r w:rsidRPr="00402E5B">
        <w:rPr>
          <w:rFonts w:cs="Geeza Pro"/>
          <w:color w:val="000000" w:themeColor="text1"/>
          <w:sz w:val="16"/>
          <w:szCs w:val="28"/>
        </w:rPr>
        <w:t xml:space="preserve"> </w:t>
      </w:r>
      <w:r w:rsidRPr="00402E5B">
        <w:rPr>
          <w:rFonts w:eastAsia="Calibri"/>
          <w:color w:val="000000" w:themeColor="text1"/>
          <w:sz w:val="16"/>
          <w:szCs w:val="28"/>
        </w:rPr>
        <w:t>this</w:t>
      </w:r>
      <w:r w:rsidRPr="00402E5B">
        <w:rPr>
          <w:rFonts w:cs="Geeza Pro"/>
          <w:color w:val="000000" w:themeColor="text1"/>
          <w:sz w:val="16"/>
          <w:szCs w:val="28"/>
        </w:rPr>
        <w:t xml:space="preserve"> </w:t>
      </w:r>
      <w:r w:rsidRPr="00402E5B">
        <w:rPr>
          <w:rFonts w:eastAsia="Calibri"/>
          <w:color w:val="000000" w:themeColor="text1"/>
          <w:sz w:val="16"/>
          <w:szCs w:val="28"/>
        </w:rPr>
        <w:t>opposition</w:t>
      </w:r>
      <w:r w:rsidRPr="00402E5B">
        <w:rPr>
          <w:rFonts w:cs="Geeza Pro"/>
          <w:color w:val="000000" w:themeColor="text1"/>
          <w:sz w:val="16"/>
          <w:szCs w:val="28"/>
        </w:rPr>
        <w:t xml:space="preserve"> </w:t>
      </w:r>
      <w:r w:rsidRPr="00402E5B">
        <w:rPr>
          <w:rFonts w:eastAsia="Calibri"/>
          <w:color w:val="000000" w:themeColor="text1"/>
          <w:sz w:val="16"/>
          <w:szCs w:val="28"/>
        </w:rPr>
        <w:t>(as</w:t>
      </w:r>
      <w:r w:rsidRPr="00402E5B">
        <w:rPr>
          <w:rFonts w:cs="Geeza Pro"/>
          <w:color w:val="000000" w:themeColor="text1"/>
          <w:sz w:val="16"/>
          <w:szCs w:val="28"/>
        </w:rPr>
        <w:t xml:space="preserve"> </w:t>
      </w:r>
      <w:r w:rsidRPr="00402E5B">
        <w:rPr>
          <w:rFonts w:eastAsia="Calibri"/>
          <w:color w:val="000000" w:themeColor="text1"/>
          <w:sz w:val="16"/>
          <w:szCs w:val="28"/>
        </w:rPr>
        <w:t>is</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case,</w:t>
      </w:r>
      <w:r w:rsidRPr="00402E5B">
        <w:rPr>
          <w:rFonts w:cs="Geeza Pro"/>
          <w:color w:val="000000" w:themeColor="text1"/>
          <w:sz w:val="16"/>
          <w:szCs w:val="28"/>
        </w:rPr>
        <w:t xml:space="preserve"> </w:t>
      </w:r>
      <w:r w:rsidRPr="00402E5B">
        <w:rPr>
          <w:rFonts w:eastAsia="Calibri"/>
          <w:color w:val="000000" w:themeColor="text1"/>
          <w:sz w:val="16"/>
          <w:szCs w:val="28"/>
        </w:rPr>
        <w:t>for</w:t>
      </w:r>
      <w:r w:rsidRPr="00402E5B">
        <w:rPr>
          <w:rFonts w:cs="Geeza Pro"/>
          <w:color w:val="000000" w:themeColor="text1"/>
          <w:sz w:val="16"/>
          <w:szCs w:val="28"/>
        </w:rPr>
        <w:t xml:space="preserve"> </w:t>
      </w:r>
      <w:r w:rsidRPr="00402E5B">
        <w:rPr>
          <w:rFonts w:eastAsia="Calibri"/>
          <w:color w:val="000000" w:themeColor="text1"/>
          <w:sz w:val="16"/>
          <w:szCs w:val="28"/>
        </w:rPr>
        <w:t>example,</w:t>
      </w:r>
      <w:r w:rsidRPr="00402E5B">
        <w:rPr>
          <w:rFonts w:cs="Geeza Pro"/>
          <w:color w:val="000000" w:themeColor="text1"/>
          <w:sz w:val="16"/>
          <w:szCs w:val="28"/>
        </w:rPr>
        <w:t xml:space="preserve"> </w:t>
      </w:r>
      <w:r w:rsidRPr="00402E5B">
        <w:rPr>
          <w:rFonts w:eastAsia="Calibri"/>
          <w:color w:val="000000" w:themeColor="text1"/>
          <w:sz w:val="16"/>
          <w:szCs w:val="28"/>
        </w:rPr>
        <w:t>in</w:t>
      </w:r>
      <w:r w:rsidRPr="00402E5B">
        <w:rPr>
          <w:rFonts w:cs="Geeza Pro"/>
          <w:color w:val="000000" w:themeColor="text1"/>
          <w:sz w:val="16"/>
          <w:szCs w:val="28"/>
        </w:rPr>
        <w:t xml:space="preserve"> </w:t>
      </w:r>
      <w:r w:rsidRPr="00402E5B">
        <w:rPr>
          <w:rFonts w:eastAsia="Calibri"/>
          <w:color w:val="000000" w:themeColor="text1"/>
          <w:sz w:val="16"/>
          <w:szCs w:val="28"/>
        </w:rPr>
        <w:t>modern</w:t>
      </w:r>
      <w:r w:rsidRPr="00402E5B">
        <w:rPr>
          <w:rFonts w:cs="Geeza Pro"/>
          <w:color w:val="000000" w:themeColor="text1"/>
          <w:sz w:val="16"/>
          <w:szCs w:val="28"/>
        </w:rPr>
        <w:t xml:space="preserve"> </w:t>
      </w:r>
      <w:r w:rsidRPr="00402E5B">
        <w:rPr>
          <w:rFonts w:eastAsia="Calibri"/>
          <w:color w:val="000000" w:themeColor="text1"/>
          <w:sz w:val="16"/>
          <w:szCs w:val="28"/>
        </w:rPr>
        <w:t>Europe:</w:t>
      </w:r>
      <w:r w:rsidRPr="00402E5B">
        <w:rPr>
          <w:rFonts w:cs="Geeza Pro"/>
          <w:color w:val="000000" w:themeColor="text1"/>
          <w:sz w:val="16"/>
          <w:szCs w:val="28"/>
        </w:rPr>
        <w:t xml:space="preserve"> </w:t>
      </w:r>
      <w:r w:rsidRPr="00402E5B">
        <w:rPr>
          <w:rFonts w:eastAsia="Calibri"/>
          <w:color w:val="000000" w:themeColor="text1"/>
          <w:sz w:val="16"/>
          <w:szCs w:val="28"/>
        </w:rPr>
        <w:t>today</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prejudice</w:t>
      </w:r>
      <w:r w:rsidRPr="00402E5B">
        <w:rPr>
          <w:rFonts w:cs="Geeza Pro"/>
          <w:color w:val="000000" w:themeColor="text1"/>
          <w:sz w:val="16"/>
          <w:szCs w:val="28"/>
        </w:rPr>
        <w:t xml:space="preserve"> </w:t>
      </w:r>
      <w:r w:rsidRPr="00402E5B">
        <w:rPr>
          <w:rFonts w:eastAsia="Calibri"/>
          <w:color w:val="000000" w:themeColor="text1"/>
          <w:sz w:val="16"/>
          <w:szCs w:val="28"/>
        </w:rPr>
        <w:t>that</w:t>
      </w:r>
      <w:r w:rsidRPr="00402E5B">
        <w:rPr>
          <w:rFonts w:cs="Geeza Pro"/>
          <w:color w:val="000000" w:themeColor="text1"/>
          <w:sz w:val="16"/>
          <w:szCs w:val="28"/>
        </w:rPr>
        <w:t xml:space="preserve"> </w:t>
      </w:r>
      <w:r w:rsidRPr="00402E5B">
        <w:rPr>
          <w:rFonts w:eastAsia="Calibri"/>
          <w:color w:val="000000" w:themeColor="text1"/>
          <w:sz w:val="16"/>
          <w:szCs w:val="28"/>
        </w:rPr>
        <w:t>takes</w:t>
      </w:r>
      <w:r w:rsidRPr="00402E5B">
        <w:rPr>
          <w:rFonts w:cs="Geeza Pro"/>
          <w:color w:val="000000" w:themeColor="text1"/>
          <w:sz w:val="16"/>
          <w:szCs w:val="28"/>
        </w:rPr>
        <w:t xml:space="preserve"> </w:t>
      </w:r>
      <w:r w:rsidRPr="00402E5B">
        <w:rPr>
          <w:rFonts w:eastAsia="Calibri"/>
          <w:color w:val="000000" w:themeColor="text1"/>
          <w:sz w:val="16"/>
          <w:szCs w:val="28"/>
        </w:rPr>
        <w:t>“moralistic,”</w:t>
      </w:r>
      <w:r w:rsidRPr="00402E5B">
        <w:rPr>
          <w:rFonts w:cs="Geeza Pro"/>
          <w:color w:val="000000" w:themeColor="text1"/>
          <w:sz w:val="16"/>
          <w:szCs w:val="28"/>
        </w:rPr>
        <w:t xml:space="preserve"> </w:t>
      </w:r>
      <w:r w:rsidRPr="00402E5B">
        <w:rPr>
          <w:rFonts w:eastAsia="Calibri"/>
          <w:color w:val="000000" w:themeColor="text1"/>
          <w:sz w:val="16"/>
          <w:szCs w:val="28"/>
        </w:rPr>
        <w:t>“unegoistic,”</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“désintéressé”</w:t>
      </w:r>
      <w:r w:rsidRPr="00402E5B">
        <w:rPr>
          <w:rFonts w:cs="Geeza Pro"/>
          <w:color w:val="000000" w:themeColor="text1"/>
          <w:sz w:val="16"/>
          <w:szCs w:val="28"/>
        </w:rPr>
        <w:t xml:space="preserve"> </w:t>
      </w:r>
      <w:r w:rsidRPr="00402E5B">
        <w:rPr>
          <w:rFonts w:eastAsia="Calibri"/>
          <w:color w:val="000000" w:themeColor="text1"/>
          <w:sz w:val="16"/>
          <w:szCs w:val="28"/>
        </w:rPr>
        <w:t>[disinterested]</w:t>
      </w:r>
      <w:r w:rsidRPr="00402E5B">
        <w:rPr>
          <w:rFonts w:cs="Geeza Pro"/>
          <w:color w:val="000000" w:themeColor="text1"/>
          <w:sz w:val="16"/>
          <w:szCs w:val="28"/>
        </w:rPr>
        <w:t xml:space="preserve"> </w:t>
      </w:r>
      <w:r w:rsidRPr="00402E5B">
        <w:rPr>
          <w:rFonts w:eastAsia="Calibri"/>
          <w:color w:val="000000" w:themeColor="text1"/>
          <w:sz w:val="16"/>
          <w:szCs w:val="28"/>
        </w:rPr>
        <w:t>as</w:t>
      </w:r>
      <w:r w:rsidRPr="00402E5B">
        <w:rPr>
          <w:rFonts w:cs="Geeza Pro"/>
          <w:color w:val="000000" w:themeColor="text1"/>
          <w:sz w:val="16"/>
          <w:szCs w:val="28"/>
        </w:rPr>
        <w:t xml:space="preserve"> </w:t>
      </w:r>
      <w:r w:rsidRPr="00402E5B">
        <w:rPr>
          <w:rFonts w:eastAsia="Calibri"/>
          <w:color w:val="000000" w:themeColor="text1"/>
          <w:sz w:val="16"/>
          <w:szCs w:val="28"/>
        </w:rPr>
        <w:t>equally</w:t>
      </w:r>
      <w:r w:rsidRPr="00402E5B">
        <w:rPr>
          <w:rFonts w:cs="Geeza Pro"/>
          <w:color w:val="000000" w:themeColor="text1"/>
          <w:sz w:val="16"/>
          <w:szCs w:val="28"/>
        </w:rPr>
        <w:t xml:space="preserve"> </w:t>
      </w:r>
      <w:r w:rsidRPr="00402E5B">
        <w:rPr>
          <w:rFonts w:eastAsia="Calibri"/>
          <w:color w:val="000000" w:themeColor="text1"/>
          <w:sz w:val="16"/>
          <w:szCs w:val="28"/>
        </w:rPr>
        <w:t>valuable</w:t>
      </w:r>
      <w:r w:rsidRPr="00402E5B">
        <w:rPr>
          <w:rFonts w:cs="Geeza Pro"/>
          <w:color w:val="000000" w:themeColor="text1"/>
          <w:sz w:val="16"/>
          <w:szCs w:val="28"/>
        </w:rPr>
        <w:t xml:space="preserve"> </w:t>
      </w:r>
      <w:r w:rsidRPr="00402E5B">
        <w:rPr>
          <w:rFonts w:eastAsia="Calibri"/>
          <w:color w:val="000000" w:themeColor="text1"/>
          <w:sz w:val="16"/>
          <w:szCs w:val="28"/>
        </w:rPr>
        <w:t>ideas</w:t>
      </w:r>
      <w:r w:rsidRPr="00402E5B">
        <w:rPr>
          <w:rFonts w:cs="Geeza Pro"/>
          <w:color w:val="000000" w:themeColor="text1"/>
          <w:sz w:val="16"/>
          <w:szCs w:val="28"/>
        </w:rPr>
        <w:t xml:space="preserve"> </w:t>
      </w:r>
      <w:r w:rsidRPr="00402E5B">
        <w:rPr>
          <w:rFonts w:eastAsia="Calibri"/>
          <w:color w:val="000000" w:themeColor="text1"/>
          <w:sz w:val="16"/>
          <w:szCs w:val="28"/>
        </w:rPr>
        <w:t>already</w:t>
      </w:r>
      <w:r w:rsidRPr="00402E5B">
        <w:rPr>
          <w:rFonts w:cs="Geeza Pro"/>
          <w:color w:val="000000" w:themeColor="text1"/>
          <w:sz w:val="16"/>
          <w:szCs w:val="28"/>
        </w:rPr>
        <w:t xml:space="preserve"> </w:t>
      </w:r>
      <w:r w:rsidRPr="00402E5B">
        <w:rPr>
          <w:rFonts w:eastAsia="Calibri"/>
          <w:color w:val="000000" w:themeColor="text1"/>
          <w:sz w:val="16"/>
          <w:szCs w:val="28"/>
        </w:rPr>
        <w:t>governs,</w:t>
      </w:r>
      <w:r w:rsidRPr="00402E5B">
        <w:rPr>
          <w:rFonts w:cs="Geeza Pro"/>
          <w:color w:val="000000" w:themeColor="text1"/>
          <w:sz w:val="16"/>
          <w:szCs w:val="28"/>
        </w:rPr>
        <w:t xml:space="preserve"> </w:t>
      </w:r>
      <w:r w:rsidRPr="00402E5B">
        <w:rPr>
          <w:rFonts w:eastAsia="Calibri"/>
          <w:color w:val="000000" w:themeColor="text1"/>
          <w:sz w:val="16"/>
          <w:szCs w:val="28"/>
        </w:rPr>
        <w:t>with</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force</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a</w:t>
      </w:r>
      <w:r w:rsidRPr="00402E5B">
        <w:rPr>
          <w:rFonts w:cs="Geeza Pro"/>
          <w:color w:val="000000" w:themeColor="text1"/>
          <w:sz w:val="16"/>
          <w:szCs w:val="28"/>
        </w:rPr>
        <w:t xml:space="preserve"> </w:t>
      </w:r>
      <w:r w:rsidRPr="00402E5B">
        <w:rPr>
          <w:rFonts w:eastAsia="Calibri"/>
          <w:color w:val="000000" w:themeColor="text1"/>
          <w:sz w:val="16"/>
          <w:szCs w:val="28"/>
        </w:rPr>
        <w:t>“fixed</w:t>
      </w:r>
      <w:r w:rsidRPr="00402E5B">
        <w:rPr>
          <w:rFonts w:cs="Geeza Pro"/>
          <w:color w:val="000000" w:themeColor="text1"/>
          <w:sz w:val="16"/>
          <w:szCs w:val="28"/>
        </w:rPr>
        <w:t xml:space="preserve"> </w:t>
      </w:r>
      <w:r w:rsidRPr="00402E5B">
        <w:rPr>
          <w:rFonts w:eastAsia="Calibri"/>
          <w:color w:val="000000" w:themeColor="text1"/>
          <w:sz w:val="16"/>
          <w:szCs w:val="28"/>
        </w:rPr>
        <w:t>idea”</w:t>
      </w:r>
      <w:r w:rsidRPr="00402E5B">
        <w:rPr>
          <w:rFonts w:cs="Geeza Pro"/>
          <w:color w:val="000000" w:themeColor="text1"/>
          <w:sz w:val="16"/>
          <w:szCs w:val="28"/>
        </w:rPr>
        <w:t xml:space="preserve"> </w:t>
      </w:r>
      <w:r w:rsidRPr="00402E5B">
        <w:rPr>
          <w:rFonts w:eastAsia="Calibri"/>
          <w:color w:val="000000" w:themeColor="text1"/>
          <w:sz w:val="16"/>
          <w:szCs w:val="28"/>
        </w:rPr>
        <w:t>and</w:t>
      </w:r>
      <w:r w:rsidRPr="00402E5B">
        <w:rPr>
          <w:rFonts w:cs="Geeza Pro"/>
          <w:color w:val="000000" w:themeColor="text1"/>
          <w:sz w:val="16"/>
          <w:szCs w:val="28"/>
        </w:rPr>
        <w:t xml:space="preserve"> </w:t>
      </w:r>
      <w:r w:rsidRPr="00402E5B">
        <w:rPr>
          <w:rFonts w:eastAsia="Calibri"/>
          <w:color w:val="000000" w:themeColor="text1"/>
          <w:sz w:val="16"/>
          <w:szCs w:val="28"/>
        </w:rPr>
        <w:t>a</w:t>
      </w:r>
      <w:r w:rsidRPr="00402E5B">
        <w:rPr>
          <w:rFonts w:cs="Geeza Pro"/>
          <w:color w:val="000000" w:themeColor="text1"/>
          <w:sz w:val="16"/>
          <w:szCs w:val="28"/>
        </w:rPr>
        <w:t xml:space="preserve"> </w:t>
      </w:r>
      <w:r w:rsidRPr="00402E5B">
        <w:rPr>
          <w:rFonts w:eastAsia="Calibri"/>
          <w:color w:val="000000" w:themeColor="text1"/>
          <w:sz w:val="16"/>
          <w:szCs w:val="28"/>
        </w:rPr>
        <w:t>disease</w:t>
      </w:r>
      <w:r w:rsidRPr="00402E5B">
        <w:rPr>
          <w:rFonts w:cs="Geeza Pro"/>
          <w:color w:val="000000" w:themeColor="text1"/>
          <w:sz w:val="16"/>
          <w:szCs w:val="28"/>
        </w:rPr>
        <w:t xml:space="preserve"> </w:t>
      </w:r>
      <w:r w:rsidRPr="00402E5B">
        <w:rPr>
          <w:rFonts w:eastAsia="Calibri"/>
          <w:color w:val="000000" w:themeColor="text1"/>
          <w:sz w:val="16"/>
          <w:szCs w:val="28"/>
        </w:rPr>
        <w:t>of</w:t>
      </w:r>
      <w:r w:rsidRPr="00402E5B">
        <w:rPr>
          <w:rFonts w:cs="Geeza Pro"/>
          <w:color w:val="000000" w:themeColor="text1"/>
          <w:sz w:val="16"/>
          <w:szCs w:val="28"/>
        </w:rPr>
        <w:t xml:space="preserve"> </w:t>
      </w:r>
      <w:r w:rsidRPr="00402E5B">
        <w:rPr>
          <w:rFonts w:eastAsia="Calibri"/>
          <w:color w:val="000000" w:themeColor="text1"/>
          <w:sz w:val="16"/>
          <w:szCs w:val="28"/>
        </w:rPr>
        <w:t>the</w:t>
      </w:r>
      <w:r w:rsidRPr="00402E5B">
        <w:rPr>
          <w:rFonts w:cs="Geeza Pro"/>
          <w:color w:val="000000" w:themeColor="text1"/>
          <w:sz w:val="16"/>
          <w:szCs w:val="28"/>
        </w:rPr>
        <w:t xml:space="preserve"> </w:t>
      </w:r>
      <w:r w:rsidRPr="00402E5B">
        <w:rPr>
          <w:rFonts w:eastAsia="Calibri"/>
          <w:color w:val="000000" w:themeColor="text1"/>
          <w:sz w:val="16"/>
          <w:szCs w:val="28"/>
        </w:rPr>
        <w:t>brain)</w:t>
      </w:r>
    </w:p>
    <w:p w14:paraId="20FC9B92" w14:textId="77777777" w:rsidR="008D2332" w:rsidRPr="00402E5B" w:rsidRDefault="008D2332" w:rsidP="008D2332">
      <w:pPr>
        <w:spacing w:after="0" w:line="240" w:lineRule="auto"/>
        <w:jc w:val="both"/>
        <w:rPr>
          <w:rFonts w:cs="Geeza Pro"/>
          <w:color w:val="000000" w:themeColor="text1"/>
          <w:sz w:val="16"/>
        </w:rPr>
      </w:pPr>
    </w:p>
    <w:p w14:paraId="15E8FAE5" w14:textId="77777777" w:rsidR="008D2332" w:rsidRPr="00996285" w:rsidRDefault="008D2332" w:rsidP="008D2332">
      <w:pPr>
        <w:pStyle w:val="Heading4"/>
        <w:rPr>
          <w:rStyle w:val="Emphasis"/>
          <w:b/>
          <w:bCs w:val="0"/>
          <w:u w:val="none"/>
        </w:rPr>
      </w:pPr>
      <w:r w:rsidRPr="00996285">
        <w:rPr>
          <w:rStyle w:val="Emphasis"/>
          <w:b/>
          <w:bCs w:val="0"/>
          <w:u w:val="none"/>
        </w:rPr>
        <w:lastRenderedPageBreak/>
        <w:t>The alternative is becoming animal – reject your human perspectives and embrace the temporality of the new through the mindset of simplicity and primitivism.</w:t>
      </w:r>
    </w:p>
    <w:p w14:paraId="25EDE847" w14:textId="070499CF" w:rsidR="008D2332" w:rsidRPr="00333502" w:rsidRDefault="008D2332" w:rsidP="008D2332">
      <w:pPr>
        <w:spacing w:line="240" w:lineRule="auto"/>
        <w:rPr>
          <w:bCs/>
          <w:iCs/>
          <w:szCs w:val="22"/>
        </w:rPr>
      </w:pPr>
      <w:r w:rsidRPr="00333502">
        <w:rPr>
          <w:rStyle w:val="Emphasis"/>
          <w:szCs w:val="26"/>
          <w:u w:val="none"/>
        </w:rPr>
        <w:t xml:space="preserve">Colebrook </w:t>
      </w:r>
      <w:r w:rsidR="00CB78AE">
        <w:rPr>
          <w:rStyle w:val="Emphasis"/>
          <w:szCs w:val="26"/>
          <w:u w:val="none"/>
        </w:rPr>
        <w:t>0</w:t>
      </w:r>
      <w:r w:rsidRPr="00333502">
        <w:rPr>
          <w:rStyle w:val="Emphasis"/>
          <w:szCs w:val="26"/>
          <w:u w:val="none"/>
        </w:rPr>
        <w:t xml:space="preserve">2 </w:t>
      </w:r>
      <w:r w:rsidRPr="00333502">
        <w:rPr>
          <w:rStyle w:val="Emphasis"/>
          <w:b w:val="0"/>
          <w:bCs/>
          <w:sz w:val="22"/>
          <w:szCs w:val="22"/>
          <w:u w:val="none"/>
        </w:rPr>
        <w:t>(Claire, “Understanding Deleuze”, 2002, p. 58) SJCP//JG</w:t>
      </w:r>
    </w:p>
    <w:p w14:paraId="32F4B167" w14:textId="77777777" w:rsidR="008D2332" w:rsidRPr="00333502" w:rsidRDefault="008D2332" w:rsidP="008D2332">
      <w:pPr>
        <w:spacing w:line="240" w:lineRule="auto"/>
        <w:rPr>
          <w:b/>
          <w:iCs/>
          <w:u w:val="single"/>
        </w:rPr>
      </w:pPr>
      <w:r w:rsidRPr="00333502">
        <w:rPr>
          <w:rStyle w:val="Emphasis"/>
        </w:rPr>
        <w:t>Everything in Deleuze’s thought comes down to the crucial idea of immanence</w:t>
      </w:r>
      <w:r w:rsidRPr="00333502">
        <w:rPr>
          <w:sz w:val="14"/>
        </w:rPr>
        <w:t xml:space="preserve">. (Immanence is a concept in the Deleuzean sense: a way of connecting new ideas and possibilities for thinking. Immanence is also necessarily connected with other Deleuzean concepts, concepts that open up the new style of thought.) Imma- nence </w:t>
      </w:r>
      <w:r w:rsidRPr="00333502">
        <w:rPr>
          <w:rStyle w:val="Emphasis"/>
        </w:rPr>
        <w:t>begins with the commitment to the given</w:t>
      </w:r>
      <w:r w:rsidRPr="00333502">
        <w:rPr>
          <w:sz w:val="14"/>
        </w:rPr>
        <w:t xml:space="preserve">. </w:t>
      </w:r>
      <w:r w:rsidRPr="00333502">
        <w:rPr>
          <w:rStyle w:val="Emphasis"/>
          <w:highlight w:val="green"/>
        </w:rPr>
        <w:t>There is</w:t>
      </w:r>
      <w:r w:rsidRPr="00333502">
        <w:rPr>
          <w:rStyle w:val="Emphasis"/>
        </w:rPr>
        <w:t xml:space="preserve"> just one flow of life or </w:t>
      </w:r>
      <w:r w:rsidRPr="00333502">
        <w:rPr>
          <w:rStyle w:val="Emphasis"/>
          <w:highlight w:val="green"/>
        </w:rPr>
        <w:t>one plane of being</w:t>
      </w:r>
      <w:r w:rsidRPr="00333502">
        <w:rPr>
          <w:sz w:val="14"/>
        </w:rPr>
        <w:t xml:space="preserve">. This plane ought not to be thought of as some thing or being—some object towards which we bear a relation—but as </w:t>
      </w:r>
      <w:r w:rsidRPr="00333502">
        <w:rPr>
          <w:rStyle w:val="Emphasis"/>
        </w:rPr>
        <w:t xml:space="preserve">a dynamic and </w:t>
      </w:r>
      <w:r w:rsidRPr="00333502">
        <w:rPr>
          <w:rStyle w:val="Emphasis"/>
          <w:highlight w:val="green"/>
        </w:rPr>
        <w:t>open flow of becoming</w:t>
      </w:r>
      <w:r w:rsidRPr="00333502">
        <w:rPr>
          <w:rStyle w:val="Emphasis"/>
        </w:rPr>
        <w:t xml:space="preserve">. This means that the whole of life or the totality is not given—the whole is virtual, not actual, for we cannot know the future in advance, nor can we determine the effects of the past. And this virtual whole is not a collection of beings, but poten- tials or </w:t>
      </w:r>
      <w:r w:rsidRPr="00333502">
        <w:rPr>
          <w:rStyle w:val="Emphasis"/>
          <w:highlight w:val="green"/>
        </w:rPr>
        <w:t>possibilities for becoming</w:t>
      </w:r>
      <w:r w:rsidRPr="00333502">
        <w:rPr>
          <w:sz w:val="14"/>
        </w:rPr>
        <w:t xml:space="preserve">. Even more importantly, this becoming is not uniform or homogenous; </w:t>
      </w:r>
      <w:r w:rsidRPr="00333502">
        <w:rPr>
          <w:rStyle w:val="Emphasis"/>
          <w:highlight w:val="green"/>
        </w:rPr>
        <w:t>there is no</w:t>
      </w:r>
      <w:r w:rsidRPr="00333502">
        <w:rPr>
          <w:rStyle w:val="Emphasis"/>
        </w:rPr>
        <w:t xml:space="preserve"> overall </w:t>
      </w:r>
      <w:r w:rsidRPr="00333502">
        <w:rPr>
          <w:rStyle w:val="Emphasis"/>
          <w:highlight w:val="green"/>
        </w:rPr>
        <w:t>goal</w:t>
      </w:r>
      <w:r w:rsidRPr="00333502">
        <w:rPr>
          <w:rStyle w:val="Emphasis"/>
        </w:rPr>
        <w:t xml:space="preserve"> or end </w:t>
      </w:r>
      <w:r w:rsidRPr="00333502">
        <w:rPr>
          <w:rStyle w:val="Emphasis"/>
          <w:highlight w:val="green"/>
        </w:rPr>
        <w:t>towards which change is directed</w:t>
      </w:r>
      <w:r w:rsidRPr="00333502">
        <w:rPr>
          <w:rStyle w:val="Emphasis"/>
        </w:rPr>
        <w:t xml:space="preserve">. </w:t>
      </w:r>
      <w:r w:rsidRPr="00333502">
        <w:rPr>
          <w:rStyle w:val="Emphasis"/>
          <w:highlight w:val="green"/>
        </w:rPr>
        <w:t>Each flow of life affirms</w:t>
      </w:r>
      <w:r w:rsidRPr="00333502">
        <w:rPr>
          <w:rStyle w:val="Emphasis"/>
        </w:rPr>
        <w:t xml:space="preserve"> its </w:t>
      </w:r>
      <w:r w:rsidRPr="00333502">
        <w:rPr>
          <w:rStyle w:val="Emphasis"/>
          <w:highlight w:val="green"/>
        </w:rPr>
        <w:t>distinct power to become</w:t>
      </w:r>
      <w:r w:rsidRPr="00333502">
        <w:rPr>
          <w:rStyle w:val="Emphasis"/>
        </w:rPr>
        <w:t xml:space="preserve">; there is </w:t>
      </w:r>
      <w:r w:rsidRPr="00333502">
        <w:rPr>
          <w:rStyle w:val="Emphasis"/>
          <w:highlight w:val="green"/>
        </w:rPr>
        <w:t>no</w:t>
      </w:r>
      <w:r w:rsidRPr="00333502">
        <w:rPr>
          <w:rStyle w:val="Emphasis"/>
        </w:rPr>
        <w:t xml:space="preserve"> evolutionary </w:t>
      </w:r>
      <w:r w:rsidRPr="00333502">
        <w:rPr>
          <w:rStyle w:val="Emphasis"/>
          <w:highlight w:val="green"/>
        </w:rPr>
        <w:t>trend</w:t>
      </w:r>
      <w:r w:rsidRPr="00333502">
        <w:rPr>
          <w:rStyle w:val="Emphasis"/>
        </w:rPr>
        <w:t xml:space="preserve"> in general, </w:t>
      </w:r>
      <w:r w:rsidRPr="00333502">
        <w:rPr>
          <w:rStyle w:val="Emphasis"/>
          <w:highlight w:val="green"/>
        </w:rPr>
        <w:t>only</w:t>
      </w:r>
      <w:r w:rsidRPr="00333502">
        <w:rPr>
          <w:rStyle w:val="Emphasis"/>
        </w:rPr>
        <w:t xml:space="preserve"> the </w:t>
      </w:r>
      <w:r w:rsidRPr="00333502">
        <w:rPr>
          <w:rStyle w:val="Emphasis"/>
          <w:highlight w:val="green"/>
        </w:rPr>
        <w:t>striving</w:t>
      </w:r>
      <w:r w:rsidRPr="00333502">
        <w:rPr>
          <w:rStyle w:val="Emphasis"/>
        </w:rPr>
        <w:t xml:space="preserve"> or creative </w:t>
      </w:r>
      <w:r w:rsidRPr="00333502">
        <w:rPr>
          <w:rStyle w:val="Emphasis"/>
          <w:highlight w:val="green"/>
        </w:rPr>
        <w:t>change of singularities</w:t>
      </w:r>
      <w:r w:rsidRPr="00333502">
        <w:rPr>
          <w:rStyle w:val="Emphasis"/>
        </w:rPr>
        <w:t>.</w:t>
      </w:r>
      <w:r w:rsidRPr="00333502">
        <w:rPr>
          <w:sz w:val="14"/>
        </w:rPr>
        <w:t xml:space="preserve"> Change or becoming does not take place in order to reach an end or goal; </w:t>
      </w:r>
      <w:r w:rsidRPr="00333502">
        <w:rPr>
          <w:rStyle w:val="Emphasis"/>
        </w:rPr>
        <w:t>life is change itself</w:t>
      </w:r>
      <w:r w:rsidRPr="00333502">
        <w:rPr>
          <w:sz w:val="14"/>
        </w:rPr>
        <w:t xml:space="preserve">. Genetic mutations, for example, are expressions of the power of life to change; they are not changes for the sake of some form or being. It is becoming which is the power of life, a becoming that has no end other than itself. </w:t>
      </w:r>
      <w:r w:rsidRPr="00333502">
        <w:rPr>
          <w:rStyle w:val="Emphasis"/>
        </w:rPr>
        <w:t xml:space="preserve">Deleuze refers to distinct tendencies of becoming—the </w:t>
      </w:r>
      <w:r w:rsidRPr="00333502">
        <w:rPr>
          <w:rStyle w:val="Emphasis"/>
          <w:highlight w:val="green"/>
        </w:rPr>
        <w:t>becoming</w:t>
      </w:r>
      <w:r w:rsidRPr="00333502">
        <w:rPr>
          <w:rStyle w:val="Emphasis"/>
        </w:rPr>
        <w:t xml:space="preserve"> of </w:t>
      </w:r>
      <w:r w:rsidRPr="00333502">
        <w:rPr>
          <w:rStyle w:val="Emphasis"/>
          <w:highlight w:val="green"/>
        </w:rPr>
        <w:t>animal</w:t>
      </w:r>
      <w:r w:rsidRPr="00333502">
        <w:rPr>
          <w:rStyle w:val="Emphasis"/>
        </w:rPr>
        <w:t>s</w:t>
      </w:r>
      <w:r w:rsidRPr="00333502">
        <w:rPr>
          <w:sz w:val="14"/>
        </w:rPr>
        <w:t xml:space="preserve">, the becoming of plants, the becoming of human bodies, and even the becoming of philoso- phy and art </w:t>
      </w:r>
      <w:r w:rsidRPr="00333502">
        <w:rPr>
          <w:rStyle w:val="Emphasis"/>
          <w:highlight w:val="green"/>
        </w:rPr>
        <w:t>cannot be unified by some general</w:t>
      </w:r>
      <w:r w:rsidRPr="00333502">
        <w:rPr>
          <w:rStyle w:val="Emphasis"/>
        </w:rPr>
        <w:t xml:space="preserve"> form or </w:t>
      </w:r>
      <w:r w:rsidRPr="00333502">
        <w:rPr>
          <w:rStyle w:val="Emphasis"/>
          <w:highlight w:val="green"/>
        </w:rPr>
        <w:t>goal</w:t>
      </w:r>
      <w:r w:rsidRPr="00333502">
        <w:rPr>
          <w:rStyle w:val="Emphasis"/>
        </w:rPr>
        <w:t xml:space="preserve"> of becoming. The flow of life or becoming is not a general progres- sive development</w:t>
      </w:r>
      <w:r w:rsidRPr="00333502">
        <w:rPr>
          <w:sz w:val="14"/>
        </w:rPr>
        <w:t xml:space="preserve">. This is why Deleuze writes in the plural of flows, becomings, multiplicities, series and singularities. If we do need to think of the difference, flow or becoming from which beings are differentiated, then we need to avoid thinking of this difference or flow as yet one more being. </w:t>
      </w:r>
      <w:r w:rsidRPr="00333502">
        <w:rPr>
          <w:rStyle w:val="Emphasis"/>
        </w:rPr>
        <w:t xml:space="preserve">The unity or One from which all life emerges is, Deleuze insists, not an identity but a difference that differs from itself: virtual difference or pure differ- ence, a difference that is not yet actualised into any distinct and determined form, a pure power to differentiate. This means that life does not unfold itself in any single form or manner; </w:t>
      </w:r>
      <w:r w:rsidRPr="00333502">
        <w:rPr>
          <w:rStyle w:val="Emphasis"/>
          <w:highlight w:val="green"/>
        </w:rPr>
        <w:t>there are multiplicities of</w:t>
      </w:r>
      <w:r w:rsidRPr="00333502">
        <w:rPr>
          <w:rStyle w:val="Emphasis"/>
        </w:rPr>
        <w:t xml:space="preserve"> folds and </w:t>
      </w:r>
      <w:r w:rsidRPr="00333502">
        <w:rPr>
          <w:rStyle w:val="Emphasis"/>
          <w:highlight w:val="green"/>
        </w:rPr>
        <w:t>flows</w:t>
      </w:r>
      <w:r w:rsidRPr="00333502">
        <w:rPr>
          <w:rStyle w:val="Emphasis"/>
        </w:rPr>
        <w:t xml:space="preserve">. </w:t>
      </w:r>
    </w:p>
    <w:p w14:paraId="70468C70" w14:textId="77777777" w:rsidR="008D2332" w:rsidRPr="00402E5B" w:rsidRDefault="008D2332" w:rsidP="008D2332">
      <w:pPr>
        <w:pStyle w:val="Heading4"/>
        <w:rPr>
          <w:color w:val="000000" w:themeColor="text1"/>
        </w:rPr>
      </w:pPr>
      <w:r w:rsidRPr="00402E5B">
        <w:rPr>
          <w:color w:val="000000" w:themeColor="text1"/>
        </w:rPr>
        <w:lastRenderedPageBreak/>
        <w:t>Power operates via restrictions—striations of potential such as the aff are a method of control, this restriction allows the system to eradicate those that don’t conform to specific roles through the concept of a transcendent ethic. Thus, the role of the ballot is to vote for the advocacy that best increases potentiality – the elimination of restriction is the only way to cultivate ethical thought.</w:t>
      </w:r>
    </w:p>
    <w:p w14:paraId="5D86A497" w14:textId="77777777" w:rsidR="008D2332" w:rsidRPr="00402E5B" w:rsidRDefault="008D2332" w:rsidP="008D2332">
      <w:pPr>
        <w:pStyle w:val="NormalWeb"/>
        <w:spacing w:before="0" w:beforeAutospacing="0" w:after="160" w:afterAutospacing="0"/>
        <w:rPr>
          <w:color w:val="000000" w:themeColor="text1"/>
        </w:rPr>
      </w:pPr>
      <w:r w:rsidRPr="00402E5B">
        <w:rPr>
          <w:color w:val="000000" w:themeColor="text1"/>
          <w:sz w:val="12"/>
          <w:szCs w:val="12"/>
        </w:rPr>
        <w:t xml:space="preserve">Peta </w:t>
      </w:r>
      <w:r w:rsidRPr="00402E5B">
        <w:rPr>
          <w:b/>
          <w:bCs/>
          <w:color w:val="000000" w:themeColor="text1"/>
          <w:sz w:val="26"/>
          <w:szCs w:val="26"/>
        </w:rPr>
        <w:t>Malins 3</w:t>
      </w:r>
      <w:r w:rsidRPr="00402E5B">
        <w:rPr>
          <w:color w:val="000000" w:themeColor="text1"/>
          <w:sz w:val="11"/>
          <w:szCs w:val="11"/>
        </w:rPr>
        <w:t xml:space="preserve"> </w:t>
      </w:r>
      <w:r w:rsidRPr="00402E5B">
        <w:rPr>
          <w:color w:val="000000" w:themeColor="text1"/>
          <w:sz w:val="12"/>
          <w:szCs w:val="12"/>
        </w:rPr>
        <w:t>(Department of Criminology, PhD Graduate from the University of Melbourne) (Machinic Assemblages: Deleuze, Guattari and an Ethico-Aesthetics of Drug Use) (The University of Melbourne) Page 6 file:///C:/Users/Owner/Desktop/Research/D&amp;G/Rebar's%20stuff%20VERY%20good/bwo_drug_use_malins.pdf</w:t>
      </w:r>
    </w:p>
    <w:p w14:paraId="11651118" w14:textId="77777777" w:rsidR="008D2332" w:rsidRPr="00402E5B" w:rsidRDefault="008D2332" w:rsidP="008D2332">
      <w:pPr>
        <w:pStyle w:val="NormalWeb"/>
        <w:spacing w:before="0" w:beforeAutospacing="0" w:after="160" w:afterAutospacing="0"/>
        <w:rPr>
          <w:color w:val="000000" w:themeColor="text1"/>
          <w:sz w:val="16"/>
          <w:szCs w:val="28"/>
        </w:rPr>
      </w:pPr>
      <w:r w:rsidRPr="00402E5B">
        <w:rPr>
          <w:color w:val="000000" w:themeColor="text1"/>
          <w:sz w:val="16"/>
          <w:szCs w:val="28"/>
        </w:rPr>
        <w:t xml:space="preserve">Perhaps </w:t>
      </w:r>
      <w:r w:rsidRPr="00402E5B">
        <w:rPr>
          <w:b/>
          <w:bCs/>
          <w:color w:val="000000" w:themeColor="text1"/>
          <w:sz w:val="28"/>
          <w:szCs w:val="28"/>
          <w:u w:val="single"/>
          <w:shd w:val="clear" w:color="auto" w:fill="00FF00"/>
        </w:rPr>
        <w:t>the most signiﬁcant ambition</w:t>
      </w:r>
      <w:r w:rsidRPr="00402E5B">
        <w:rPr>
          <w:b/>
          <w:bCs/>
          <w:color w:val="000000" w:themeColor="text1"/>
          <w:sz w:val="28"/>
          <w:szCs w:val="28"/>
          <w:u w:val="single"/>
        </w:rPr>
        <w:t xml:space="preserve"> of Deleuze’s writing </w:t>
      </w:r>
      <w:r w:rsidRPr="00402E5B">
        <w:rPr>
          <w:b/>
          <w:bCs/>
          <w:color w:val="000000" w:themeColor="text1"/>
          <w:sz w:val="28"/>
          <w:szCs w:val="28"/>
          <w:u w:val="single"/>
          <w:shd w:val="clear" w:color="auto" w:fill="00FF00"/>
        </w:rPr>
        <w:t>is to make thought itself ethical</w:t>
      </w:r>
      <w:r w:rsidRPr="00402E5B">
        <w:rPr>
          <w:color w:val="000000" w:themeColor="text1"/>
          <w:sz w:val="16"/>
          <w:szCs w:val="28"/>
        </w:rPr>
        <w:t xml:space="preserve"> . . . (Goodchild, 1997: 39) A Thousand Plateaus is, like Anti-Oedipus before it, undoubtedly a book of ethics.8 </w:t>
      </w:r>
      <w:r w:rsidRPr="00402E5B">
        <w:rPr>
          <w:b/>
          <w:bCs/>
          <w:color w:val="000000" w:themeColor="text1"/>
          <w:sz w:val="28"/>
          <w:szCs w:val="28"/>
          <w:u w:val="single"/>
        </w:rPr>
        <w:t>A pragmatic, embodied ethics</w:t>
      </w:r>
      <w:r w:rsidRPr="00402E5B">
        <w:rPr>
          <w:color w:val="000000" w:themeColor="text1"/>
          <w:sz w:val="16"/>
          <w:szCs w:val="28"/>
        </w:rPr>
        <w:t xml:space="preserve"> that </w:t>
      </w:r>
      <w:r w:rsidRPr="00402E5B">
        <w:rPr>
          <w:b/>
          <w:bCs/>
          <w:color w:val="000000" w:themeColor="text1"/>
          <w:sz w:val="28"/>
          <w:szCs w:val="28"/>
          <w:u w:val="single"/>
        </w:rPr>
        <w:t>distinguishes itself from Morality by its immanence, its immediacy, and its refusal to privilege the mind (rationality</w:t>
      </w:r>
      <w:r w:rsidRPr="00402E5B">
        <w:rPr>
          <w:color w:val="000000" w:themeColor="text1"/>
          <w:sz w:val="16"/>
          <w:szCs w:val="28"/>
        </w:rPr>
        <w:t xml:space="preserve">, reason, free will) over the body. </w:t>
      </w:r>
      <w:r w:rsidRPr="00402E5B">
        <w:rPr>
          <w:b/>
          <w:bCs/>
          <w:color w:val="000000" w:themeColor="text1"/>
          <w:sz w:val="28"/>
          <w:szCs w:val="28"/>
          <w:u w:val="single"/>
          <w:shd w:val="clear" w:color="auto" w:fill="00FF00"/>
        </w:rPr>
        <w:t xml:space="preserve">Unlike the </w:t>
      </w:r>
      <w:r w:rsidRPr="00402E5B">
        <w:rPr>
          <w:b/>
          <w:bCs/>
          <w:color w:val="000000" w:themeColor="text1"/>
          <w:sz w:val="28"/>
          <w:szCs w:val="28"/>
          <w:u w:val="single"/>
        </w:rPr>
        <w:t xml:space="preserve">transcendental </w:t>
      </w:r>
      <w:r w:rsidRPr="00402E5B">
        <w:rPr>
          <w:b/>
          <w:bCs/>
          <w:color w:val="000000" w:themeColor="text1"/>
          <w:sz w:val="28"/>
          <w:szCs w:val="28"/>
          <w:u w:val="single"/>
          <w:shd w:val="clear" w:color="auto" w:fill="00FF00"/>
        </w:rPr>
        <w:t>laws</w:t>
      </w:r>
      <w:r w:rsidRPr="00402E5B">
        <w:rPr>
          <w:b/>
          <w:bCs/>
          <w:color w:val="000000" w:themeColor="text1"/>
          <w:sz w:val="28"/>
          <w:szCs w:val="28"/>
          <w:u w:val="single"/>
        </w:rPr>
        <w:t xml:space="preserve"> of </w:t>
      </w:r>
      <w:r w:rsidRPr="00402E5B">
        <w:rPr>
          <w:b/>
          <w:bCs/>
          <w:color w:val="000000" w:themeColor="text1"/>
          <w:sz w:val="28"/>
          <w:szCs w:val="28"/>
          <w:u w:val="single"/>
          <w:shd w:val="clear" w:color="auto" w:fill="00FF00"/>
        </w:rPr>
        <w:t>moral reasoning</w:t>
      </w:r>
      <w:r w:rsidRPr="00402E5B">
        <w:rPr>
          <w:b/>
          <w:bCs/>
          <w:color w:val="000000" w:themeColor="text1"/>
          <w:sz w:val="28"/>
          <w:szCs w:val="28"/>
          <w:u w:val="single"/>
        </w:rPr>
        <w:t xml:space="preserve">, </w:t>
      </w:r>
      <w:r w:rsidRPr="00402E5B">
        <w:rPr>
          <w:b/>
          <w:bCs/>
          <w:color w:val="000000" w:themeColor="text1"/>
          <w:sz w:val="28"/>
          <w:szCs w:val="28"/>
          <w:u w:val="single"/>
          <w:shd w:val="clear" w:color="auto" w:fill="00FF00"/>
        </w:rPr>
        <w:t>and their</w:t>
      </w:r>
      <w:r w:rsidRPr="00402E5B">
        <w:rPr>
          <w:b/>
          <w:bCs/>
          <w:color w:val="000000" w:themeColor="text1"/>
          <w:sz w:val="28"/>
          <w:szCs w:val="28"/>
          <w:u w:val="single"/>
        </w:rPr>
        <w:t xml:space="preserve"> a priori </w:t>
      </w:r>
      <w:r w:rsidRPr="00402E5B">
        <w:rPr>
          <w:b/>
          <w:bCs/>
          <w:color w:val="000000" w:themeColor="text1"/>
          <w:sz w:val="28"/>
          <w:szCs w:val="28"/>
          <w:u w:val="single"/>
          <w:shd w:val="clear" w:color="auto" w:fill="00FF00"/>
        </w:rPr>
        <w:t>determination of Good and Evil</w:t>
      </w:r>
      <w:r w:rsidRPr="00402E5B">
        <w:rPr>
          <w:b/>
          <w:bCs/>
          <w:color w:val="000000" w:themeColor="text1"/>
          <w:sz w:val="28"/>
          <w:szCs w:val="28"/>
          <w:u w:val="single"/>
        </w:rPr>
        <w:t xml:space="preserve"> (gay sex is evil, procreation is good; illicit drugs are evil, medicines are good), De</w:t>
      </w:r>
      <w:r w:rsidRPr="00402E5B">
        <w:rPr>
          <w:color w:val="000000" w:themeColor="text1"/>
          <w:sz w:val="16"/>
          <w:szCs w:val="28"/>
        </w:rPr>
        <w:t xml:space="preserve">leuze and Guattari’s </w:t>
      </w:r>
      <w:r w:rsidRPr="00402E5B">
        <w:rPr>
          <w:b/>
          <w:bCs/>
          <w:color w:val="000000" w:themeColor="text1"/>
          <w:sz w:val="28"/>
          <w:szCs w:val="28"/>
          <w:u w:val="single"/>
          <w:shd w:val="clear" w:color="auto" w:fill="00FF00"/>
        </w:rPr>
        <w:t>embodied ethics focuses on particular</w:t>
      </w:r>
      <w:r w:rsidRPr="00402E5B">
        <w:rPr>
          <w:b/>
          <w:bCs/>
          <w:color w:val="000000" w:themeColor="text1"/>
          <w:sz w:val="28"/>
          <w:szCs w:val="28"/>
          <w:u w:val="single"/>
        </w:rPr>
        <w:t xml:space="preserve"> bodily </w:t>
      </w:r>
      <w:r w:rsidRPr="00402E5B">
        <w:rPr>
          <w:b/>
          <w:bCs/>
          <w:color w:val="000000" w:themeColor="text1"/>
          <w:sz w:val="28"/>
          <w:szCs w:val="28"/>
          <w:u w:val="single"/>
          <w:shd w:val="clear" w:color="auto" w:fill="00FF00"/>
        </w:rPr>
        <w:t>relations and their aﬀects</w:t>
      </w:r>
      <w:r w:rsidRPr="00402E5B">
        <w:rPr>
          <w:color w:val="000000" w:themeColor="text1"/>
          <w:sz w:val="16"/>
          <w:szCs w:val="28"/>
        </w:rPr>
        <w:t xml:space="preserve">. A body, substance or </w:t>
      </w:r>
      <w:r w:rsidRPr="00402E5B">
        <w:rPr>
          <w:b/>
          <w:bCs/>
          <w:color w:val="000000" w:themeColor="text1"/>
          <w:sz w:val="28"/>
          <w:szCs w:val="28"/>
          <w:u w:val="single"/>
          <w:shd w:val="clear" w:color="auto" w:fill="00FF00"/>
        </w:rPr>
        <w:t>action can no longer be</w:t>
      </w:r>
      <w:r w:rsidRPr="00402E5B">
        <w:rPr>
          <w:b/>
          <w:bCs/>
          <w:color w:val="000000" w:themeColor="text1"/>
          <w:sz w:val="28"/>
          <w:szCs w:val="28"/>
          <w:u w:val="single"/>
        </w:rPr>
        <w:t xml:space="preserve"> thought of as being </w:t>
      </w:r>
      <w:r w:rsidRPr="00402E5B">
        <w:rPr>
          <w:b/>
          <w:bCs/>
          <w:color w:val="000000" w:themeColor="text1"/>
          <w:sz w:val="28"/>
          <w:szCs w:val="28"/>
          <w:u w:val="single"/>
          <w:shd w:val="clear" w:color="auto" w:fill="00FF00"/>
        </w:rPr>
        <w:t>bad, but as only becoming bad</w:t>
      </w:r>
      <w:r w:rsidRPr="00402E5B">
        <w:rPr>
          <w:color w:val="000000" w:themeColor="text1"/>
          <w:sz w:val="16"/>
          <w:szCs w:val="28"/>
        </w:rPr>
        <w:t>–or good–</w:t>
      </w:r>
      <w:r w:rsidRPr="00402E5B">
        <w:rPr>
          <w:b/>
          <w:bCs/>
          <w:color w:val="000000" w:themeColor="text1"/>
          <w:sz w:val="28"/>
          <w:szCs w:val="28"/>
          <w:u w:val="single"/>
        </w:rPr>
        <w:t>in relation to the speciﬁc assemblage it forms</w:t>
      </w:r>
      <w:r w:rsidRPr="00402E5B">
        <w:rPr>
          <w:color w:val="000000" w:themeColor="text1"/>
          <w:sz w:val="16"/>
          <w:szCs w:val="28"/>
        </w:rPr>
        <w:t xml:space="preserve"> </w:t>
      </w:r>
      <w:r w:rsidRPr="00402E5B">
        <w:rPr>
          <w:b/>
          <w:bCs/>
          <w:color w:val="000000" w:themeColor="text1"/>
          <w:sz w:val="28"/>
          <w:szCs w:val="28"/>
          <w:u w:val="single"/>
        </w:rPr>
        <w:t>with other bodies</w:t>
      </w:r>
      <w:r w:rsidRPr="00402E5B">
        <w:rPr>
          <w:color w:val="000000" w:themeColor="text1"/>
          <w:sz w:val="16"/>
          <w:szCs w:val="28"/>
        </w:rPr>
        <w:t xml:space="preserve"> and the speciﬁc aﬀects it enables. As Deleuze notes in one of his earlier texts on Spinoza: “there is no evil (in itself), but there is that which is bad (for me)” (SPP: 33). Drawing on the work of Spinoza, Deleuze distinguishes between </w:t>
      </w:r>
      <w:r w:rsidRPr="00402E5B">
        <w:rPr>
          <w:b/>
          <w:bCs/>
          <w:color w:val="000000" w:themeColor="text1"/>
          <w:sz w:val="28"/>
          <w:szCs w:val="28"/>
          <w:u w:val="single"/>
        </w:rPr>
        <w:t>good and bad aﬀects</w:t>
      </w:r>
      <w:r w:rsidRPr="00402E5B">
        <w:rPr>
          <w:color w:val="000000" w:themeColor="text1"/>
          <w:sz w:val="16"/>
          <w:szCs w:val="28"/>
        </w:rPr>
        <w:t xml:space="preserve"> according to whether a particular assemblage enhances or harms each body’s life force; in other words, whether it </w:t>
      </w:r>
      <w:r w:rsidRPr="00402E5B">
        <w:rPr>
          <w:b/>
          <w:bCs/>
          <w:color w:val="000000" w:themeColor="text1"/>
          <w:sz w:val="28"/>
          <w:szCs w:val="28"/>
          <w:u w:val="single"/>
        </w:rPr>
        <w:t>increases or reduces each body’s power to act and its potential to go on forming new relations</w:t>
      </w:r>
      <w:r w:rsidRPr="00402E5B">
        <w:rPr>
          <w:color w:val="000000" w:themeColor="text1"/>
          <w:sz w:val="16"/>
          <w:szCs w:val="28"/>
        </w:rPr>
        <w:t xml:space="preserve">. It is a complex distinction, especially given that a body can form multiple relations with another body–some good, some bad: “we have many constituent relations, so that one and the same object can agree with us in one respect and disagree with us in another” (SPP: 33). </w:t>
      </w:r>
      <w:r w:rsidRPr="00402E5B">
        <w:rPr>
          <w:b/>
          <w:bCs/>
          <w:color w:val="000000" w:themeColor="text1"/>
          <w:sz w:val="28"/>
          <w:szCs w:val="28"/>
          <w:u w:val="single"/>
          <w:shd w:val="clear" w:color="auto" w:fill="00FF00"/>
        </w:rPr>
        <w:t>An ethical event</w:t>
      </w:r>
      <w:r w:rsidRPr="00402E5B">
        <w:rPr>
          <w:b/>
          <w:bCs/>
          <w:color w:val="000000" w:themeColor="text1"/>
          <w:sz w:val="28"/>
          <w:szCs w:val="28"/>
          <w:u w:val="single"/>
        </w:rPr>
        <w:t xml:space="preserve"> for Deleuze and Guattari </w:t>
      </w:r>
      <w:r w:rsidRPr="00402E5B">
        <w:rPr>
          <w:b/>
          <w:bCs/>
          <w:color w:val="000000" w:themeColor="text1"/>
          <w:sz w:val="28"/>
          <w:szCs w:val="28"/>
          <w:u w:val="single"/>
          <w:shd w:val="clear" w:color="auto" w:fill="00FF00"/>
        </w:rPr>
        <w:t>is one</w:t>
      </w:r>
      <w:r w:rsidRPr="00402E5B">
        <w:rPr>
          <w:b/>
          <w:bCs/>
          <w:color w:val="000000" w:themeColor="text1"/>
          <w:sz w:val="28"/>
          <w:szCs w:val="28"/>
          <w:u w:val="single"/>
        </w:rPr>
        <w:t xml:space="preserve"> in </w:t>
      </w:r>
      <w:r w:rsidRPr="00402E5B">
        <w:rPr>
          <w:b/>
          <w:bCs/>
          <w:color w:val="000000" w:themeColor="text1"/>
          <w:sz w:val="28"/>
          <w:szCs w:val="28"/>
          <w:u w:val="single"/>
          <w:shd w:val="clear" w:color="auto" w:fill="00FF00"/>
        </w:rPr>
        <w:t>which bodies emerge with a strengthened</w:t>
      </w:r>
      <w:r w:rsidRPr="00402E5B">
        <w:rPr>
          <w:b/>
          <w:bCs/>
          <w:color w:val="000000" w:themeColor="text1"/>
          <w:sz w:val="28"/>
          <w:szCs w:val="28"/>
          <w:u w:val="single"/>
        </w:rPr>
        <w:t>–or at least undiminished–</w:t>
      </w:r>
      <w:r w:rsidRPr="00402E5B">
        <w:rPr>
          <w:b/>
          <w:bCs/>
          <w:color w:val="000000" w:themeColor="text1"/>
          <w:sz w:val="28"/>
          <w:szCs w:val="28"/>
          <w:u w:val="single"/>
          <w:shd w:val="clear" w:color="auto" w:fill="00FF00"/>
        </w:rPr>
        <w:t>potentiality</w:t>
      </w:r>
      <w:r w:rsidRPr="00402E5B">
        <w:rPr>
          <w:b/>
          <w:bCs/>
          <w:color w:val="000000" w:themeColor="text1"/>
          <w:sz w:val="28"/>
          <w:szCs w:val="28"/>
          <w:u w:val="single"/>
        </w:rPr>
        <w:t>.</w:t>
      </w:r>
      <w:r w:rsidRPr="00402E5B">
        <w:rPr>
          <w:color w:val="000000" w:themeColor="text1"/>
          <w:sz w:val="16"/>
          <w:szCs w:val="28"/>
        </w:rPr>
        <w:t xml:space="preserve"> A drug is not intrinsically bad: it becomes bad when it harms a body (overdose, liver failure) and good when it beneﬁts a body (pain relief, joy, enhanced sensation). </w:t>
      </w:r>
      <w:r w:rsidRPr="00402E5B">
        <w:rPr>
          <w:b/>
          <w:bCs/>
          <w:color w:val="000000" w:themeColor="text1"/>
          <w:sz w:val="28"/>
          <w:szCs w:val="28"/>
          <w:u w:val="single"/>
        </w:rPr>
        <w:t xml:space="preserve">What becomes important is that bodies are able to go on connecting with other bodies, creating new ﬂows of desire and undertaking new becomings. An </w:t>
      </w:r>
      <w:r w:rsidRPr="00402E5B">
        <w:rPr>
          <w:b/>
          <w:bCs/>
          <w:color w:val="000000" w:themeColor="text1"/>
          <w:sz w:val="28"/>
          <w:szCs w:val="28"/>
          <w:u w:val="single"/>
          <w:shd w:val="clear" w:color="auto" w:fill="00FF00"/>
        </w:rPr>
        <w:t>embodied ethics</w:t>
      </w:r>
      <w:r w:rsidRPr="00402E5B">
        <w:rPr>
          <w:b/>
          <w:bCs/>
          <w:color w:val="000000" w:themeColor="text1"/>
          <w:sz w:val="28"/>
          <w:szCs w:val="28"/>
          <w:u w:val="single"/>
        </w:rPr>
        <w:t xml:space="preserve"> of this sort </w:t>
      </w:r>
      <w:r w:rsidRPr="00402E5B">
        <w:rPr>
          <w:b/>
          <w:bCs/>
          <w:color w:val="000000" w:themeColor="text1"/>
          <w:sz w:val="28"/>
          <w:szCs w:val="28"/>
          <w:u w:val="single"/>
          <w:shd w:val="clear" w:color="auto" w:fill="00FF00"/>
        </w:rPr>
        <w:t>aims to reduce</w:t>
      </w:r>
      <w:r w:rsidRPr="00402E5B">
        <w:rPr>
          <w:b/>
          <w:bCs/>
          <w:color w:val="000000" w:themeColor="text1"/>
          <w:sz w:val="28"/>
          <w:szCs w:val="28"/>
          <w:u w:val="single"/>
        </w:rPr>
        <w:t xml:space="preserve"> unethical </w:t>
      </w:r>
      <w:r w:rsidRPr="00402E5B">
        <w:rPr>
          <w:b/>
          <w:bCs/>
          <w:color w:val="000000" w:themeColor="text1"/>
          <w:sz w:val="28"/>
          <w:szCs w:val="28"/>
          <w:u w:val="single"/>
          <w:shd w:val="clear" w:color="auto" w:fill="00FF00"/>
        </w:rPr>
        <w:t>assemblages (which reduce</w:t>
      </w:r>
      <w:r w:rsidRPr="00402E5B">
        <w:rPr>
          <w:b/>
          <w:bCs/>
          <w:color w:val="000000" w:themeColor="text1"/>
          <w:sz w:val="28"/>
          <w:szCs w:val="28"/>
          <w:u w:val="single"/>
        </w:rPr>
        <w:t xml:space="preserve"> bodily </w:t>
      </w:r>
      <w:r w:rsidRPr="00402E5B">
        <w:rPr>
          <w:b/>
          <w:bCs/>
          <w:color w:val="000000" w:themeColor="text1"/>
          <w:sz w:val="28"/>
          <w:szCs w:val="28"/>
          <w:u w:val="single"/>
          <w:shd w:val="clear" w:color="auto" w:fill="00FF00"/>
        </w:rPr>
        <w:t>potentials) and increase</w:t>
      </w:r>
      <w:r w:rsidRPr="00402E5B">
        <w:rPr>
          <w:b/>
          <w:bCs/>
          <w:color w:val="000000" w:themeColor="text1"/>
          <w:sz w:val="28"/>
          <w:szCs w:val="28"/>
          <w:u w:val="single"/>
        </w:rPr>
        <w:t xml:space="preserve"> ethical, </w:t>
      </w:r>
      <w:r w:rsidRPr="00402E5B">
        <w:rPr>
          <w:b/>
          <w:bCs/>
          <w:color w:val="000000" w:themeColor="text1"/>
          <w:sz w:val="28"/>
          <w:szCs w:val="28"/>
          <w:u w:val="single"/>
          <w:shd w:val="clear" w:color="auto" w:fill="00FF00"/>
        </w:rPr>
        <w:t>life-enhancing assemblages</w:t>
      </w:r>
      <w:r w:rsidRPr="00402E5B">
        <w:rPr>
          <w:b/>
          <w:bCs/>
          <w:color w:val="000000" w:themeColor="text1"/>
          <w:sz w:val="28"/>
          <w:szCs w:val="28"/>
          <w:u w:val="single"/>
        </w:rPr>
        <w:t>.</w:t>
      </w:r>
      <w:r w:rsidRPr="00402E5B">
        <w:rPr>
          <w:color w:val="000000" w:themeColor="text1"/>
          <w:sz w:val="16"/>
          <w:szCs w:val="28"/>
        </w:rPr>
        <w:t xml:space="preserve"> </w:t>
      </w:r>
      <w:r w:rsidRPr="00402E5B">
        <w:rPr>
          <w:b/>
          <w:bCs/>
          <w:color w:val="000000" w:themeColor="text1"/>
          <w:sz w:val="28"/>
          <w:szCs w:val="28"/>
          <w:u w:val="single"/>
        </w:rPr>
        <w:t>Assemblages that increase a body’s power to form creative, productive relations and which increase its capacity for life.</w:t>
      </w:r>
      <w:r w:rsidRPr="00402E5B">
        <w:rPr>
          <w:color w:val="000000" w:themeColor="text1"/>
          <w:sz w:val="16"/>
          <w:szCs w:val="28"/>
        </w:rPr>
        <w:t xml:space="preserve"> The concept of the rhizome developed by Deleuze and Guattari in A Thousand Plateaus provides another way of thinking through this ethical framework. </w:t>
      </w:r>
      <w:r w:rsidRPr="00402E5B">
        <w:rPr>
          <w:b/>
          <w:bCs/>
          <w:color w:val="000000" w:themeColor="text1"/>
          <w:sz w:val="28"/>
          <w:szCs w:val="28"/>
          <w:u w:val="single"/>
          <w:shd w:val="clear" w:color="auto" w:fill="00FF00"/>
        </w:rPr>
        <w:t>The rhizome</w:t>
      </w:r>
      <w:r w:rsidRPr="00402E5B">
        <w:rPr>
          <w:color w:val="000000" w:themeColor="text1"/>
          <w:sz w:val="16"/>
          <w:szCs w:val="28"/>
        </w:rPr>
        <w:t xml:space="preserve"> (imagine a web that has no patterning or order) </w:t>
      </w:r>
      <w:r w:rsidRPr="00402E5B">
        <w:rPr>
          <w:b/>
          <w:bCs/>
          <w:color w:val="000000" w:themeColor="text1"/>
          <w:sz w:val="28"/>
          <w:szCs w:val="28"/>
          <w:u w:val="single"/>
          <w:shd w:val="clear" w:color="auto" w:fill="00FF00"/>
        </w:rPr>
        <w:t>is a way of thinking the world and its relations that does away with</w:t>
      </w:r>
      <w:r w:rsidRPr="00402E5B">
        <w:rPr>
          <w:b/>
          <w:bCs/>
          <w:color w:val="000000" w:themeColor="text1"/>
          <w:sz w:val="28"/>
          <w:szCs w:val="28"/>
          <w:u w:val="single"/>
        </w:rPr>
        <w:t xml:space="preserve"> foundations, </w:t>
      </w:r>
      <w:r w:rsidRPr="00402E5B">
        <w:rPr>
          <w:b/>
          <w:bCs/>
          <w:color w:val="000000" w:themeColor="text1"/>
          <w:sz w:val="28"/>
          <w:szCs w:val="28"/>
          <w:u w:val="single"/>
          <w:shd w:val="clear" w:color="auto" w:fill="00FF00"/>
        </w:rPr>
        <w:t>hierarchies</w:t>
      </w:r>
      <w:r w:rsidRPr="00402E5B">
        <w:rPr>
          <w:b/>
          <w:bCs/>
          <w:color w:val="000000" w:themeColor="text1"/>
          <w:sz w:val="28"/>
          <w:szCs w:val="28"/>
          <w:u w:val="single"/>
        </w:rPr>
        <w:t xml:space="preserve"> and the other tree-like formations </w:t>
      </w:r>
      <w:r w:rsidRPr="00402E5B">
        <w:rPr>
          <w:b/>
          <w:bCs/>
          <w:color w:val="000000" w:themeColor="text1"/>
          <w:sz w:val="28"/>
          <w:szCs w:val="28"/>
          <w:u w:val="single"/>
          <w:shd w:val="clear" w:color="auto" w:fill="00FF00"/>
        </w:rPr>
        <w:t>which permeate western thought</w:t>
      </w:r>
      <w:r w:rsidRPr="00402E5B">
        <w:rPr>
          <w:color w:val="000000" w:themeColor="text1"/>
          <w:sz w:val="16"/>
          <w:szCs w:val="28"/>
          <w:shd w:val="clear" w:color="auto" w:fill="00FF00"/>
        </w:rPr>
        <w:t>.</w:t>
      </w:r>
      <w:r w:rsidRPr="00402E5B">
        <w:rPr>
          <w:color w:val="000000" w:themeColor="text1"/>
          <w:sz w:val="16"/>
          <w:szCs w:val="28"/>
        </w:rPr>
        <w:t xml:space="preserve"> Unlike the image of the tree, which reduces all relations to a single foundation or cause (roots) and which structures </w:t>
      </w:r>
      <w:r w:rsidRPr="00402E5B">
        <w:rPr>
          <w:color w:val="000000" w:themeColor="text1"/>
          <w:sz w:val="16"/>
          <w:szCs w:val="28"/>
        </w:rPr>
        <w:lastRenderedPageBreak/>
        <w:t xml:space="preserve">relations hierarchically (branches), </w:t>
      </w:r>
      <w:r w:rsidRPr="00402E5B">
        <w:rPr>
          <w:b/>
          <w:bCs/>
          <w:color w:val="000000" w:themeColor="text1"/>
          <w:sz w:val="28"/>
          <w:szCs w:val="28"/>
          <w:u w:val="single"/>
        </w:rPr>
        <w:t xml:space="preserve">the rhizome enables a body’s relations and potentials to be thought of as connecting up with an almost inﬁnite number of other bodies and potentials in multiple directions. It places all relations on a single plane </w:t>
      </w:r>
      <w:r w:rsidRPr="00402E5B">
        <w:rPr>
          <w:color w:val="000000" w:themeColor="text1"/>
          <w:sz w:val="16"/>
          <w:szCs w:val="28"/>
        </w:rPr>
        <w:t>(not in the two-dimensional sense, but in the sense of having no hierarchies) and acknowledges that bodies form multiple relations simultaneously</w:t>
      </w:r>
      <w:r w:rsidRPr="00402E5B">
        <w:rPr>
          <w:b/>
          <w:bCs/>
          <w:color w:val="000000" w:themeColor="text1"/>
          <w:sz w:val="28"/>
          <w:szCs w:val="28"/>
          <w:u w:val="single"/>
        </w:rPr>
        <w:t>. Unlike the illusion of stratiﬁed subjectivity, a rhizomatic understanding of the body refuses to limit a body and its relations by always tracing them back to a family history or root cause</w:t>
      </w:r>
      <w:r w:rsidRPr="00402E5B">
        <w:rPr>
          <w:b/>
          <w:bCs/>
          <w:color w:val="000000" w:themeColor="text1"/>
          <w:sz w:val="28"/>
          <w:szCs w:val="28"/>
          <w:u w:val="single"/>
          <w:shd w:val="clear" w:color="auto" w:fill="00FF00"/>
        </w:rPr>
        <w:t>. Rhizomatic thought is ethical, for it opens up life to diﬀerence</w:t>
      </w:r>
      <w:r w:rsidRPr="00402E5B">
        <w:rPr>
          <w:b/>
          <w:bCs/>
          <w:color w:val="000000" w:themeColor="text1"/>
          <w:sz w:val="28"/>
          <w:szCs w:val="28"/>
          <w:u w:val="single"/>
        </w:rPr>
        <w:t xml:space="preserve"> (variation) and multiplicities</w:t>
      </w:r>
      <w:r w:rsidRPr="00402E5B">
        <w:rPr>
          <w:color w:val="000000" w:themeColor="text1"/>
          <w:sz w:val="16"/>
          <w:szCs w:val="28"/>
        </w:rPr>
        <w:t>: “the fabric of the rhizome is the conjunction, “and . . . and . . . and . . .” This conjunction carries enough force to shake and uproot the verb ‘to be.’”Instead of the singular unity of a continuous self, t</w:t>
      </w:r>
      <w:r w:rsidRPr="00402E5B">
        <w:rPr>
          <w:b/>
          <w:bCs/>
          <w:color w:val="000000" w:themeColor="text1"/>
          <w:sz w:val="28"/>
          <w:szCs w:val="28"/>
          <w:u w:val="single"/>
        </w:rPr>
        <w:t xml:space="preserve">he </w:t>
      </w:r>
      <w:r w:rsidRPr="00402E5B">
        <w:rPr>
          <w:b/>
          <w:bCs/>
          <w:color w:val="000000" w:themeColor="text1"/>
          <w:sz w:val="28"/>
          <w:szCs w:val="28"/>
          <w:u w:val="single"/>
          <w:shd w:val="clear" w:color="auto" w:fill="00FF00"/>
        </w:rPr>
        <w:t>rhizome allows a body to be multiple</w:t>
      </w:r>
      <w:r w:rsidRPr="00402E5B">
        <w:rPr>
          <w:b/>
          <w:bCs/>
          <w:color w:val="000000" w:themeColor="text1"/>
          <w:sz w:val="28"/>
          <w:szCs w:val="28"/>
          <w:u w:val="single"/>
        </w:rPr>
        <w:t>: to be simultaneously a smoker and a non-smoker and a social smoker and an ex-smoker</w:t>
      </w:r>
      <w:r w:rsidRPr="00402E5B">
        <w:rPr>
          <w:color w:val="000000" w:themeColor="text1"/>
          <w:sz w:val="16"/>
          <w:szCs w:val="28"/>
        </w:rPr>
        <w:t xml:space="preserve"> and . . . ; to be a heroin injector and an abstainer and a peer educator and . . . ; </w:t>
      </w:r>
      <w:r w:rsidRPr="00402E5B">
        <w:rPr>
          <w:b/>
          <w:bCs/>
          <w:color w:val="000000" w:themeColor="text1"/>
          <w:sz w:val="28"/>
          <w:szCs w:val="28"/>
          <w:u w:val="single"/>
          <w:shd w:val="clear" w:color="auto" w:fill="00FF00"/>
        </w:rPr>
        <w:t>to be a continuous becoming rather than a static being. Thinking rhizomatically acknowledges that a body has multiple potentials</w:t>
      </w:r>
      <w:r w:rsidRPr="00402E5B">
        <w:rPr>
          <w:b/>
          <w:bCs/>
          <w:color w:val="000000" w:themeColor="text1"/>
          <w:sz w:val="28"/>
          <w:szCs w:val="28"/>
          <w:u w:val="single"/>
        </w:rPr>
        <w:t>, which each depend upon the other bodies it connects with and the assemblages it forms</w:t>
      </w:r>
      <w:r w:rsidRPr="00402E5B">
        <w:rPr>
          <w:color w:val="000000" w:themeColor="text1"/>
          <w:sz w:val="16"/>
          <w:szCs w:val="28"/>
        </w:rPr>
        <w:t>. It acknowledges, in other words, that a body “has as many meanings as there are forces capable of seizing it” (Massumi, 1992: 10).  The rhizome also replaces the system of self/other (I = I = not you) with an open potentiality.</w:t>
      </w:r>
    </w:p>
    <w:p w14:paraId="68A0A826" w14:textId="6D4D9032" w:rsidR="00E42E4C" w:rsidRDefault="00E42E4C" w:rsidP="00F601E6"/>
    <w:p w14:paraId="53A1BD22" w14:textId="6E120725" w:rsidR="008D2332" w:rsidRDefault="008D2332" w:rsidP="008D2332">
      <w:pPr>
        <w:pStyle w:val="Heading1"/>
      </w:pPr>
      <w:r>
        <w:lastRenderedPageBreak/>
        <w:t>Accessibility</w:t>
      </w:r>
    </w:p>
    <w:p w14:paraId="44A91A5A" w14:textId="050BEED3" w:rsidR="008D2332" w:rsidRDefault="008D2332" w:rsidP="008D2332">
      <w:pPr>
        <w:pStyle w:val="Heading2"/>
      </w:pPr>
      <w:r>
        <w:lastRenderedPageBreak/>
        <w:t>1</w:t>
      </w:r>
    </w:p>
    <w:p w14:paraId="463ADD9C" w14:textId="77777777" w:rsidR="008D2332" w:rsidRPr="00742C76" w:rsidRDefault="008D2332" w:rsidP="008D2332">
      <w:pPr>
        <w:pStyle w:val="Heading4"/>
        <w:rPr>
          <w:rFonts w:cs="Calibri"/>
        </w:rPr>
      </w:pPr>
      <w:r w:rsidRPr="00742C76">
        <w:rPr>
          <w:rFonts w:cs="Calibri"/>
        </w:rPr>
        <w:t>1] The state is obligated to prioritize freedom.</w:t>
      </w:r>
    </w:p>
    <w:p w14:paraId="5382930E" w14:textId="500F6E54" w:rsidR="008D2332" w:rsidRPr="008D2332" w:rsidRDefault="008D2332" w:rsidP="008D2332">
      <w:pPr>
        <w:rPr>
          <w:rStyle w:val="Style13ptBold"/>
        </w:rPr>
      </w:pPr>
      <w:r w:rsidRPr="008D2332">
        <w:rPr>
          <w:rStyle w:val="Style13ptBold"/>
        </w:rPr>
        <w:t>Otteson 09</w:t>
      </w:r>
    </w:p>
    <w:p w14:paraId="35D5B5B2" w14:textId="60BECC46" w:rsidR="008D2332" w:rsidRDefault="00CB78AE" w:rsidP="00CB78AE">
      <w:r>
        <w:t>agency set limits on the state the only “coercive laws” to which individuals may rationally allow are those that require respect for agency human progress is possible only under a state that defends individual freedom. happiness is a great but ancillary benefit. the reason we leave the state of nature is to secure maximum freedom compatible with the same freedom of others.</w:t>
      </w:r>
    </w:p>
    <w:p w14:paraId="6B963F0A" w14:textId="77777777" w:rsidR="00CB78AE" w:rsidRDefault="00CB78AE" w:rsidP="008D2332"/>
    <w:p w14:paraId="5C46F026" w14:textId="77777777" w:rsidR="008D2332" w:rsidRPr="00742C76" w:rsidRDefault="008D2332" w:rsidP="008D2332">
      <w:pPr>
        <w:pStyle w:val="Heading4"/>
        <w:rPr>
          <w:rFonts w:cs="Calibri"/>
        </w:rPr>
      </w:pPr>
      <w:r w:rsidRPr="00742C76">
        <w:rPr>
          <w:rFonts w:cs="Calibri"/>
        </w:rPr>
        <w:t>1] Libertarianism mandates a market-oriented approach to space—that negates</w:t>
      </w:r>
    </w:p>
    <w:p w14:paraId="2877C4B6" w14:textId="620AB6B0" w:rsidR="008D2332" w:rsidRPr="00742C76" w:rsidRDefault="008D2332" w:rsidP="008D2332">
      <w:r w:rsidRPr="00742C76">
        <w:rPr>
          <w:rStyle w:val="Style13ptBold"/>
        </w:rPr>
        <w:t>Broker 20</w:t>
      </w:r>
    </w:p>
    <w:p w14:paraId="4DABC560" w14:textId="648B3685" w:rsidR="00CB78AE" w:rsidRPr="00CB78AE" w:rsidRDefault="00CB78AE" w:rsidP="00CB78AE">
      <w:r w:rsidRPr="00CB78AE">
        <w:t>private</w:t>
      </w:r>
      <w:r>
        <w:t xml:space="preserve"> </w:t>
      </w:r>
      <w:r w:rsidRPr="00CB78AE">
        <w:t>investment</w:t>
      </w:r>
      <w:r>
        <w:t xml:space="preserve"> </w:t>
      </w:r>
      <w:r w:rsidRPr="00CB78AE">
        <w:t>is</w:t>
      </w:r>
      <w:r>
        <w:t xml:space="preserve"> </w:t>
      </w:r>
      <w:r w:rsidRPr="00CB78AE">
        <w:t>moving space exploration</w:t>
      </w:r>
      <w:r>
        <w:t xml:space="preserve"> </w:t>
      </w:r>
      <w:r w:rsidRPr="00CB78AE">
        <w:t>in the rapidly near future, the distinction between a nonpublic</w:t>
      </w:r>
      <w:r>
        <w:t xml:space="preserve"> </w:t>
      </w:r>
      <w:r w:rsidRPr="00CB78AE">
        <w:t>or</w:t>
      </w:r>
      <w:r>
        <w:t xml:space="preserve"> </w:t>
      </w:r>
      <w:r w:rsidRPr="00CB78AE">
        <w:t>public good will be</w:t>
      </w:r>
      <w:r>
        <w:t xml:space="preserve"> </w:t>
      </w:r>
      <w:r w:rsidRPr="00CB78AE">
        <w:t>meaningless.</w:t>
      </w:r>
      <w:r>
        <w:t xml:space="preserve"> </w:t>
      </w:r>
      <w:r w:rsidRPr="00CB78AE">
        <w:t>the exploitation of human labor and fragile Earth ecosystem makes no economic sense</w:t>
      </w:r>
      <w:r>
        <w:t xml:space="preserve"> </w:t>
      </w:r>
      <w:r w:rsidRPr="00CB78AE">
        <w:t>Only a libertarian-type system, that guarantees basic individual rights</w:t>
      </w:r>
      <w:r>
        <w:t xml:space="preserve"> </w:t>
      </w:r>
      <w:r w:rsidRPr="00CB78AE">
        <w:t>could be valued</w:t>
      </w:r>
    </w:p>
    <w:p w14:paraId="0D823E0D" w14:textId="77777777" w:rsidR="008D2332" w:rsidRDefault="008D2332" w:rsidP="008D2332">
      <w:pPr>
        <w:rPr>
          <w:rStyle w:val="StyleUnderline"/>
          <w:rFonts w:cs="Calibri"/>
          <w:u w:val="none"/>
        </w:rPr>
      </w:pPr>
    </w:p>
    <w:p w14:paraId="59C2BF32" w14:textId="697D7870" w:rsidR="008D2332" w:rsidRPr="008D2332" w:rsidRDefault="008D2332" w:rsidP="008D2332">
      <w:pPr>
        <w:pStyle w:val="Heading4"/>
      </w:pPr>
      <w:r w:rsidRPr="008D2332">
        <w:t>2] Property rights in space can be consistent with international law</w:t>
      </w:r>
    </w:p>
    <w:p w14:paraId="37B9AF0E" w14:textId="03B991C5" w:rsidR="008D2332" w:rsidRPr="00742C76" w:rsidRDefault="008D2332" w:rsidP="008D2332">
      <w:pPr>
        <w:rPr>
          <w:rStyle w:val="StyleUnderline"/>
        </w:rPr>
      </w:pPr>
      <w:r w:rsidRPr="00742C76">
        <w:rPr>
          <w:rStyle w:val="Style13ptBold"/>
        </w:rPr>
        <w:t>Simberg 12</w:t>
      </w:r>
    </w:p>
    <w:p w14:paraId="61F70350" w14:textId="203A5B6E" w:rsidR="008D2332" w:rsidRDefault="00CB78AE" w:rsidP="00CB78AE">
      <w:r>
        <w:t>the Moon Treaty is a refutation or else there would be no need for another treaty Under the treaty, it would be possible for a government to recognize the property who met conditions, Such cooperation need physical force This provides support for the concept of individual claims</w:t>
      </w:r>
    </w:p>
    <w:p w14:paraId="5B6F9096" w14:textId="77777777" w:rsidR="008D2332" w:rsidRDefault="008D2332" w:rsidP="008D2332"/>
    <w:p w14:paraId="086DEC51" w14:textId="7C443C6E" w:rsidR="008D2332" w:rsidRDefault="008D2332" w:rsidP="008D2332">
      <w:pPr>
        <w:pStyle w:val="Heading2"/>
      </w:pPr>
      <w:r>
        <w:lastRenderedPageBreak/>
        <w:t>2</w:t>
      </w:r>
    </w:p>
    <w:p w14:paraId="69F4AD15" w14:textId="77777777" w:rsidR="00CB78AE" w:rsidRDefault="00CB78AE" w:rsidP="00CB78AE">
      <w:pPr>
        <w:pStyle w:val="Heading4"/>
      </w:pPr>
      <w:r>
        <w:t xml:space="preserve">Interpretation – Affirmatives must define </w:t>
      </w:r>
      <w:r w:rsidRPr="00537E9A">
        <w:rPr>
          <w:i/>
        </w:rPr>
        <w:t>private entities</w:t>
      </w:r>
      <w:r>
        <w:t xml:space="preserve"> in a delineated card in the 1AC.  </w:t>
      </w:r>
    </w:p>
    <w:p w14:paraId="60CF55A6" w14:textId="6AA0DE8A" w:rsidR="008D2332" w:rsidRDefault="00CB78AE" w:rsidP="00CB78AE">
      <w:r w:rsidRPr="007B0AB4">
        <w:rPr>
          <w:rStyle w:val="Style13ptBold"/>
        </w:rPr>
        <w:t>UpCounsel ND</w:t>
      </w:r>
    </w:p>
    <w:p w14:paraId="610B9964" w14:textId="285F3406" w:rsidR="00CB78AE" w:rsidRDefault="00CB78AE" w:rsidP="00CB78AE">
      <w:r>
        <w:t>private entity can be partnership corporation individual nonprofit company Some go public with IPO Some go private when large investor Most are not bound by FOIA laws However may apply to entities involved in government business</w:t>
      </w:r>
    </w:p>
    <w:p w14:paraId="7D25A3CD" w14:textId="77777777" w:rsidR="00CB78AE" w:rsidRDefault="00CB78AE" w:rsidP="008D2332"/>
    <w:p w14:paraId="13B68C0B" w14:textId="09CCDD2F" w:rsidR="008D2332" w:rsidRDefault="008D2332" w:rsidP="008D2332">
      <w:pPr>
        <w:pStyle w:val="Heading2"/>
      </w:pPr>
      <w:r>
        <w:lastRenderedPageBreak/>
        <w:t>3</w:t>
      </w:r>
    </w:p>
    <w:p w14:paraId="134E10B2" w14:textId="142EC218" w:rsidR="00CB78AE" w:rsidRDefault="00CB78AE" w:rsidP="00CB78AE">
      <w:pPr>
        <w:pStyle w:val="Heading4"/>
      </w:pPr>
      <w:r w:rsidRPr="00830717">
        <w:t>Good and bad mean nothing outside of context</w:t>
      </w:r>
      <w:r>
        <w:t xml:space="preserve"> –</w:t>
      </w:r>
      <w:r w:rsidRPr="00830717">
        <w:t xml:space="preserve"> virtues only gain power because of life denial and repression</w:t>
      </w:r>
      <w:r>
        <w:t xml:space="preserve"> –</w:t>
      </w:r>
      <w:r w:rsidRPr="00830717">
        <w:t xml:space="preserve"> you should ask yourself, why not be unvirtuous. </w:t>
      </w:r>
      <w:r w:rsidRPr="00830717">
        <w:br/>
      </w:r>
      <w:r w:rsidRPr="00CB78AE">
        <w:rPr>
          <w:sz w:val="26"/>
        </w:rPr>
        <w:t>Nietzsche</w:t>
      </w:r>
    </w:p>
    <w:p w14:paraId="5688986A" w14:textId="224D00A8" w:rsidR="00CB78AE" w:rsidRDefault="00CB78AE" w:rsidP="00CB78AE">
      <w:r>
        <w:t>the origin of the idea “good” has been established in the wrong place it was the “good people” themselves who set their actions up as good in opposition to everything low they arrogated themselves the right to create values the domineering is the origin of the opposition between “good” and “bad the word “good” is from the start in no way necessarily tied up with “unegoistic” actions</w:t>
      </w:r>
    </w:p>
    <w:p w14:paraId="08A2BBBE" w14:textId="77777777" w:rsidR="00CB78AE" w:rsidRDefault="00CB78AE" w:rsidP="00CB78AE"/>
    <w:p w14:paraId="37F48E0B" w14:textId="4FBA989C" w:rsidR="00CB78AE" w:rsidRDefault="00CB78AE" w:rsidP="00CB78AE">
      <w:pPr>
        <w:pStyle w:val="Heading4"/>
      </w:pPr>
      <w:r>
        <w:t>The alternative is becoming animal – reject your human perspectives and embrace the temporality of the new through the mindset of simplicity and primitivism – it’s condo.</w:t>
      </w:r>
    </w:p>
    <w:p w14:paraId="79B6611F" w14:textId="693DB625" w:rsidR="00CB78AE" w:rsidRDefault="00CB78AE" w:rsidP="00CB78AE">
      <w:pPr>
        <w:rPr>
          <w:rStyle w:val="Style13ptBold"/>
        </w:rPr>
      </w:pPr>
      <w:r w:rsidRPr="00CB78AE">
        <w:rPr>
          <w:rStyle w:val="Style13ptBold"/>
        </w:rPr>
        <w:t>Colebrook</w:t>
      </w:r>
      <w:r>
        <w:rPr>
          <w:rStyle w:val="Style13ptBold"/>
        </w:rPr>
        <w:t xml:space="preserve"> 02</w:t>
      </w:r>
    </w:p>
    <w:p w14:paraId="0836EA1D" w14:textId="27E35E6F" w:rsidR="00CB78AE" w:rsidRDefault="00CB78AE" w:rsidP="00CB78AE">
      <w:r>
        <w:t>There is one plane of being open flow of becoming possibilities for becoming there is no goal towards which change is directed Each flow of life affirms distinct power to become no trend only striving change of singularities becoming animal cannot be unified by some general goal there are multiplicities of flows</w:t>
      </w:r>
    </w:p>
    <w:p w14:paraId="38197D1B" w14:textId="77777777" w:rsidR="00CB78AE" w:rsidRDefault="00CB78AE" w:rsidP="00CB78AE"/>
    <w:p w14:paraId="0E5C5986" w14:textId="77777777" w:rsidR="00CB78AE" w:rsidRPr="00402E5B" w:rsidRDefault="00CB78AE" w:rsidP="00CB78AE">
      <w:pPr>
        <w:pStyle w:val="Heading4"/>
        <w:rPr>
          <w:color w:val="000000" w:themeColor="text1"/>
        </w:rPr>
      </w:pPr>
      <w:r w:rsidRPr="00402E5B">
        <w:rPr>
          <w:color w:val="000000" w:themeColor="text1"/>
        </w:rPr>
        <w:t>Power operates via restrictions—striations of potential such as the aff are a method of control, this restriction allows the system to eradicate those that don’t conform to specific roles through the concept of a transcendent ethic. Thus, the role of the ballot is to vote for the advocacy that best increases potentiality – the elimination of restriction is the only way to cultivate ethical thought.</w:t>
      </w:r>
    </w:p>
    <w:p w14:paraId="6FE43CC6" w14:textId="30FEC0E4" w:rsidR="00CB78AE" w:rsidRDefault="00CB78AE" w:rsidP="00CB78AE">
      <w:r w:rsidRPr="00402E5B">
        <w:rPr>
          <w:b/>
          <w:bCs/>
          <w:color w:val="000000" w:themeColor="text1"/>
          <w:szCs w:val="26"/>
        </w:rPr>
        <w:t>Malins 3</w:t>
      </w:r>
    </w:p>
    <w:p w14:paraId="4217A878" w14:textId="77777777" w:rsidR="00DA1314" w:rsidRPr="00B53113" w:rsidRDefault="00DA1314" w:rsidP="00DA1314">
      <w:r w:rsidRPr="00B53113">
        <w:t>the most signiﬁcant ambition is to make thought itself ethical Unlike the laws moral reasoning, and their determination of Good and Evil embodied ethics focuses on particular relations and their aﬀects action can no longer be bad, but as only becoming badAn ethical event is one which bodies emerge with a strengthened potentiality embodied ethics aims to reduce assemblages (which reduce potentials) and increase life-enhancing assemblages</w:t>
      </w:r>
      <w:r>
        <w:t xml:space="preserve"> </w:t>
      </w:r>
      <w:r w:rsidRPr="00B53113">
        <w:t xml:space="preserve">The rhizome is a way </w:t>
      </w:r>
      <w:r w:rsidRPr="00B53113">
        <w:lastRenderedPageBreak/>
        <w:t>of thinking the world and its relations that does away with hierarchies which permeate western thought. Rhizomatic thought is ethical, for it opens up life to diﬀerence rhizome allows a body to be multiple to be a continuous becoming rather than a static being. Thinking rhizomatically acknowledges that a body has multiple potentials</w:t>
      </w:r>
    </w:p>
    <w:p w14:paraId="69E4ECC6" w14:textId="4066F380" w:rsidR="00CB78AE" w:rsidRPr="00CB78AE" w:rsidRDefault="00CB78AE" w:rsidP="00CB78AE"/>
    <w:sectPr w:rsidR="00CB78AE" w:rsidRPr="00CB78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Liberation Sans">
    <w:altName w:val="Arial"/>
    <w:panose1 w:val="020B0604020202020204"/>
    <w:charset w:val="01"/>
    <w:family w:val="swiss"/>
    <w:pitch w:val="variable"/>
  </w:font>
  <w:font w:name="Droid Sans Fallback">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eeza Pro">
    <w:panose1 w:val="02000400000000000000"/>
    <w:charset w:val="B2"/>
    <w:family w:val="auto"/>
    <w:pitch w:val="variable"/>
    <w:sig w:usb0="80002001" w:usb1="80000000" w:usb2="00000008"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B0114"/>
    <w:multiLevelType w:val="hybridMultilevel"/>
    <w:tmpl w:val="C1709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454C13"/>
    <w:multiLevelType w:val="hybridMultilevel"/>
    <w:tmpl w:val="42BEC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7B3B80"/>
    <w:multiLevelType w:val="hybridMultilevel"/>
    <w:tmpl w:val="9446DA36"/>
    <w:lvl w:ilvl="0" w:tplc="8124D2AC">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B14F8F"/>
    <w:multiLevelType w:val="hybridMultilevel"/>
    <w:tmpl w:val="956A88B4"/>
    <w:lvl w:ilvl="0" w:tplc="C1A6AB4C">
      <w:start w:val="1"/>
      <w:numFmt w:val="lowerLetter"/>
      <w:lvlText w:val="%1."/>
      <w:lvlJc w:val="left"/>
      <w:pPr>
        <w:ind w:left="1800" w:hanging="360"/>
      </w:pPr>
      <w:rPr>
        <w:rFonts w:ascii="Times New Roman" w:eastAsiaTheme="majorEastAsia"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0A922EF8"/>
    <w:multiLevelType w:val="hybridMultilevel"/>
    <w:tmpl w:val="CA549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377727"/>
    <w:multiLevelType w:val="hybridMultilevel"/>
    <w:tmpl w:val="1466070E"/>
    <w:lvl w:ilvl="0" w:tplc="0F28F7DE">
      <w:start w:val="1"/>
      <w:numFmt w:val="lowerLetter"/>
      <w:lvlText w:val="%1."/>
      <w:lvlJc w:val="left"/>
      <w:pPr>
        <w:ind w:left="720" w:hanging="360"/>
      </w:pPr>
      <w:rPr>
        <w:rFonts w:ascii="Times New Roman" w:eastAsiaTheme="majorEastAsia"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7232E0"/>
    <w:multiLevelType w:val="hybridMultilevel"/>
    <w:tmpl w:val="6F162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F25E50"/>
    <w:multiLevelType w:val="hybridMultilevel"/>
    <w:tmpl w:val="F4D64838"/>
    <w:lvl w:ilvl="0" w:tplc="EE446244">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3B45AD"/>
    <w:multiLevelType w:val="hybridMultilevel"/>
    <w:tmpl w:val="55EEE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6F110D"/>
    <w:multiLevelType w:val="hybridMultilevel"/>
    <w:tmpl w:val="C024C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5221A8"/>
    <w:multiLevelType w:val="hybridMultilevel"/>
    <w:tmpl w:val="A3E88F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8A5F4D"/>
    <w:multiLevelType w:val="hybridMultilevel"/>
    <w:tmpl w:val="50E60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771FD1"/>
    <w:multiLevelType w:val="hybridMultilevel"/>
    <w:tmpl w:val="871CC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072FBF"/>
    <w:multiLevelType w:val="hybridMultilevel"/>
    <w:tmpl w:val="3C340D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3B4B3C"/>
    <w:multiLevelType w:val="hybridMultilevel"/>
    <w:tmpl w:val="8A30E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F96287"/>
    <w:multiLevelType w:val="hybridMultilevel"/>
    <w:tmpl w:val="3A204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7A3A3D"/>
    <w:multiLevelType w:val="hybridMultilevel"/>
    <w:tmpl w:val="592454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71C3E95"/>
    <w:multiLevelType w:val="hybridMultilevel"/>
    <w:tmpl w:val="361AE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405489"/>
    <w:multiLevelType w:val="hybridMultilevel"/>
    <w:tmpl w:val="3C2CB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DA5C51"/>
    <w:multiLevelType w:val="hybridMultilevel"/>
    <w:tmpl w:val="942AB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DD24D5"/>
    <w:multiLevelType w:val="hybridMultilevel"/>
    <w:tmpl w:val="D8BAD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F979EF"/>
    <w:multiLevelType w:val="hybridMultilevel"/>
    <w:tmpl w:val="9F4EF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B93379"/>
    <w:multiLevelType w:val="hybridMultilevel"/>
    <w:tmpl w:val="76344D4E"/>
    <w:lvl w:ilvl="0" w:tplc="1DF24846">
      <w:start w:val="1"/>
      <w:numFmt w:val="lowerLetter"/>
      <w:lvlText w:val="%1."/>
      <w:lvlJc w:val="left"/>
      <w:pPr>
        <w:ind w:left="720" w:hanging="360"/>
      </w:pPr>
      <w:rPr>
        <w:rFonts w:ascii="Times New Roman" w:eastAsiaTheme="majorEastAsia"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C1688F"/>
    <w:multiLevelType w:val="hybridMultilevel"/>
    <w:tmpl w:val="3C340D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1042FE"/>
    <w:multiLevelType w:val="hybridMultilevel"/>
    <w:tmpl w:val="F2FEB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867707"/>
    <w:multiLevelType w:val="hybridMultilevel"/>
    <w:tmpl w:val="3C340D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7D46BA"/>
    <w:multiLevelType w:val="hybridMultilevel"/>
    <w:tmpl w:val="4AE6D5FA"/>
    <w:lvl w:ilvl="0" w:tplc="BC9C502A">
      <w:start w:val="1"/>
      <w:numFmt w:val="decimal"/>
      <w:lvlText w:val="%1."/>
      <w:lvlJc w:val="left"/>
      <w:pPr>
        <w:tabs>
          <w:tab w:val="num" w:pos="360"/>
        </w:tabs>
        <w:ind w:left="360" w:hanging="360"/>
      </w:pPr>
      <w:rPr>
        <w:rFonts w:hint="default"/>
        <w:b/>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39" w15:restartNumberingAfterBreak="0">
    <w:nsid w:val="6C0E2D78"/>
    <w:multiLevelType w:val="hybridMultilevel"/>
    <w:tmpl w:val="859AE44E"/>
    <w:lvl w:ilvl="0" w:tplc="3F50603E">
      <w:start w:val="1"/>
      <w:numFmt w:val="decimal"/>
      <w:lvlText w:val="%1."/>
      <w:lvlJc w:val="left"/>
      <w:pPr>
        <w:ind w:left="720" w:hanging="360"/>
      </w:pPr>
      <w:rPr>
        <w:rFonts w:ascii="Calibri" w:eastAsiaTheme="minorEastAsia"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B61809"/>
    <w:multiLevelType w:val="hybridMultilevel"/>
    <w:tmpl w:val="FD2C2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DF5DE4"/>
    <w:multiLevelType w:val="hybridMultilevel"/>
    <w:tmpl w:val="7F8A37A6"/>
    <w:lvl w:ilvl="0" w:tplc="505A1590">
      <w:start w:val="1"/>
      <w:numFmt w:val="decimal"/>
      <w:lvlText w:val="%1."/>
      <w:lvlJc w:val="left"/>
      <w:pPr>
        <w:ind w:left="720" w:hanging="360"/>
      </w:pPr>
      <w:rPr>
        <w:rFonts w:ascii="Georgia" w:eastAsiaTheme="majorEastAsia" w:hAnsi="Georgia"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2"/>
  </w:num>
  <w:num w:numId="13">
    <w:abstractNumId w:val="26"/>
  </w:num>
  <w:num w:numId="14">
    <w:abstractNumId w:val="16"/>
  </w:num>
  <w:num w:numId="15">
    <w:abstractNumId w:val="33"/>
  </w:num>
  <w:num w:numId="16">
    <w:abstractNumId w:val="40"/>
  </w:num>
  <w:num w:numId="17">
    <w:abstractNumId w:val="37"/>
  </w:num>
  <w:num w:numId="18">
    <w:abstractNumId w:val="41"/>
  </w:num>
  <w:num w:numId="19">
    <w:abstractNumId w:val="19"/>
  </w:num>
  <w:num w:numId="20">
    <w:abstractNumId w:val="17"/>
  </w:num>
  <w:num w:numId="21">
    <w:abstractNumId w:val="12"/>
  </w:num>
  <w:num w:numId="22">
    <w:abstractNumId w:val="30"/>
  </w:num>
  <w:num w:numId="23">
    <w:abstractNumId w:val="31"/>
  </w:num>
  <w:num w:numId="24">
    <w:abstractNumId w:val="28"/>
  </w:num>
  <w:num w:numId="25">
    <w:abstractNumId w:val="22"/>
  </w:num>
  <w:num w:numId="26">
    <w:abstractNumId w:val="25"/>
  </w:num>
  <w:num w:numId="27">
    <w:abstractNumId w:val="20"/>
  </w:num>
  <w:num w:numId="28">
    <w:abstractNumId w:val="11"/>
  </w:num>
  <w:num w:numId="29">
    <w:abstractNumId w:val="13"/>
  </w:num>
  <w:num w:numId="30">
    <w:abstractNumId w:val="32"/>
  </w:num>
  <w:num w:numId="31">
    <w:abstractNumId w:val="15"/>
  </w:num>
  <w:num w:numId="32">
    <w:abstractNumId w:val="21"/>
  </w:num>
  <w:num w:numId="33">
    <w:abstractNumId w:val="27"/>
  </w:num>
  <w:num w:numId="34">
    <w:abstractNumId w:val="38"/>
  </w:num>
  <w:num w:numId="35">
    <w:abstractNumId w:val="35"/>
  </w:num>
  <w:num w:numId="36">
    <w:abstractNumId w:val="34"/>
  </w:num>
  <w:num w:numId="37">
    <w:abstractNumId w:val="14"/>
  </w:num>
  <w:num w:numId="38">
    <w:abstractNumId w:val="24"/>
  </w:num>
  <w:num w:numId="39">
    <w:abstractNumId w:val="29"/>
  </w:num>
  <w:num w:numId="40">
    <w:abstractNumId w:val="18"/>
  </w:num>
  <w:num w:numId="41">
    <w:abstractNumId w:val="36"/>
  </w:num>
  <w:num w:numId="42">
    <w:abstractNumId w:val="39"/>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23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03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332"/>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B78AE"/>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31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F1E421"/>
  <w14:defaultImageDpi w14:val="300"/>
  <w15:docId w15:val="{451164BD-F60C-314B-86ED-6BE145A95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7037"/>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3B70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70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3B70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TAG"/>
    <w:basedOn w:val="Normal"/>
    <w:next w:val="Normal"/>
    <w:link w:val="Heading4Char"/>
    <w:uiPriority w:val="9"/>
    <w:unhideWhenUsed/>
    <w:qFormat/>
    <w:rsid w:val="003B7037"/>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3B70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7037"/>
  </w:style>
  <w:style w:type="character" w:customStyle="1" w:styleId="Heading1Char">
    <w:name w:val="Heading 1 Char"/>
    <w:aliases w:val="Pocket Char"/>
    <w:basedOn w:val="DefaultParagraphFont"/>
    <w:link w:val="Heading1"/>
    <w:uiPriority w:val="9"/>
    <w:rsid w:val="003B703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B7037"/>
    <w:rPr>
      <w:rFonts w:ascii="Times New Roman" w:eastAsiaTheme="majorEastAsia" w:hAnsi="Times New Roman"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B7037"/>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
    <w:basedOn w:val="DefaultParagraphFont"/>
    <w:link w:val="Heading4"/>
    <w:uiPriority w:val="9"/>
    <w:rsid w:val="003B7037"/>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B703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B7037"/>
    <w:rPr>
      <w:b w:val="0"/>
      <w:sz w:val="26"/>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s"/>
    <w:basedOn w:val="DefaultParagraphFont"/>
    <w:link w:val="textbold"/>
    <w:uiPriority w:val="20"/>
    <w:qFormat/>
    <w:rsid w:val="003B7037"/>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3B703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3B7037"/>
    <w:rPr>
      <w:color w:val="auto"/>
      <w:u w:val="none"/>
    </w:rPr>
  </w:style>
  <w:style w:type="paragraph" w:styleId="DocumentMap">
    <w:name w:val="Document Map"/>
    <w:basedOn w:val="Normal"/>
    <w:link w:val="DocumentMapChar"/>
    <w:uiPriority w:val="99"/>
    <w:semiHidden/>
    <w:unhideWhenUsed/>
    <w:rsid w:val="003B70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7037"/>
    <w:rPr>
      <w:rFonts w:ascii="Lucida Grande" w:hAnsi="Lucida Grande" w:cs="Lucida Grande"/>
    </w:rPr>
  </w:style>
  <w:style w:type="paragraph" w:customStyle="1" w:styleId="textbold">
    <w:name w:val="text bold"/>
    <w:basedOn w:val="Normal"/>
    <w:link w:val="Emphasis"/>
    <w:uiPriority w:val="20"/>
    <w:qFormat/>
    <w:rsid w:val="008D2332"/>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sz w:val="30"/>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6,No Spacing tnr,Card,No Spacing31"/>
    <w:basedOn w:val="Heading1"/>
    <w:link w:val="Hyperlink"/>
    <w:autoRedefine/>
    <w:uiPriority w:val="1"/>
    <w:qFormat/>
    <w:rsid w:val="008D233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8D2332"/>
    <w:pPr>
      <w:spacing w:after="0" w:line="240" w:lineRule="auto"/>
    </w:pPr>
    <w:rPr>
      <w:sz w:val="24"/>
    </w:rPr>
  </w:style>
  <w:style w:type="character" w:customStyle="1" w:styleId="FootnoteTextChar">
    <w:name w:val="Footnote Text Char"/>
    <w:basedOn w:val="DefaultParagraphFont"/>
    <w:link w:val="FootnoteText"/>
    <w:uiPriority w:val="99"/>
    <w:rsid w:val="008D2332"/>
    <w:rPr>
      <w:rFonts w:ascii="Times New Roman" w:hAnsi="Times New Roman" w:cs="Times New Roman"/>
    </w:rPr>
  </w:style>
  <w:style w:type="character" w:styleId="FootnoteReference">
    <w:name w:val="footnote reference"/>
    <w:aliases w:val="FN Ref,footnote reference,fr,o,FR,(NECG) Footnote Reference"/>
    <w:basedOn w:val="DefaultParagraphFont"/>
    <w:uiPriority w:val="99"/>
    <w:unhideWhenUsed/>
    <w:qFormat/>
    <w:rsid w:val="008D2332"/>
    <w:rPr>
      <w:vertAlign w:val="superscript"/>
    </w:rPr>
  </w:style>
  <w:style w:type="character" w:styleId="IntenseEmphasis">
    <w:name w:val="Intense Emphasis"/>
    <w:aliases w:val="Heading 3 Char Char Char1"/>
    <w:basedOn w:val="DefaultParagraphFont"/>
    <w:uiPriority w:val="1"/>
    <w:qFormat/>
    <w:rsid w:val="008D2332"/>
    <w:rPr>
      <w:b w:val="0"/>
      <w:bCs w:val="0"/>
      <w:sz w:val="22"/>
      <w:u w:val="single"/>
    </w:rPr>
  </w:style>
  <w:style w:type="character" w:customStyle="1" w:styleId="TitleChar">
    <w:name w:val="Title Char"/>
    <w:aliases w:val="UNDERLINE Char"/>
    <w:basedOn w:val="DefaultParagraphFont"/>
    <w:link w:val="Title"/>
    <w:uiPriority w:val="5"/>
    <w:qFormat/>
    <w:rsid w:val="008D2332"/>
    <w:rPr>
      <w:b/>
      <w:u w:val="single"/>
    </w:rPr>
  </w:style>
  <w:style w:type="paragraph" w:styleId="Title">
    <w:name w:val="Title"/>
    <w:aliases w:val="UNDERLINE"/>
    <w:basedOn w:val="Normal"/>
    <w:next w:val="Normal"/>
    <w:link w:val="TitleChar"/>
    <w:uiPriority w:val="5"/>
    <w:qFormat/>
    <w:rsid w:val="008D2332"/>
    <w:pP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8D2332"/>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8D2332"/>
    <w:pPr>
      <w:spacing w:before="100" w:beforeAutospacing="1" w:after="100" w:afterAutospacing="1" w:line="240" w:lineRule="auto"/>
    </w:pPr>
    <w:rPr>
      <w:rFonts w:eastAsia="Times New Roman"/>
      <w:sz w:val="24"/>
    </w:rPr>
  </w:style>
  <w:style w:type="character" w:customStyle="1" w:styleId="apple-style-span">
    <w:name w:val="apple-style-span"/>
    <w:rsid w:val="008D2332"/>
  </w:style>
  <w:style w:type="character" w:styleId="Strong">
    <w:name w:val="Strong"/>
    <w:basedOn w:val="DefaultParagraphFont"/>
    <w:uiPriority w:val="22"/>
    <w:qFormat/>
    <w:rsid w:val="008D2332"/>
    <w:rPr>
      <w:b/>
      <w:bCs/>
    </w:rPr>
  </w:style>
  <w:style w:type="paragraph" w:styleId="ListParagraph">
    <w:name w:val="List Paragraph"/>
    <w:basedOn w:val="Normal"/>
    <w:uiPriority w:val="99"/>
    <w:unhideWhenUsed/>
    <w:qFormat/>
    <w:rsid w:val="008D2332"/>
    <w:pPr>
      <w:ind w:left="720"/>
      <w:contextualSpacing/>
    </w:pPr>
    <w:rPr>
      <w:rFonts w:eastAsiaTheme="minorHAnsi"/>
      <w:szCs w:val="22"/>
    </w:rPr>
  </w:style>
  <w:style w:type="paragraph" w:customStyle="1" w:styleId="Body">
    <w:name w:val="Body"/>
    <w:autoRedefine/>
    <w:rsid w:val="008D2332"/>
    <w:rPr>
      <w:rFonts w:ascii="Times New Roman" w:eastAsia="ヒラギノ角ゴ Pro W3" w:hAnsi="Times New Roman" w:cs="Times New Roman"/>
      <w:color w:val="000000"/>
      <w:szCs w:val="20"/>
    </w:rPr>
  </w:style>
  <w:style w:type="paragraph" w:customStyle="1" w:styleId="Smalltext">
    <w:name w:val="Small text"/>
    <w:aliases w:val="Quote1,Quote11"/>
    <w:basedOn w:val="Normal"/>
    <w:link w:val="SmalltextChar"/>
    <w:qFormat/>
    <w:rsid w:val="008D2332"/>
    <w:rPr>
      <w:rFonts w:eastAsia="Calibri"/>
      <w:sz w:val="14"/>
      <w:szCs w:val="22"/>
    </w:rPr>
  </w:style>
  <w:style w:type="character" w:customStyle="1" w:styleId="SmalltextChar">
    <w:name w:val="Small text Char"/>
    <w:aliases w:val="Quote Char,Quote1 Char1"/>
    <w:link w:val="Smalltext"/>
    <w:rsid w:val="008D2332"/>
    <w:rPr>
      <w:rFonts w:ascii="Times New Roman" w:eastAsia="Calibri" w:hAnsi="Times New Roman" w:cs="Times New Roman"/>
      <w:sz w:val="14"/>
      <w:szCs w:val="22"/>
    </w:rPr>
  </w:style>
  <w:style w:type="character" w:customStyle="1" w:styleId="apple-converted-space">
    <w:name w:val="apple-converted-space"/>
    <w:basedOn w:val="DefaultParagraphFont"/>
    <w:rsid w:val="008D2332"/>
  </w:style>
  <w:style w:type="paragraph" w:customStyle="1" w:styleId="CITE">
    <w:name w:val="CITE"/>
    <w:basedOn w:val="Normal"/>
    <w:next w:val="Normal"/>
    <w:qFormat/>
    <w:rsid w:val="008D2332"/>
    <w:pPr>
      <w:suppressAutoHyphens/>
      <w:overflowPunct w:val="0"/>
      <w:spacing w:after="0" w:line="240" w:lineRule="auto"/>
    </w:pPr>
    <w:rPr>
      <w:rFonts w:ascii="Liberation Sans" w:eastAsia="Droid Sans Fallback" w:hAnsi="Liberation Sans"/>
      <w:b/>
      <w:i/>
      <w:color w:val="00000A"/>
      <w:sz w:val="21"/>
      <w:szCs w:val="22"/>
    </w:rPr>
  </w:style>
  <w:style w:type="paragraph" w:styleId="BalloonText">
    <w:name w:val="Balloon Text"/>
    <w:basedOn w:val="Normal"/>
    <w:link w:val="BalloonTextChar"/>
    <w:uiPriority w:val="99"/>
    <w:semiHidden/>
    <w:unhideWhenUsed/>
    <w:rsid w:val="008D2332"/>
    <w:pPr>
      <w:spacing w:after="0" w:line="240" w:lineRule="auto"/>
    </w:pPr>
    <w:rPr>
      <w:sz w:val="18"/>
      <w:szCs w:val="18"/>
    </w:rPr>
  </w:style>
  <w:style w:type="character" w:customStyle="1" w:styleId="BalloonTextChar">
    <w:name w:val="Balloon Text Char"/>
    <w:basedOn w:val="DefaultParagraphFont"/>
    <w:link w:val="BalloonText"/>
    <w:uiPriority w:val="99"/>
    <w:semiHidden/>
    <w:rsid w:val="008D2332"/>
    <w:rPr>
      <w:rFonts w:ascii="Times New Roman" w:hAnsi="Times New Roman" w:cs="Times New Roman"/>
      <w:sz w:val="18"/>
      <w:szCs w:val="18"/>
    </w:rPr>
  </w:style>
  <w:style w:type="character" w:customStyle="1" w:styleId="Emph">
    <w:name w:val="Emph"/>
    <w:uiPriority w:val="1"/>
    <w:qFormat/>
    <w:rsid w:val="008D2332"/>
    <w:rPr>
      <w:rFonts w:ascii="Arial" w:hAnsi="Arial"/>
      <w:b/>
      <w:sz w:val="20"/>
      <w:u w:val="single"/>
      <w:bdr w:val="single" w:sz="8" w:space="0" w:color="auto"/>
    </w:rPr>
  </w:style>
  <w:style w:type="paragraph" w:customStyle="1" w:styleId="Emphasis1">
    <w:name w:val="Emphasis1"/>
    <w:basedOn w:val="Normal"/>
    <w:autoRedefine/>
    <w:uiPriority w:val="20"/>
    <w:qFormat/>
    <w:rsid w:val="008D233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D2332"/>
    <w:rPr>
      <w:sz w:val="22"/>
      <w:u w:val="single"/>
    </w:rPr>
  </w:style>
  <w:style w:type="character" w:styleId="UnresolvedMention">
    <w:name w:val="Unresolved Mention"/>
    <w:basedOn w:val="DefaultParagraphFont"/>
    <w:uiPriority w:val="99"/>
    <w:unhideWhenUsed/>
    <w:rsid w:val="008D2332"/>
    <w:rPr>
      <w:color w:val="605E5C"/>
      <w:shd w:val="clear" w:color="auto" w:fill="E1DFDD"/>
    </w:rPr>
  </w:style>
  <w:style w:type="paragraph" w:customStyle="1" w:styleId="Cards">
    <w:name w:val="Cards"/>
    <w:next w:val="Normal"/>
    <w:rsid w:val="008D2332"/>
    <w:pPr>
      <w:widowControl w:val="0"/>
      <w:ind w:left="432" w:right="432"/>
    </w:pPr>
    <w:rPr>
      <w:rFonts w:ascii="Times New Roman" w:eastAsia="Times New Roman" w:hAnsi="Times New Roman" w:cs="Times New Roman"/>
      <w:sz w:val="20"/>
    </w:rPr>
  </w:style>
  <w:style w:type="character" w:customStyle="1" w:styleId="DebateUnderline">
    <w:name w:val="Debate Underline"/>
    <w:rsid w:val="008D2332"/>
    <w:rPr>
      <w:rFonts w:ascii="Times New Roman" w:hAnsi="Times New Roman"/>
      <w:sz w:val="20"/>
      <w:u w:val="thick"/>
    </w:rPr>
  </w:style>
  <w:style w:type="paragraph" w:customStyle="1" w:styleId="Cites">
    <w:name w:val="Cites"/>
    <w:next w:val="Cards"/>
    <w:rsid w:val="008D2332"/>
    <w:pPr>
      <w:widowControl w:val="0"/>
      <w:outlineLvl w:val="2"/>
    </w:pPr>
    <w:rPr>
      <w:rFonts w:ascii="Times New Roman" w:eastAsia="Times New Roman" w:hAnsi="Times New Roman" w:cs="Times New Roman"/>
      <w:sz w:val="20"/>
    </w:rPr>
  </w:style>
  <w:style w:type="character" w:customStyle="1" w:styleId="DebateHighlighted">
    <w:name w:val="Debate Highlighted"/>
    <w:rsid w:val="008D2332"/>
    <w:rPr>
      <w:rFonts w:ascii="Times New Roman" w:hAnsi="Times New Roman"/>
      <w:sz w:val="20"/>
      <w:u w:val="thick"/>
      <w:bdr w:val="none" w:sz="0" w:space="0" w:color="auto"/>
      <w:shd w:val="clear" w:color="auto" w:fill="00FFFF"/>
    </w:rPr>
  </w:style>
  <w:style w:type="character" w:customStyle="1" w:styleId="Author-Date">
    <w:name w:val="Author-Date"/>
    <w:rsid w:val="008D2332"/>
    <w:rPr>
      <w:b/>
      <w:sz w:val="24"/>
    </w:rPr>
  </w:style>
  <w:style w:type="character" w:customStyle="1" w:styleId="Emphasis2">
    <w:name w:val="Emphasis2"/>
    <w:rsid w:val="008D2332"/>
    <w:rPr>
      <w:rFonts w:ascii="Franklin Gothic Heavy" w:hAnsi="Franklin Gothic Heavy" w:cs="Times New Roman"/>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pcounsel.com/private-enti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i.org/wp-content/uploads/2012/04/Rand-Simberg-Homesteading-the-Final-Frontier.pdf" TargetMode="External"/><Relationship Id="rId5" Type="http://schemas.openxmlformats.org/officeDocument/2006/relationships/numbering" Target="numbering.xml"/><Relationship Id="rId10"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16</Pages>
  <Words>5757</Words>
  <Characters>32819</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2</cp:revision>
  <dcterms:created xsi:type="dcterms:W3CDTF">2022-02-19T20:34:00Z</dcterms:created>
  <dcterms:modified xsi:type="dcterms:W3CDTF">2022-02-19T21:33:00Z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