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7059D0" w14:textId="77777777" w:rsidR="001D7120" w:rsidRDefault="001D7120" w:rsidP="001D7120">
      <w:pPr>
        <w:pStyle w:val="Heading2"/>
      </w:pPr>
      <w:r>
        <w:t>1</w:t>
      </w:r>
    </w:p>
    <w:p w14:paraId="68327633" w14:textId="77777777" w:rsidR="001D7120" w:rsidRDefault="001D7120" w:rsidP="001D7120">
      <w:pPr>
        <w:pStyle w:val="Heading3"/>
      </w:pPr>
      <w:r>
        <w:t>K</w:t>
      </w:r>
    </w:p>
    <w:p w14:paraId="72ED631B" w14:textId="77777777" w:rsidR="001D7120" w:rsidRPr="009802CC" w:rsidRDefault="001D7120" w:rsidP="001D7120">
      <w:pPr>
        <w:pStyle w:val="Heading4"/>
        <w:rPr>
          <w:rFonts w:cs="Times New Roman"/>
          <w:color w:val="000000" w:themeColor="text1"/>
        </w:rPr>
      </w:pPr>
      <w:r w:rsidRPr="009802CC">
        <w:rPr>
          <w:rFonts w:cs="Times New Roman"/>
          <w:color w:val="000000" w:themeColor="text1"/>
        </w:rPr>
        <w:t>Abled subjectivity is tied up in a two-tiered affective response that explains disabled life – primary pity which reflects disability upon the ego threatening its ability status</w:t>
      </w:r>
      <w:r>
        <w:rPr>
          <w:rFonts w:cs="Times New Roman"/>
          <w:color w:val="000000" w:themeColor="text1"/>
        </w:rPr>
        <w:t>,</w:t>
      </w:r>
      <w:r w:rsidRPr="009802CC">
        <w:rPr>
          <w:rFonts w:cs="Times New Roman"/>
          <w:color w:val="000000" w:themeColor="text1"/>
        </w:rPr>
        <w:t xml:space="preserve"> which invokes secondary pity to overcorrect for the shattered-ego necessitating disabled death.</w:t>
      </w:r>
    </w:p>
    <w:p w14:paraId="1800082F" w14:textId="77777777" w:rsidR="001D7120" w:rsidRDefault="001D7120" w:rsidP="001D7120">
      <w:r w:rsidRPr="009802CC">
        <w:rPr>
          <w:rStyle w:val="Style13ptBold"/>
        </w:rPr>
        <w:t>Mollow 15</w:t>
      </w:r>
      <w:r w:rsidRPr="0027629E">
        <w:t xml:space="preserve"> </w:t>
      </w:r>
      <w:r w:rsidRPr="009802CC">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r>
        <w:rPr>
          <w:sz w:val="16"/>
          <w:szCs w:val="16"/>
        </w:rPr>
        <w:t>ACCS JM</w:t>
      </w:r>
    </w:p>
    <w:p w14:paraId="5446B2D6" w14:textId="77777777" w:rsidR="001D7120" w:rsidRPr="00BC404C" w:rsidRDefault="001D7120" w:rsidP="001D7120">
      <w:pPr>
        <w:rPr>
          <w:sz w:val="16"/>
        </w:rPr>
      </w:pPr>
      <w:r w:rsidRPr="002A71B1">
        <w:rPr>
          <w:sz w:val="16"/>
        </w:rPr>
        <w:t xml:space="preserve">Much as the differentiation between the inseparable processes of primary and secondary narcissism rests on a distinction between building up and breaking down the ego, a similar heuristic distinction gives structure to my concepts of primary and secondary pity. To be clear, pity and narcissism are not the same thing: if narcissism can be understood as love of the self, </w:t>
      </w:r>
      <w:r w:rsidRPr="00896766">
        <w:rPr>
          <w:rStyle w:val="Emphasis"/>
          <w:highlight w:val="green"/>
        </w:rPr>
        <w:t>pity involves a</w:t>
      </w:r>
      <w:r w:rsidRPr="00896766">
        <w:rPr>
          <w:rStyle w:val="StyleUnderline"/>
        </w:rPr>
        <w:t xml:space="preserve"> complex affective </w:t>
      </w:r>
      <w:r w:rsidRPr="00896766">
        <w:rPr>
          <w:rStyle w:val="Emphasis"/>
          <w:highlight w:val="green"/>
        </w:rPr>
        <w:t>reaction to the</w:t>
      </w:r>
      <w:r w:rsidRPr="007D43EE">
        <w:rPr>
          <w:rStyle w:val="Emphasis"/>
        </w:rPr>
        <w:t xml:space="preserve"> suffering of</w:t>
      </w:r>
      <w:r w:rsidRPr="0093432D">
        <w:rPr>
          <w:rStyle w:val="Emphasis"/>
        </w:rPr>
        <w:t xml:space="preserve"> someone else.</w:t>
      </w:r>
      <w:r w:rsidRPr="002A71B1">
        <w:rPr>
          <w:sz w:val="16"/>
        </w:rPr>
        <w:t xml:space="preserve"> </w:t>
      </w:r>
      <w:r w:rsidRPr="00896766">
        <w:rPr>
          <w:rStyle w:val="StyleUnderline"/>
        </w:rPr>
        <w:t xml:space="preserve">Primary pity entails a response to the image of another person </w:t>
      </w:r>
      <w:r w:rsidRPr="00896766">
        <w:rPr>
          <w:rStyle w:val="Emphasis"/>
        </w:rPr>
        <w:t>succumbing to</w:t>
      </w:r>
      <w:r w:rsidRPr="00896766">
        <w:rPr>
          <w:rStyle w:val="StyleUnderline"/>
        </w:rPr>
        <w:t xml:space="preserve"> what I have termed </w:t>
      </w:r>
      <w:r w:rsidRPr="007D43EE">
        <w:rPr>
          <w:rStyle w:val="Emphasis"/>
        </w:rPr>
        <w:t xml:space="preserve">the </w:t>
      </w:r>
      <w:r w:rsidRPr="007D43EE">
        <w:rPr>
          <w:rStyle w:val="Emphasis"/>
          <w:highlight w:val="green"/>
        </w:rPr>
        <w:t>“tragedy of di</w:t>
      </w:r>
      <w:r w:rsidRPr="0093432D">
        <w:rPr>
          <w:rStyle w:val="Emphasis"/>
          <w:highlight w:val="green"/>
        </w:rPr>
        <w:t>sability.”</w:t>
      </w:r>
      <w:r w:rsidRPr="002A71B1">
        <w:rPr>
          <w:sz w:val="16"/>
        </w:rPr>
        <w:t xml:space="preserve">121 </w:t>
      </w:r>
      <w:r w:rsidRPr="00896766">
        <w:rPr>
          <w:rStyle w:val="Emphasis"/>
        </w:rPr>
        <w:t>Primary pity arises</w:t>
      </w:r>
      <w:r w:rsidRPr="002A71B1">
        <w:rPr>
          <w:sz w:val="16"/>
        </w:rPr>
        <w:t xml:space="preserve"> when one witnesses a fall of the self, a collapse of the ego; such falling is at once painful and pleasurable to observe. In other words, </w:t>
      </w:r>
      <w:r w:rsidRPr="00896766">
        <w:rPr>
          <w:rStyle w:val="StyleUnderline"/>
        </w:rPr>
        <w:t xml:space="preserve">primary pity could be described </w:t>
      </w:r>
      <w:r w:rsidRPr="00896766">
        <w:rPr>
          <w:rStyle w:val="Emphasis"/>
        </w:rPr>
        <w:t>as a vicarious experience of the tragedy of disability.</w:t>
      </w:r>
      <w:r w:rsidRPr="002A71B1">
        <w:rPr>
          <w:sz w:val="16"/>
        </w:rPr>
        <w:t xml:space="preserve"> A great deal of the pain and pleasure of primary pity center on questions about what, or who, this fallen self is. When most people think about pity, we refer to an affect in which, to adopt Edelman’s phrase, we purport to “feel for the other.” But as with primary narcissism, in which the self has not yet been constituted, and therefore cannot be said to </w:t>
      </w:r>
      <w:proofErr w:type="gramStart"/>
      <w:r w:rsidRPr="002A71B1">
        <w:rPr>
          <w:sz w:val="16"/>
        </w:rPr>
        <w:t>enter into</w:t>
      </w:r>
      <w:proofErr w:type="gramEnd"/>
      <w:r w:rsidRPr="002A71B1">
        <w:rPr>
          <w:sz w:val="16"/>
        </w:rPr>
        <w:t xml:space="preserve"> intersubjective relations with an “other,” </w:t>
      </w:r>
      <w:r w:rsidRPr="00896766">
        <w:rPr>
          <w:rStyle w:val="Emphasis"/>
        </w:rPr>
        <w:t>primary pity entails a mixing up of self and other such that the ego</w:t>
      </w:r>
      <w:r w:rsidRPr="00896766">
        <w:rPr>
          <w:rStyle w:val="StyleUnderline"/>
        </w:rPr>
        <w:t>, in becoming permeable to pain that</w:t>
      </w:r>
      <w:r w:rsidRPr="00896766">
        <w:rPr>
          <w:rStyle w:val="Emphasis"/>
        </w:rPr>
        <w:t xml:space="preserve"> may</w:t>
      </w:r>
      <w:r w:rsidRPr="00896766">
        <w:rPr>
          <w:rStyle w:val="StyleUnderline"/>
        </w:rPr>
        <w:t xml:space="preserve"> properly </w:t>
      </w:r>
      <w:r w:rsidRPr="00896766">
        <w:rPr>
          <w:rStyle w:val="Emphasis"/>
        </w:rPr>
        <w:t>belong to “someone else,”</w:t>
      </w:r>
      <w:r w:rsidRPr="002A71B1">
        <w:rPr>
          <w:sz w:val="16"/>
        </w:rPr>
        <w:t xml:space="preserve"> is profoundly threatened in its integrity. </w:t>
      </w:r>
      <w:r w:rsidRPr="000C6B71">
        <w:rPr>
          <w:rStyle w:val="Emphasis"/>
          <w:highlight w:val="green"/>
        </w:rPr>
        <w:t xml:space="preserve">Primary </w:t>
      </w:r>
      <w:r w:rsidRPr="00E834C0">
        <w:rPr>
          <w:rStyle w:val="Emphasis"/>
          <w:highlight w:val="green"/>
        </w:rPr>
        <w:t>pity is</w:t>
      </w:r>
      <w:r w:rsidRPr="007D43EE">
        <w:rPr>
          <w:rStyle w:val="Emphasis"/>
        </w:rPr>
        <w:t xml:space="preserve"> that</w:t>
      </w:r>
      <w:r w:rsidRPr="007D43EE">
        <w:rPr>
          <w:rStyle w:val="StyleUnderline"/>
        </w:rPr>
        <w:t xml:space="preserve"> </w:t>
      </w:r>
      <w:r w:rsidRPr="007D43EE">
        <w:rPr>
          <w:rStyle w:val="Emphasis"/>
        </w:rPr>
        <w:t>intense pain</w:t>
      </w:r>
      <w:r w:rsidRPr="007D43EE">
        <w:rPr>
          <w:rStyle w:val="StyleUnderline"/>
        </w:rPr>
        <w:t xml:space="preserve">-pleasure complex </w:t>
      </w:r>
      <w:r w:rsidRPr="007D43EE">
        <w:rPr>
          <w:rStyle w:val="Emphasis"/>
        </w:rPr>
        <w:t>that</w:t>
      </w:r>
      <w:r w:rsidRPr="0093432D">
        <w:rPr>
          <w:rStyle w:val="StyleUnderline"/>
        </w:rPr>
        <w:t xml:space="preserve"> is </w:t>
      </w:r>
      <w:r w:rsidRPr="0093432D">
        <w:rPr>
          <w:rStyle w:val="Emphasis"/>
        </w:rPr>
        <w:t>provoked by the</w:t>
      </w:r>
      <w:r w:rsidRPr="0093432D">
        <w:rPr>
          <w:rStyle w:val="StyleUnderline"/>
        </w:rPr>
        <w:t xml:space="preserve"> image of a </w:t>
      </w:r>
      <w:r w:rsidRPr="0093432D">
        <w:rPr>
          <w:rStyle w:val="Emphasis"/>
        </w:rPr>
        <w:t>suffering other</w:t>
      </w:r>
      <w:r w:rsidRPr="00896766">
        <w:rPr>
          <w:rStyle w:val="StyleUnderline"/>
        </w:rPr>
        <w:t xml:space="preserve"> who</w:t>
      </w:r>
      <w:r w:rsidRPr="002A71B1">
        <w:rPr>
          <w:sz w:val="16"/>
        </w:rPr>
        <w:t xml:space="preserve">, it seems momentarily, both is and is not </w:t>
      </w:r>
      <w:proofErr w:type="gramStart"/>
      <w:r w:rsidRPr="002A71B1">
        <w:rPr>
          <w:sz w:val="16"/>
        </w:rPr>
        <w:t>one’s self</w:t>
      </w:r>
      <w:proofErr w:type="gramEnd"/>
      <w:r w:rsidRPr="002A71B1">
        <w:rPr>
          <w:sz w:val="16"/>
        </w:rPr>
        <w:t xml:space="preserve">. </w:t>
      </w:r>
      <w:r w:rsidRPr="0093432D">
        <w:rPr>
          <w:rStyle w:val="Emphasis"/>
        </w:rPr>
        <w:t xml:space="preserve">This affective response </w:t>
      </w:r>
      <w:r w:rsidRPr="00E834C0">
        <w:rPr>
          <w:rStyle w:val="Emphasis"/>
        </w:rPr>
        <w:t xml:space="preserve">can feel </w:t>
      </w:r>
      <w:r w:rsidRPr="0093432D">
        <w:rPr>
          <w:rStyle w:val="Emphasis"/>
          <w:highlight w:val="green"/>
        </w:rPr>
        <w:t>unbearable</w:t>
      </w:r>
      <w:r w:rsidRPr="002A71B1">
        <w:rPr>
          <w:sz w:val="16"/>
        </w:rPr>
        <w:t xml:space="preserve">, as seen in Siebers’s formulation: one “cannot bear to look...but also cannot bear not to look.” </w:t>
      </w:r>
      <w:r w:rsidRPr="0093432D">
        <w:rPr>
          <w:rStyle w:val="StyleUnderline"/>
        </w:rPr>
        <w:t>Primary pity is difficult to bear because it involves a drive toward disability</w:t>
      </w:r>
      <w:r w:rsidRPr="002A71B1">
        <w:rPr>
          <w:sz w:val="16"/>
        </w:rPr>
        <w:t xml:space="preserve"> (one cannot bear not to look), </w:t>
      </w:r>
      <w:r w:rsidRPr="0093432D">
        <w:rPr>
          <w:rStyle w:val="StyleUnderline"/>
        </w:rPr>
        <w:t>which menaces the ego’s investments in health, pleasure, and control</w:t>
      </w:r>
      <w:r w:rsidRPr="002A71B1">
        <w:rPr>
          <w:sz w:val="16"/>
        </w:rPr>
        <w:t>—</w:t>
      </w:r>
      <w:r w:rsidRPr="00E834C0">
        <w:rPr>
          <w:rStyle w:val="Emphasis"/>
        </w:rPr>
        <w:t xml:space="preserve">because </w:t>
      </w:r>
      <w:r w:rsidRPr="0093432D">
        <w:rPr>
          <w:rStyle w:val="Emphasis"/>
          <w:highlight w:val="green"/>
        </w:rPr>
        <w:t>to contemplate another person’s suffering is to</w:t>
      </w:r>
      <w:r w:rsidRPr="002A71B1">
        <w:rPr>
          <w:sz w:val="16"/>
        </w:rPr>
        <w:t xml:space="preserve"> confront the </w:t>
      </w:r>
      <w:r w:rsidRPr="0093432D">
        <w:rPr>
          <w:rStyle w:val="Emphasis"/>
          <w:highlight w:val="green"/>
        </w:rPr>
        <w:t>question, “Could this happen to me?”</w:t>
      </w:r>
      <w:r w:rsidRPr="002A71B1">
        <w:rPr>
          <w:sz w:val="16"/>
        </w:rPr>
        <w:t xml:space="preserve"> Such a prospect, although frightening, may also be compelling; in this way, primary pity replicates the self-rupturing aspects of sexuality. Indeed, the unbearability of primary pity reflects its coextensiveness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Bersani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w:t>
      </w:r>
      <w:proofErr w:type="gramStart"/>
      <w:r w:rsidRPr="002A71B1">
        <w:rPr>
          <w:sz w:val="16"/>
        </w:rPr>
        <w:t>self, because</w:t>
      </w:r>
      <w:proofErr w:type="gramEnd"/>
      <w:r w:rsidRPr="002A71B1">
        <w:rPr>
          <w:sz w:val="16"/>
        </w:rPr>
        <w:t xml:space="preserve"> it entails a fascination with the fantasy of a self in a state of disintegration or disablement. Secondary pity is something else, although it cannot wholly be differentiated from primary pity. </w:t>
      </w:r>
      <w:r w:rsidRPr="0093432D">
        <w:rPr>
          <w:rStyle w:val="Emphasis"/>
          <w:highlight w:val="green"/>
        </w:rPr>
        <w:t xml:space="preserve">Secondary pity </w:t>
      </w:r>
      <w:r w:rsidRPr="00E834C0">
        <w:rPr>
          <w:rStyle w:val="Emphasis"/>
          <w:highlight w:val="green"/>
        </w:rPr>
        <w:t>attempts to heal</w:t>
      </w:r>
      <w:r w:rsidRPr="007D43EE">
        <w:rPr>
          <w:rStyle w:val="Emphasis"/>
        </w:rPr>
        <w:t xml:space="preserve"> primary pity’s self-rupturing</w:t>
      </w:r>
      <w:r w:rsidRPr="007D43EE">
        <w:rPr>
          <w:rStyle w:val="StyleUnderline"/>
        </w:rPr>
        <w:t xml:space="preserve"> effects </w:t>
      </w:r>
      <w:r w:rsidRPr="007D43EE">
        <w:rPr>
          <w:rStyle w:val="Emphasis"/>
        </w:rPr>
        <w:t>by</w:t>
      </w:r>
      <w:r w:rsidRPr="007D43EE">
        <w:rPr>
          <w:rStyle w:val="StyleUnderline"/>
        </w:rPr>
        <w:t xml:space="preserve"> </w:t>
      </w:r>
      <w:r w:rsidRPr="007D43EE">
        <w:rPr>
          <w:rStyle w:val="Emphasis"/>
        </w:rPr>
        <w:t>converting primary pity into a feeling that is bearable.</w:t>
      </w:r>
      <w:r w:rsidRPr="007D43EE">
        <w:rPr>
          <w:sz w:val="16"/>
        </w:rPr>
        <w:t xml:space="preserve"> As with secondary narcissism, secondary pity involves </w:t>
      </w:r>
      <w:r w:rsidRPr="007D43EE">
        <w:rPr>
          <w:rStyle w:val="StyleUnderline"/>
        </w:rPr>
        <w:t xml:space="preserve">both </w:t>
      </w:r>
      <w:r w:rsidRPr="007D43EE">
        <w:rPr>
          <w:rStyle w:val="Emphasis"/>
        </w:rPr>
        <w:t>an attempt</w:t>
      </w:r>
      <w:r w:rsidRPr="0093432D">
        <w:rPr>
          <w:rStyle w:val="StyleUnderline"/>
        </w:rPr>
        <w:t xml:space="preserve"> to get back to that ego-shattering state of painfully pleasurable primary pity, and at the same time </w:t>
      </w:r>
      <w:r w:rsidRPr="00E834C0">
        <w:rPr>
          <w:rStyle w:val="Emphasis"/>
        </w:rPr>
        <w:t>to defend</w:t>
      </w:r>
      <w:r w:rsidRPr="002A71B1">
        <w:rPr>
          <w:rStyle w:val="StyleUnderline"/>
        </w:rPr>
        <w:t xml:space="preserve"> against that threat </w:t>
      </w:r>
      <w:r w:rsidRPr="0093432D">
        <w:rPr>
          <w:rStyle w:val="StyleUnderline"/>
        </w:rPr>
        <w:t xml:space="preserve">to </w:t>
      </w:r>
      <w:r w:rsidRPr="002A71B1">
        <w:rPr>
          <w:rStyle w:val="Emphasis"/>
          <w:highlight w:val="green"/>
        </w:rPr>
        <w:t>the ego</w:t>
      </w:r>
      <w:r w:rsidRPr="000C6B71">
        <w:rPr>
          <w:rStyle w:val="Emphasis"/>
        </w:rPr>
        <w:t xml:space="preserve"> by aggrandizing</w:t>
      </w:r>
      <w:r w:rsidRPr="0093432D">
        <w:rPr>
          <w:rStyle w:val="StyleUnderline"/>
        </w:rPr>
        <w:t xml:space="preserve"> oneself </w:t>
      </w:r>
      <w:r w:rsidRPr="002A71B1">
        <w:rPr>
          <w:rStyle w:val="Emphasis"/>
          <w:highlight w:val="green"/>
        </w:rPr>
        <w:t xml:space="preserve">at </w:t>
      </w:r>
      <w:r w:rsidRPr="000C6B71">
        <w:rPr>
          <w:rStyle w:val="Emphasis"/>
          <w:highlight w:val="green"/>
        </w:rPr>
        <w:t xml:space="preserve">someone else’s </w:t>
      </w:r>
      <w:r w:rsidRPr="0093432D">
        <w:rPr>
          <w:rStyle w:val="Emphasis"/>
          <w:highlight w:val="green"/>
        </w:rPr>
        <w:t>expense</w:t>
      </w:r>
      <w:r w:rsidRPr="002C0C5C">
        <w:rPr>
          <w:rStyle w:val="Emphasis"/>
        </w:rPr>
        <w:t>.</w:t>
      </w:r>
      <w:r w:rsidRPr="002A71B1">
        <w:rPr>
          <w:sz w:val="16"/>
        </w:rPr>
        <w:t xml:space="preserve"> Secondary pity refers to all those ego-bolstering behaviors that most people think of when they talk about pity. Disabled people are all too familiar with these behaviors: the saccharin sympathy, the telethon rituals of “conspicuous contribution,” the insistence that “they” (i.e., </w:t>
      </w:r>
      <w:r w:rsidRPr="0093432D">
        <w:rPr>
          <w:rStyle w:val="Emphasis"/>
        </w:rPr>
        <w:t>nondisabled people</w:t>
      </w:r>
      <w:r w:rsidRPr="002A71B1">
        <w:rPr>
          <w:sz w:val="16"/>
        </w:rPr>
        <w:t xml:space="preserve">) </w:t>
      </w:r>
      <w:r w:rsidRPr="0093432D">
        <w:rPr>
          <w:rStyle w:val="Emphasis"/>
        </w:rPr>
        <w:t>could never endure such suffering.</w:t>
      </w:r>
      <w:r w:rsidRPr="002A71B1">
        <w:rPr>
          <w:sz w:val="16"/>
        </w:rPr>
        <w:t xml:space="preserve"> More commonly known in our culture simply as “pity,” </w:t>
      </w:r>
      <w:r w:rsidRPr="00E834C0">
        <w:rPr>
          <w:rStyle w:val="Emphasis"/>
        </w:rPr>
        <w:t>secondary pity</w:t>
      </w:r>
      <w:r w:rsidRPr="0093432D">
        <w:rPr>
          <w:rStyle w:val="StyleUnderline"/>
        </w:rPr>
        <w:t xml:space="preserve"> encompasses our culture’s most clichéd reactions to disability: charity, tears, </w:t>
      </w:r>
      <w:r w:rsidRPr="00E834C0">
        <w:rPr>
          <w:rStyle w:val="Emphasis"/>
          <w:highlight w:val="green"/>
        </w:rPr>
        <w:t>and calls f</w:t>
      </w:r>
      <w:r w:rsidRPr="0093432D">
        <w:rPr>
          <w:rStyle w:val="Emphasis"/>
          <w:highlight w:val="green"/>
        </w:rPr>
        <w:t>or a cure.</w:t>
      </w:r>
      <w:r w:rsidRPr="002A71B1">
        <w:rPr>
          <w:sz w:val="16"/>
        </w:rPr>
        <w:t xml:space="preserve"> Correlatives of these commonplace manifestations of secondary pity are the obligatory claims that disabled people’s suffering is “inspiring.” Indeed, the speed with which conventional cultural representations of disability segue from overt expressions of pity to celebrations of “the triumph of the human spirit” highlights the ways in which secondary pity, as a defense against primary pity’s incursions, reinforces the ego’s fantasy of sovereignty. Secondary pity, in other words, can be seen as a variation of secondary narcissism: </w:t>
      </w:r>
      <w:r w:rsidRPr="0093432D">
        <w:rPr>
          <w:rStyle w:val="Emphasis"/>
        </w:rPr>
        <w:t>these affects enlarge the ego of the pitier</w:t>
      </w:r>
      <w:r w:rsidRPr="0093432D">
        <w:rPr>
          <w:rStyle w:val="StyleUnderline"/>
        </w:rPr>
        <w:t xml:space="preserve"> or the narcissist </w:t>
      </w:r>
      <w:r w:rsidRPr="0093432D">
        <w:rPr>
          <w:rStyle w:val="Emphasis"/>
        </w:rPr>
        <w:t>at the expense of someone else.</w:t>
      </w:r>
      <w:r w:rsidRPr="002A71B1">
        <w:rPr>
          <w:sz w:val="16"/>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 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the temporal shift from primary to secondary pity happens much more quickly than this. It happens in an instant: that moment in which </w:t>
      </w:r>
      <w:r w:rsidRPr="002A71B1">
        <w:rPr>
          <w:rStyle w:val="Emphasis"/>
          <w:highlight w:val="green"/>
        </w:rPr>
        <w:t>we feel primary pity and then</w:t>
      </w:r>
      <w:r w:rsidRPr="002A71B1">
        <w:rPr>
          <w:rStyle w:val="StyleUnderline"/>
        </w:rPr>
        <w:t>, almost before we can blink,</w:t>
      </w:r>
      <w:r w:rsidRPr="002A71B1">
        <w:rPr>
          <w:sz w:val="16"/>
        </w:rPr>
        <w:t xml:space="preserve"> </w:t>
      </w:r>
      <w:r w:rsidRPr="002A71B1">
        <w:rPr>
          <w:rStyle w:val="Emphasis"/>
          <w:highlight w:val="green"/>
        </w:rPr>
        <w:t>deny that we</w:t>
      </w:r>
      <w:r w:rsidRPr="00E834C0">
        <w:rPr>
          <w:rStyle w:val="Emphasis"/>
        </w:rPr>
        <w:t xml:space="preserve"> feel or </w:t>
      </w:r>
      <w:r w:rsidRPr="002A71B1">
        <w:rPr>
          <w:rStyle w:val="Emphasis"/>
          <w:highlight w:val="green"/>
        </w:rPr>
        <w:t>have felt it.</w:t>
      </w:r>
      <w:r w:rsidRPr="002A71B1">
        <w:rPr>
          <w:sz w:val="16"/>
        </w:rPr>
        <w:t xml:space="preserve"> The denial is understandable: </w:t>
      </w:r>
      <w:r w:rsidRPr="002A71B1">
        <w:rPr>
          <w:rStyle w:val="StyleUnderline"/>
        </w:rPr>
        <w:t>who wants to admit that one gets pleasure from the sight of another person’s suffering</w:t>
      </w:r>
      <w:r w:rsidRPr="002A71B1">
        <w:rPr>
          <w:sz w:val="16"/>
        </w:rPr>
        <w:t>—or, to make matters worse, that this pleasure derives in part from the specter of disability’s transferability, the possibility that this suffering could be—</w:t>
      </w:r>
      <w:proofErr w:type="gramStart"/>
      <w:r w:rsidRPr="002A71B1">
        <w:rPr>
          <w:sz w:val="16"/>
        </w:rPr>
        <w:t>and,</w:t>
      </w:r>
      <w:proofErr w:type="gramEnd"/>
      <w:r w:rsidRPr="002A71B1">
        <w:rPr>
          <w:sz w:val="16"/>
        </w:rPr>
        <w:t xml:space="preserve"> fantasmatically, perhaps already is—an image of one’s own self undone?</w:t>
      </w:r>
    </w:p>
    <w:p w14:paraId="3747ABB0" w14:textId="77777777" w:rsidR="001D7120" w:rsidRDefault="001D7120" w:rsidP="001D7120">
      <w:pPr>
        <w:pStyle w:val="Heading4"/>
      </w:pPr>
      <w:r>
        <w:t>The 1AC’s belief of a better future becomes complicit in the logic of rehabilitative futurism, which is threatened by the Disabled Child.</w:t>
      </w:r>
    </w:p>
    <w:p w14:paraId="539240A6" w14:textId="77777777" w:rsidR="001D7120" w:rsidRPr="009802CC" w:rsidRDefault="001D7120" w:rsidP="001D7120">
      <w:pPr>
        <w:spacing w:line="276" w:lineRule="auto"/>
        <w:rPr>
          <w:b/>
          <w:sz w:val="16"/>
          <w:szCs w:val="16"/>
        </w:rPr>
      </w:pPr>
      <w:r w:rsidRPr="009802CC">
        <w:rPr>
          <w:rStyle w:val="Heading4Char"/>
          <w:rFonts w:cs="Times New Roman"/>
          <w:sz w:val="26"/>
        </w:rPr>
        <w:t>Mollow 2</w:t>
      </w:r>
      <w:r w:rsidRPr="0083191F">
        <w:rPr>
          <w:rStyle w:val="Style13ptBold"/>
          <w:b w:val="0"/>
          <w:bCs/>
          <w:sz w:val="16"/>
          <w:szCs w:val="16"/>
        </w:rPr>
        <w:t xml:space="preserve"> </w:t>
      </w:r>
      <w:r w:rsidRPr="009802CC">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r>
        <w:rPr>
          <w:sz w:val="16"/>
          <w:szCs w:val="16"/>
        </w:rPr>
        <w:t>ACCS JM</w:t>
      </w:r>
    </w:p>
    <w:p w14:paraId="2CC7059C" w14:textId="77777777" w:rsidR="001D7120" w:rsidRPr="002E3A75" w:rsidRDefault="001D7120" w:rsidP="001D7120">
      <w:pPr>
        <w:rPr>
          <w:sz w:val="16"/>
        </w:rPr>
      </w:pPr>
      <w:r w:rsidRPr="008F45F2">
        <w:rPr>
          <w:sz w:val="16"/>
        </w:rPr>
        <w:t>“Let us begin our reexamination of Tiny Tim with a discussion of No Future, a text in which Tiny Tim takes a prominent position. No Future is a text with a target: the book takes aim at “the Child whose innocence solicits our defense,” a trope that Edelman names as the emblem of an ideology that he terms “reproductive futurism” (2). According to Edelman, commonplace cultural invocations of the figure of the Child (“not to be confused with the lived experiences of any historical children”) uphold “the absolute privilege of heteronormativity” (11, 2). Defying pronatalist social imperatives, Edelman names queerness as “the side of those not fighting for the children‟” (3) and urges queers to accept the culture’s projection of the death drive onto us by saying explicitly what Law and the Pope and the whole of the Symbolic order for which they stand hear anyway in each and every expression or manifestation of queer sexuality: Fuck the social order and the Child in whose name we’re collectively terrorized; fuck Annie; fuck the waif from Les Mis; fuck the poor, innocent kid on the Net; fuck Laws both with capital ls and with small; fuck the whole network of Symbolic relations and the future that serves as its prop. (No Future 29) Elsewhere, I have argued that No Future’s impassioned polemic is one that disability studies might take to heart. Indeed, the figure that Edelman calls “</w:t>
      </w:r>
      <w:r w:rsidRPr="00836B2E">
        <w:rPr>
          <w:rStyle w:val="Emphasis"/>
          <w:highlight w:val="green"/>
        </w:rPr>
        <w:t>the</w:t>
      </w:r>
      <w:r w:rsidRPr="00836B2E">
        <w:rPr>
          <w:rStyle w:val="StyleUnderline"/>
        </w:rPr>
        <w:t xml:space="preserve"> disciplinary </w:t>
      </w:r>
      <w:r w:rsidRPr="00836B2E">
        <w:rPr>
          <w:rStyle w:val="Emphasis"/>
          <w:highlight w:val="green"/>
        </w:rPr>
        <w:t>image of the</w:t>
      </w:r>
      <w:r w:rsidRPr="00836B2E">
        <w:rPr>
          <w:rStyle w:val="StyleUnderline"/>
        </w:rPr>
        <w:t xml:space="preserve"> ‘innocent’ </w:t>
      </w:r>
      <w:r w:rsidRPr="00836B2E">
        <w:rPr>
          <w:rStyle w:val="Emphasis"/>
          <w:highlight w:val="green"/>
        </w:rPr>
        <w:t>Child” is inextricable</w:t>
      </w:r>
      <w:r w:rsidRPr="008F45F2">
        <w:rPr>
          <w:sz w:val="16"/>
        </w:rPr>
        <w:t xml:space="preserve"> not only from queerness but also </w:t>
      </w:r>
      <w:r w:rsidRPr="00836B2E">
        <w:rPr>
          <w:rStyle w:val="Emphasis"/>
          <w:highlight w:val="green"/>
        </w:rPr>
        <w:t>from disability</w:t>
      </w:r>
      <w:r w:rsidRPr="008F45F2">
        <w:rPr>
          <w:sz w:val="16"/>
        </w:rPr>
        <w:t xml:space="preserve"> (19). For example, </w:t>
      </w:r>
      <w:r w:rsidRPr="00836B2E">
        <w:rPr>
          <w:rStyle w:val="Emphasis"/>
          <w:highlight w:val="green"/>
        </w:rPr>
        <w:t>the Child is</w:t>
      </w:r>
      <w:r w:rsidRPr="00836B2E">
        <w:rPr>
          <w:rStyle w:val="StyleUnderline"/>
        </w:rPr>
        <w:t xml:space="preserve"> the centerpiece of the telethon, </w:t>
      </w:r>
      <w:r w:rsidRPr="00836B2E">
        <w:rPr>
          <w:rStyle w:val="Emphasis"/>
          <w:highlight w:val="green"/>
        </w:rPr>
        <w:t>a</w:t>
      </w:r>
      <w:r w:rsidRPr="00836B2E">
        <w:rPr>
          <w:rStyle w:val="StyleUnderline"/>
        </w:rPr>
        <w:t xml:space="preserve"> ritual </w:t>
      </w:r>
      <w:r w:rsidRPr="00836B2E">
        <w:rPr>
          <w:rStyle w:val="Emphasis"/>
          <w:highlight w:val="green"/>
        </w:rPr>
        <w:t>display of pity that demeans disabled people.</w:t>
      </w:r>
      <w:r w:rsidRPr="008F45F2">
        <w:rPr>
          <w:sz w:val="16"/>
        </w:rPr>
        <w:t xml:space="preserve"> When Jerry Lewis counters disability activists’ objections to his assertion that a disabled person is “half a person,” he insists that he is only fighting for the Children: “Please, I’m begging for survival. I want my kids alive,” he implores (in Johnson, Too Late 53, 58). If </w:t>
      </w:r>
      <w:r w:rsidRPr="00836B2E">
        <w:rPr>
          <w:rStyle w:val="Emphasis"/>
          <w:highlight w:val="green"/>
        </w:rPr>
        <w:t>the Child makes an excellent alibi for ableism</w:t>
      </w:r>
      <w:r w:rsidRPr="00836B2E">
        <w:rPr>
          <w:rStyle w:val="StyleUnderline"/>
        </w:rPr>
        <w:t xml:space="preserve">, perhaps this is </w:t>
      </w:r>
      <w:r w:rsidRPr="00836B2E">
        <w:rPr>
          <w:rStyle w:val="Emphasis"/>
          <w:highlight w:val="green"/>
        </w:rPr>
        <w:t>because</w:t>
      </w:r>
      <w:r w:rsidRPr="00836B2E">
        <w:rPr>
          <w:rStyle w:val="StyleUnderline"/>
        </w:rPr>
        <w:t xml:space="preserve">, as Edelman points out, </w:t>
      </w:r>
      <w:r w:rsidRPr="00836B2E">
        <w:rPr>
          <w:rStyle w:val="Emphasis"/>
        </w:rPr>
        <w:t xml:space="preserve">the idea of </w:t>
      </w:r>
      <w:r w:rsidRPr="00836B2E">
        <w:rPr>
          <w:rStyle w:val="Emphasis"/>
          <w:highlight w:val="green"/>
        </w:rPr>
        <w:t>not fighting for</w:t>
      </w:r>
      <w:r w:rsidRPr="00836B2E">
        <w:rPr>
          <w:rStyle w:val="StyleUnderline"/>
        </w:rPr>
        <w:t xml:space="preserve"> this figure </w:t>
      </w:r>
      <w:r w:rsidRPr="00836B2E">
        <w:rPr>
          <w:rStyle w:val="Emphasis"/>
          <w:highlight w:val="green"/>
        </w:rPr>
        <w:t>is unthinkable.</w:t>
      </w:r>
      <w:r w:rsidRPr="008F45F2">
        <w:rPr>
          <w:sz w:val="16"/>
        </w:rPr>
        <w:t xml:space="preserve"> Thus, when Harriet McBryde Johnson hands out leaflets protesting the Muscular Dystrophy Association, a confused passerby cannot make sense of what her protest is about. “You’re against Jerry Lewis!” he exclaims (61). The passerby’s surprise is likely informed by a logic </w:t>
      </w:r>
      <w:proofErr w:type="gramStart"/>
      <w:r w:rsidRPr="008F45F2">
        <w:rPr>
          <w:sz w:val="16"/>
        </w:rPr>
        <w:t>similar to</w:t>
      </w:r>
      <w:proofErr w:type="gramEnd"/>
      <w:r w:rsidRPr="008F45F2">
        <w:rPr>
          <w:sz w:val="16"/>
        </w:rPr>
        <w:t xml:space="preserve"> that which, in Edelman’s analysis, undergirds the use of the word “choice” by advocates of legal abortion: “Who would, after all, come out for abortion or stand against reproduction, against futurity, and so against life?” (16). Similarly, </w:t>
      </w:r>
      <w:r w:rsidRPr="002133D0">
        <w:rPr>
          <w:rStyle w:val="Emphasis"/>
        </w:rPr>
        <w:t>why would</w:t>
      </w:r>
      <w:r w:rsidRPr="002133D0">
        <w:rPr>
          <w:rStyle w:val="StyleUnderline"/>
        </w:rPr>
        <w:t xml:space="preserve"> any</w:t>
      </w:r>
      <w:r w:rsidRPr="002133D0">
        <w:rPr>
          <w:rStyle w:val="Emphasis"/>
        </w:rPr>
        <w:t>one come out for disability,</w:t>
      </w:r>
      <w:r w:rsidRPr="00717F04">
        <w:rPr>
          <w:rStyle w:val="StyleUnderline"/>
        </w:rPr>
        <w:t xml:space="preserve"> and so against the Child </w:t>
      </w:r>
      <w:r w:rsidRPr="00717F04">
        <w:rPr>
          <w:rStyle w:val="Emphasis"/>
        </w:rPr>
        <w:t>who</w:t>
      </w:r>
      <w:r w:rsidRPr="00717F04">
        <w:rPr>
          <w:rStyle w:val="StyleUnderline"/>
        </w:rPr>
        <w:t xml:space="preserve">, </w:t>
      </w:r>
      <w:r w:rsidRPr="00717F04">
        <w:rPr>
          <w:rStyle w:val="Emphasis"/>
        </w:rPr>
        <w:t>without a cure, might never</w:t>
      </w:r>
      <w:r w:rsidRPr="00717F04">
        <w:rPr>
          <w:rStyle w:val="StyleUnderline"/>
        </w:rPr>
        <w:t xml:space="preserve"> walk, might never lead a normal life, </w:t>
      </w:r>
      <w:r w:rsidRPr="00717F04">
        <w:rPr>
          <w:rStyle w:val="Emphasis"/>
        </w:rPr>
        <w:t>might not</w:t>
      </w:r>
      <w:r w:rsidRPr="00717F04">
        <w:rPr>
          <w:rStyle w:val="StyleUnderline"/>
        </w:rPr>
        <w:t xml:space="preserve"> even </w:t>
      </w:r>
      <w:r w:rsidRPr="00717F04">
        <w:rPr>
          <w:rStyle w:val="Emphasis"/>
        </w:rPr>
        <w:t>have a future</w:t>
      </w:r>
      <w:r w:rsidRPr="00717F04">
        <w:rPr>
          <w:rStyle w:val="StyleUnderline"/>
        </w:rPr>
        <w:t xml:space="preserve"> at all?</w:t>
      </w:r>
      <w:r w:rsidRPr="008F45F2">
        <w:rPr>
          <w:sz w:val="16"/>
        </w:rPr>
        <w:t xml:space="preserve"> </w:t>
      </w:r>
      <w:r w:rsidRPr="00717F04">
        <w:rPr>
          <w:rStyle w:val="Emphasis"/>
          <w:highlight w:val="green"/>
        </w:rPr>
        <w:t>The logic</w:t>
      </w:r>
      <w:r w:rsidRPr="008F45F2">
        <w:rPr>
          <w:sz w:val="16"/>
        </w:rPr>
        <w:t xml:space="preserve"> </w:t>
      </w:r>
      <w:r w:rsidRPr="00717F04">
        <w:rPr>
          <w:rStyle w:val="StyleUnderline"/>
        </w:rPr>
        <w:t xml:space="preserve">of the telethon, in other words, </w:t>
      </w:r>
      <w:r w:rsidRPr="00717F04">
        <w:rPr>
          <w:rStyle w:val="Emphasis"/>
          <w:highlight w:val="green"/>
        </w:rPr>
        <w:t>relies on</w:t>
      </w:r>
      <w:r w:rsidRPr="00717F04">
        <w:rPr>
          <w:rStyle w:val="StyleUnderline"/>
        </w:rPr>
        <w:t xml:space="preserve"> an ideology that might be defined as </w:t>
      </w:r>
      <w:r w:rsidRPr="00717F04">
        <w:rPr>
          <w:rStyle w:val="Emphasis"/>
          <w:highlight w:val="green"/>
        </w:rPr>
        <w:t>“rehabilitative futurism,”</w:t>
      </w:r>
      <w:r w:rsidRPr="008F45F2">
        <w:rPr>
          <w:sz w:val="16"/>
        </w:rPr>
        <w:t xml:space="preserve"> a term that I coin to overlap and intersect with Edelman’s notion of “reproductive futurism.” If, as Edelman maintains, the future is envisaged in terms of a fantasmatic “Child,” then </w:t>
      </w:r>
      <w:r w:rsidRPr="00717F04">
        <w:rPr>
          <w:rStyle w:val="Emphasis"/>
        </w:rPr>
        <w:t>the survival of this future-figured-as-Child is threatened by</w:t>
      </w:r>
      <w:r w:rsidRPr="008F45F2">
        <w:rPr>
          <w:sz w:val="16"/>
        </w:rPr>
        <w:t xml:space="preserve"> both queerness and </w:t>
      </w:r>
      <w:r w:rsidRPr="00717F04">
        <w:rPr>
          <w:rStyle w:val="Emphasis"/>
        </w:rPr>
        <w:t xml:space="preserve">disability. </w:t>
      </w:r>
      <w:r w:rsidRPr="00717F04">
        <w:rPr>
          <w:rStyle w:val="Emphasis"/>
          <w:highlight w:val="green"/>
        </w:rPr>
        <w:t>Futurity is</w:t>
      </w:r>
      <w:r w:rsidRPr="00717F04">
        <w:rPr>
          <w:rStyle w:val="StyleUnderline"/>
        </w:rPr>
        <w:t xml:space="preserve"> habitually </w:t>
      </w:r>
      <w:r w:rsidRPr="00717F04">
        <w:rPr>
          <w:rStyle w:val="Emphasis"/>
          <w:highlight w:val="green"/>
        </w:rPr>
        <w:t>imagined</w:t>
      </w:r>
      <w:r w:rsidRPr="00717F04">
        <w:rPr>
          <w:rStyle w:val="StyleUnderline"/>
        </w:rPr>
        <w:t xml:space="preserve"> in terms </w:t>
      </w:r>
      <w:r w:rsidRPr="00717F04">
        <w:rPr>
          <w:rStyle w:val="Emphasis"/>
          <w:highlight w:val="green"/>
        </w:rPr>
        <w:t>that</w:t>
      </w:r>
      <w:r w:rsidRPr="00717F04">
        <w:rPr>
          <w:rStyle w:val="StyleUnderline"/>
        </w:rPr>
        <w:t xml:space="preserve"> fantasize </w:t>
      </w:r>
      <w:r w:rsidRPr="00717F04">
        <w:rPr>
          <w:rStyle w:val="Emphasis"/>
          <w:highlight w:val="green"/>
        </w:rPr>
        <w:t>the eradication of disability</w:t>
      </w:r>
      <w:r w:rsidRPr="008F45F2">
        <w:rPr>
          <w:sz w:val="16"/>
        </w:rPr>
        <w:t xml:space="preserve">: </w:t>
      </w:r>
      <w:r w:rsidRPr="008F45F2">
        <w:rPr>
          <w:rStyle w:val="StyleUnderline"/>
        </w:rPr>
        <w:t>a recovery of a “crippled” or “hobbled” economy, a cure for society’s ills, an end to suffering and disease. Eugenic ideologies are also grounded in</w:t>
      </w:r>
      <w:r w:rsidRPr="008F45F2">
        <w:rPr>
          <w:sz w:val="16"/>
        </w:rPr>
        <w:t xml:space="preserve"> both reproductive and </w:t>
      </w:r>
      <w:r w:rsidRPr="008F45F2">
        <w:rPr>
          <w:rStyle w:val="StyleUnderline"/>
        </w:rPr>
        <w:t>rehabilitative futurism:</w:t>
      </w:r>
      <w:r w:rsidRPr="008F45F2">
        <w:rPr>
          <w:sz w:val="16"/>
        </w:rPr>
        <w:t xml:space="preserve"> procreation by the fit and </w:t>
      </w:r>
      <w:r w:rsidRPr="008F45F2">
        <w:rPr>
          <w:rStyle w:val="StyleUnderline"/>
        </w:rPr>
        <w:t>elimination of the disabled</w:t>
      </w:r>
      <w:r w:rsidRPr="008F45F2">
        <w:rPr>
          <w:sz w:val="16"/>
        </w:rPr>
        <w:t xml:space="preserve">, eugenicists promised, </w:t>
      </w:r>
      <w:r w:rsidRPr="00717F04">
        <w:rPr>
          <w:rStyle w:val="Emphasis"/>
          <w:highlight w:val="green"/>
        </w:rPr>
        <w:t>would bring</w:t>
      </w:r>
      <w:r w:rsidRPr="008F45F2">
        <w:rPr>
          <w:rStyle w:val="StyleUnderline"/>
        </w:rPr>
        <w:t xml:space="preserve"> forth</w:t>
      </w:r>
      <w:r w:rsidRPr="002133D0">
        <w:rPr>
          <w:rStyle w:val="Emphasis"/>
        </w:rPr>
        <w:t xml:space="preserve"> </w:t>
      </w:r>
      <w:r w:rsidRPr="00717F04">
        <w:rPr>
          <w:rStyle w:val="Emphasis"/>
          <w:highlight w:val="green"/>
        </w:rPr>
        <w:t>a better future.</w:t>
      </w:r>
      <w:r w:rsidRPr="008F45F2">
        <w:rPr>
          <w:sz w:val="16"/>
        </w:rPr>
        <w:t>” (68-69)</w:t>
      </w:r>
    </w:p>
    <w:p w14:paraId="6A2EFB53" w14:textId="77777777" w:rsidR="001D7120" w:rsidRPr="00B10314" w:rsidRDefault="001D7120" w:rsidP="001D7120">
      <w:pPr>
        <w:pStyle w:val="Heading4"/>
        <w:spacing w:before="0"/>
        <w:rPr>
          <w:rFonts w:eastAsia="Times New Roman" w:cs="Times New Roman"/>
          <w:color w:val="0E101A"/>
          <w:sz w:val="24"/>
          <w:szCs w:val="24"/>
        </w:rPr>
      </w:pPr>
      <w:r>
        <w:rPr>
          <w:color w:val="0E101A"/>
        </w:rPr>
        <w:t>The desire to fill the insatiable lack creates experiences of impairment that structures the disability drive – c</w:t>
      </w:r>
      <w:r>
        <w:t xml:space="preserve">ementing an order of </w:t>
      </w:r>
      <w:r>
        <w:rPr>
          <w:u w:val="single"/>
        </w:rPr>
        <w:t>signification</w:t>
      </w:r>
      <w:r>
        <w:t xml:space="preserve"> that relies upon ableist value systems.</w:t>
      </w:r>
    </w:p>
    <w:p w14:paraId="276C8E33" w14:textId="77777777" w:rsidR="001D7120" w:rsidRPr="00A35A28" w:rsidRDefault="001D7120" w:rsidP="001D7120">
      <w:pPr>
        <w:spacing w:line="276" w:lineRule="auto"/>
        <w:jc w:val="both"/>
        <w:rPr>
          <w:sz w:val="16"/>
          <w:szCs w:val="16"/>
        </w:rPr>
      </w:pPr>
      <w:r w:rsidRPr="00A35A28">
        <w:rPr>
          <w:rStyle w:val="Style13ptBold"/>
        </w:rPr>
        <w:t>Mollow</w:t>
      </w:r>
      <w:r>
        <w:rPr>
          <w:rStyle w:val="Style13ptBold"/>
        </w:rPr>
        <w:t xml:space="preserve"> 3</w:t>
      </w:r>
      <w:r w:rsidRPr="00D21B0E">
        <w:rPr>
          <w:sz w:val="16"/>
          <w:szCs w:val="16"/>
        </w:rPr>
        <w:t xml:space="preserve"> </w:t>
      </w:r>
      <w:r w:rsidRPr="00A35A28">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 WHSRS and Lex VM</w:t>
      </w:r>
    </w:p>
    <w:p w14:paraId="0A97F55A" w14:textId="77777777" w:rsidR="001D7120" w:rsidRPr="00636630" w:rsidRDefault="001D7120" w:rsidP="001D7120">
      <w:pPr>
        <w:rPr>
          <w:sz w:val="14"/>
        </w:rPr>
      </w:pPr>
      <w:r w:rsidRPr="00484F45">
        <w:rPr>
          <w:sz w:val="14"/>
        </w:rPr>
        <w:t xml:space="preserve">Tropes of disability are also present in what Edelman reads as Jean Baudrillard‟s “panicky offensive against reproduction without heterogenital copulation,” in which sex is described as devolving into a “useless function” and humans are distinguished (unsuccessfully, Edelman argues) from “the order of the virus” (qtd. in Edelman 64, 62).111 Edelman‟s apt reading of these remarks by Baudrillard in relation to what was once called “the gay plague,” as well as his own plays on the word “bent,” suggest that it can be difficult, in homophobic and ableist culture, to distinguish between queerness and disability (62, 90).112 Anti-queer religious leaders, Edelman notes, characterize queer sexualities as “unhealthy” and “ugly,” and “ministries of hope” offer cures to those who have “grown sick-to-death of being queer” (91, 47). 113 Against the “pathology” or “social disease” as which queerness is diagnosed, </w:t>
      </w:r>
      <w:proofErr w:type="gramStart"/>
      <w:r w:rsidRPr="00484F45">
        <w:rPr>
          <w:sz w:val="14"/>
        </w:rPr>
        <w:t>queer-baiting</w:t>
      </w:r>
      <w:proofErr w:type="gramEnd"/>
      <w:r w:rsidRPr="00484F45">
        <w:rPr>
          <w:sz w:val="14"/>
        </w:rPr>
        <w:t xml:space="preserve"> of children, Edelman argues, functions as a form of “antigay immunization,” while the narrative of A Christmas Carol serves as an annual “booster shot” (143, 19, 49). These repetitive references to disability suggest that not only queerness but also </w:t>
      </w:r>
      <w:r w:rsidRPr="00636630">
        <w:rPr>
          <w:rStyle w:val="Emphasis"/>
          <w:highlight w:val="green"/>
        </w:rPr>
        <w:t>disability might be</w:t>
      </w:r>
      <w:r w:rsidRPr="009B1E0C">
        <w:rPr>
          <w:u w:val="single"/>
        </w:rPr>
        <w:t xml:space="preserve"> a </w:t>
      </w:r>
      <w:r w:rsidRPr="00636630">
        <w:rPr>
          <w:rStyle w:val="Emphasis"/>
          <w:highlight w:val="green"/>
        </w:rPr>
        <w:t>fitting</w:t>
      </w:r>
      <w:r w:rsidRPr="009B1E0C">
        <w:rPr>
          <w:u w:val="single"/>
        </w:rPr>
        <w:t xml:space="preserve"> name </w:t>
      </w:r>
      <w:r w:rsidRPr="00636630">
        <w:rPr>
          <w:rStyle w:val="Emphasis"/>
          <w:highlight w:val="green"/>
        </w:rPr>
        <w:t>for</w:t>
      </w:r>
      <w:r w:rsidRPr="009B1E0C">
        <w:rPr>
          <w:u w:val="single"/>
        </w:rPr>
        <w:t xml:space="preserve"> what Edelman, alluding to the death drive, calls </w:t>
      </w:r>
      <w:r w:rsidRPr="00636630">
        <w:rPr>
          <w:rStyle w:val="Emphasis"/>
          <w:highlight w:val="green"/>
        </w:rPr>
        <w:t>“the remainder of the Real internal to the Symbolic order”</w:t>
      </w:r>
      <w:r w:rsidRPr="009B1E0C">
        <w:rPr>
          <w:u w:val="single"/>
        </w:rPr>
        <w:t xml:space="preserve"> (25). Indeed, </w:t>
      </w:r>
      <w:r w:rsidRPr="00EB4D19">
        <w:rPr>
          <w:u w:val="single"/>
        </w:rPr>
        <w:t>disability metaphors are</w:t>
      </w:r>
      <w:r w:rsidRPr="009B1E0C">
        <w:rPr>
          <w:u w:val="single"/>
        </w:rPr>
        <w:t xml:space="preserve"> often the closest </w:t>
      </w:r>
      <w:r w:rsidRPr="00EB4D19">
        <w:rPr>
          <w:u w:val="single"/>
        </w:rPr>
        <w:t>approximations</w:t>
      </w:r>
      <w:r w:rsidRPr="009B1E0C">
        <w:rPr>
          <w:u w:val="single"/>
        </w:rPr>
        <w:t xml:space="preserve"> that Edelman can find </w:t>
      </w:r>
      <w:r w:rsidRPr="00EB4D19">
        <w:rPr>
          <w:u w:val="single"/>
        </w:rPr>
        <w:t>for the</w:t>
      </w:r>
      <w:r w:rsidRPr="009B1E0C">
        <w:rPr>
          <w:u w:val="single"/>
        </w:rPr>
        <w:t xml:space="preserve"> “unnameable” death </w:t>
      </w:r>
      <w:r w:rsidRPr="00EB4D19">
        <w:rPr>
          <w:u w:val="single"/>
        </w:rPr>
        <w:t>drive</w:t>
      </w:r>
      <w:r w:rsidRPr="009B1E0C">
        <w:rPr>
          <w:u w:val="single"/>
        </w:rPr>
        <w:t xml:space="preserve"> (25). The </w:t>
      </w:r>
      <w:r w:rsidRPr="00EB4D19">
        <w:rPr>
          <w:u w:val="single"/>
        </w:rPr>
        <w:t>terms</w:t>
      </w:r>
      <w:r w:rsidRPr="009B1E0C">
        <w:rPr>
          <w:u w:val="single"/>
        </w:rPr>
        <w:t xml:space="preserve"> that Edelman uses to describe the death drive </w:t>
      </w:r>
      <w:r w:rsidRPr="00EB4D19">
        <w:rPr>
          <w:u w:val="single"/>
        </w:rPr>
        <w:t>include</w:t>
      </w:r>
      <w:r w:rsidRPr="009B1E0C">
        <w:rPr>
          <w:u w:val="single"/>
        </w:rPr>
        <w:t xml:space="preserve"> “wound,” “fracture,” “stupid enjoyment,” “mindless violence,” “lifeless machinery,” “senseless </w:t>
      </w:r>
      <w:r w:rsidRPr="00223B31">
        <w:rPr>
          <w:u w:val="single"/>
        </w:rPr>
        <w:t>compulsion,” “</w:t>
      </w:r>
      <w:r w:rsidRPr="00223B31">
        <w:rPr>
          <w:rStyle w:val="StyleUnderline"/>
        </w:rPr>
        <w:t>disfiguration</w:t>
      </w:r>
      <w:r w:rsidRPr="00484F45">
        <w:rPr>
          <w:sz w:val="14"/>
        </w:rPr>
        <w:t xml:space="preserve">,” and a “shutdown of life‟s vital machinery” (No Future 22; “Kid” 28; No Future 38, 23, 27, 38, 37, 44). Although </w:t>
      </w:r>
      <w:r w:rsidRPr="00223B31">
        <w:rPr>
          <w:u w:val="single"/>
        </w:rPr>
        <w:t xml:space="preserve">these </w:t>
      </w:r>
      <w:r w:rsidRPr="00636630">
        <w:rPr>
          <w:rStyle w:val="Emphasis"/>
          <w:highlight w:val="green"/>
        </w:rPr>
        <w:t>signifiers</w:t>
      </w:r>
      <w:r w:rsidRPr="009B1E0C">
        <w:rPr>
          <w:u w:val="single"/>
        </w:rPr>
        <w:t xml:space="preserve"> do not </w:t>
      </w:r>
      <w:r w:rsidRPr="00223B31">
        <w:rPr>
          <w:u w:val="single"/>
        </w:rPr>
        <w:t>directly refer to specific</w:t>
      </w:r>
      <w:r w:rsidRPr="009B1E0C">
        <w:rPr>
          <w:u w:val="single"/>
        </w:rPr>
        <w:t xml:space="preserve"> impairments, they do, taken together, </w:t>
      </w:r>
      <w:r w:rsidRPr="00636630">
        <w:rPr>
          <w:rStyle w:val="Emphasis"/>
          <w:highlight w:val="green"/>
        </w:rPr>
        <w:t>evoke</w:t>
      </w:r>
      <w:r w:rsidRPr="009B1E0C">
        <w:rPr>
          <w:u w:val="single"/>
        </w:rPr>
        <w:t xml:space="preserve"> the physical and mental injury and dysfunction as which </w:t>
      </w:r>
      <w:r w:rsidRPr="00636630">
        <w:rPr>
          <w:rStyle w:val="Emphasis"/>
          <w:highlight w:val="green"/>
        </w:rPr>
        <w:t>disability</w:t>
      </w:r>
      <w:r w:rsidRPr="00484F45">
        <w:rPr>
          <w:sz w:val="14"/>
        </w:rPr>
        <w:t xml:space="preserve"> is commonly understood. And then there is Edelman‟s term “sinthomosexuality,” a neologism formed by “grafting, at an awkward join,” the word “sexuality” onto Lacan‟s term “sinthome.” With its “awkward” “grafting,” the word </w:t>
      </w:r>
      <w:r w:rsidRPr="00223B31">
        <w:rPr>
          <w:rStyle w:val="Emphasis"/>
        </w:rPr>
        <w:t>“sinthomosexuality” embodies disability</w:t>
      </w:r>
      <w:r w:rsidRPr="00484F45">
        <w:rPr>
          <w:sz w:val="14"/>
        </w:rPr>
        <w:t xml:space="preserve"> at the level of the letter.114 Etymologically, too, Edelman‟s term harkens back to disability: “sinthome” is an archaic way of spelling the French word for “symptom” (qtd. in Edelman 33). The root meaning of “sinthomosexuality,” then, is something like “symptom-sexuality.” However, Lacan‟s “sinthome” means more than simply “symptom”: </w:t>
      </w:r>
      <w:r w:rsidRPr="00223B31">
        <w:rPr>
          <w:u w:val="single"/>
        </w:rPr>
        <w:t>it</w:t>
      </w:r>
      <w:r w:rsidRPr="009B1E0C">
        <w:rPr>
          <w:u w:val="single"/>
        </w:rPr>
        <w:t xml:space="preserve"> refers, Edelman explains, to “</w:t>
      </w:r>
      <w:r w:rsidRPr="00DC66CE">
        <w:rPr>
          <w:rStyle w:val="StyleUnderline"/>
        </w:rPr>
        <w:t xml:space="preserve">the </w:t>
      </w:r>
      <w:proofErr w:type="gramStart"/>
      <w:r w:rsidRPr="00DC66CE">
        <w:rPr>
          <w:rStyle w:val="StyleUnderline"/>
        </w:rPr>
        <w:t>particular way</w:t>
      </w:r>
      <w:proofErr w:type="gramEnd"/>
      <w:r w:rsidRPr="00DC66CE">
        <w:rPr>
          <w:rStyle w:val="StyleUnderline"/>
        </w:rPr>
        <w:t xml:space="preserve"> each subject manages to knot together the orders of the Symbolic, the Imaginary, and the Real</w:t>
      </w:r>
      <w:r w:rsidRPr="009B1E0C">
        <w:rPr>
          <w:u w:val="single"/>
        </w:rPr>
        <w:t xml:space="preserve">” (35). </w:t>
      </w:r>
      <w:r w:rsidRPr="00636630">
        <w:rPr>
          <w:rStyle w:val="Emphasis"/>
          <w:highlight w:val="green"/>
        </w:rPr>
        <w:t>The sinthome is the</w:t>
      </w:r>
      <w:r w:rsidRPr="009B1E0C">
        <w:rPr>
          <w:u w:val="single"/>
        </w:rPr>
        <w:t xml:space="preserve"> only </w:t>
      </w:r>
      <w:r w:rsidRPr="00636630">
        <w:rPr>
          <w:rStyle w:val="Emphasis"/>
          <w:highlight w:val="green"/>
        </w:rPr>
        <w:t>means</w:t>
      </w:r>
      <w:r w:rsidRPr="00223B31">
        <w:rPr>
          <w:u w:val="single"/>
        </w:rPr>
        <w:t xml:space="preserve"> by which </w:t>
      </w:r>
      <w:r w:rsidRPr="00636630">
        <w:rPr>
          <w:rStyle w:val="Emphasis"/>
          <w:highlight w:val="green"/>
        </w:rPr>
        <w:t>the subject can access</w:t>
      </w:r>
      <w:r w:rsidRPr="009B1E0C">
        <w:rPr>
          <w:u w:val="single"/>
        </w:rPr>
        <w:t xml:space="preserve"> the Symbolic order of </w:t>
      </w:r>
      <w:r w:rsidRPr="00636630">
        <w:rPr>
          <w:rStyle w:val="Emphasis"/>
          <w:highlight w:val="green"/>
        </w:rPr>
        <w:t>meaning</w:t>
      </w:r>
      <w:r w:rsidRPr="009B1E0C">
        <w:rPr>
          <w:u w:val="single"/>
        </w:rPr>
        <w:t xml:space="preserve"> production; but </w:t>
      </w:r>
      <w:r w:rsidRPr="00636630">
        <w:rPr>
          <w:rStyle w:val="Emphasis"/>
          <w:highlight w:val="green"/>
        </w:rPr>
        <w:t>paradoxically, because each</w:t>
      </w:r>
      <w:r w:rsidRPr="009B1E0C">
        <w:rPr>
          <w:u w:val="single"/>
        </w:rPr>
        <w:t xml:space="preserve"> subject‟s sinthome </w:t>
      </w:r>
      <w:r w:rsidRPr="00636630">
        <w:rPr>
          <w:rStyle w:val="Emphasis"/>
          <w:highlight w:val="green"/>
        </w:rPr>
        <w:t>is</w:t>
      </w:r>
      <w:r w:rsidRPr="009B1E0C">
        <w:rPr>
          <w:u w:val="single"/>
        </w:rPr>
        <w:t xml:space="preserve"> arbitrary and meaningless (as </w:t>
      </w:r>
      <w:r w:rsidRPr="009B1E0C">
        <w:rPr>
          <w:highlight w:val="green"/>
          <w:u w:val="single"/>
        </w:rPr>
        <w:t>i</w:t>
      </w:r>
      <w:r w:rsidRPr="00636630">
        <w:rPr>
          <w:rStyle w:val="Emphasis"/>
          <w:highlight w:val="green"/>
        </w:rPr>
        <w:t>ndividual</w:t>
      </w:r>
      <w:r w:rsidRPr="009B1E0C">
        <w:rPr>
          <w:u w:val="single"/>
        </w:rPr>
        <w:t xml:space="preserve"> as a fingerprint), the sinthome </w:t>
      </w:r>
      <w:r w:rsidRPr="00636630">
        <w:rPr>
          <w:rStyle w:val="Emphasis"/>
          <w:highlight w:val="green"/>
        </w:rPr>
        <w:t>also threatens the Symbolic</w:t>
      </w:r>
      <w:r w:rsidRPr="009B1E0C">
        <w:rPr>
          <w:u w:val="single"/>
        </w:rPr>
        <w:t xml:space="preserve"> order to which it provides access (36). Both this access and this threat are figured as disability. </w:t>
      </w:r>
      <w:proofErr w:type="gramStart"/>
      <w:r w:rsidRPr="009B1E0C">
        <w:rPr>
          <w:u w:val="single"/>
        </w:rPr>
        <w:t xml:space="preserve">In order </w:t>
      </w:r>
      <w:r w:rsidRPr="00636630">
        <w:rPr>
          <w:rStyle w:val="Emphasis"/>
          <w:highlight w:val="green"/>
        </w:rPr>
        <w:t>to</w:t>
      </w:r>
      <w:proofErr w:type="gramEnd"/>
      <w:r w:rsidRPr="00636630">
        <w:rPr>
          <w:rStyle w:val="Emphasis"/>
          <w:highlight w:val="green"/>
        </w:rPr>
        <w:t xml:space="preserve"> be constituted as a subject</w:t>
      </w:r>
      <w:r w:rsidRPr="00484F45">
        <w:rPr>
          <w:sz w:val="14"/>
        </w:rPr>
        <w:t xml:space="preserve"> and to take one‟s place within the Symbolic order, </w:t>
      </w:r>
      <w:r w:rsidRPr="00636630">
        <w:rPr>
          <w:rStyle w:val="Emphasis"/>
          <w:highlight w:val="green"/>
        </w:rPr>
        <w:t>one must be</w:t>
      </w:r>
      <w:r w:rsidRPr="009B1E0C">
        <w:rPr>
          <w:u w:val="single"/>
        </w:rPr>
        <w:t xml:space="preserve"> metaphorically </w:t>
      </w:r>
      <w:r w:rsidRPr="00636630">
        <w:rPr>
          <w:rStyle w:val="Emphasis"/>
          <w:highlight w:val="green"/>
        </w:rPr>
        <w:t>blind</w:t>
      </w:r>
      <w:r w:rsidRPr="009B1E0C">
        <w:rPr>
          <w:u w:val="single"/>
        </w:rPr>
        <w:t xml:space="preserve">: the cost of subjectivity is “blindness </w:t>
      </w:r>
      <w:r w:rsidRPr="00636630">
        <w:rPr>
          <w:rStyle w:val="Emphasis"/>
          <w:highlight w:val="green"/>
        </w:rPr>
        <w:t>to</w:t>
      </w:r>
      <w:r w:rsidRPr="009B1E0C">
        <w:rPr>
          <w:u w:val="single"/>
        </w:rPr>
        <w:t xml:space="preserve"> </w:t>
      </w:r>
      <w:r w:rsidRPr="00BA0151">
        <w:rPr>
          <w:u w:val="single"/>
        </w:rPr>
        <w:t>this determination by</w:t>
      </w:r>
      <w:r w:rsidRPr="009B1E0C">
        <w:rPr>
          <w:u w:val="single"/>
        </w:rPr>
        <w:t xml:space="preserve"> the sinthome,” “</w:t>
      </w:r>
      <w:r w:rsidRPr="00CA27F2">
        <w:rPr>
          <w:u w:val="single"/>
        </w:rPr>
        <w:t xml:space="preserve">blindness to </w:t>
      </w:r>
      <w:r w:rsidRPr="00636630">
        <w:rPr>
          <w:rStyle w:val="Emphasis"/>
          <w:highlight w:val="green"/>
        </w:rPr>
        <w:t>the</w:t>
      </w:r>
      <w:r w:rsidRPr="009B1E0C">
        <w:rPr>
          <w:u w:val="single"/>
        </w:rPr>
        <w:t xml:space="preserve"> arbitrary </w:t>
      </w:r>
      <w:r w:rsidRPr="000E07D7">
        <w:rPr>
          <w:rStyle w:val="Emphasis"/>
          <w:highlight w:val="green"/>
        </w:rPr>
        <w:t>fixation of enjoyment</w:t>
      </w:r>
      <w:r w:rsidRPr="00484F45">
        <w:rPr>
          <w:sz w:val="14"/>
        </w:rPr>
        <w:t xml:space="preserve"> responsible for [the subject‟s] consistency,” “blindness” </w:t>
      </w:r>
      <w:r w:rsidRPr="00636630">
        <w:rPr>
          <w:rStyle w:val="Emphasis"/>
          <w:highlight w:val="green"/>
        </w:rPr>
        <w:t>to</w:t>
      </w:r>
      <w:r w:rsidRPr="009B1E0C">
        <w:rPr>
          <w:u w:val="single"/>
        </w:rPr>
        <w:t xml:space="preserve"> the functioning of the sinthome (Edelman 36, 38). The alternative to subjectivity as disability would be, according to remarks that Edelman attributes to Lacan, “radical psychotic autism” (qtd. in Edelman 37).115 That is, whatever might </w:t>
      </w:r>
      <w:r w:rsidRPr="00636630">
        <w:rPr>
          <w:rStyle w:val="Emphasis"/>
          <w:highlight w:val="green"/>
        </w:rPr>
        <w:t>alleviate</w:t>
      </w:r>
      <w:r w:rsidRPr="00DC66CE">
        <w:rPr>
          <w:rStyle w:val="StyleUnderline"/>
        </w:rPr>
        <w:t xml:space="preserve"> our constitutive </w:t>
      </w:r>
      <w:r w:rsidRPr="00636630">
        <w:rPr>
          <w:rStyle w:val="Emphasis"/>
          <w:highlight w:val="green"/>
        </w:rPr>
        <w:t>“blindness”</w:t>
      </w:r>
      <w:r w:rsidRPr="009B1E0C">
        <w:rPr>
          <w:u w:val="single"/>
        </w:rPr>
        <w:t xml:space="preserve"> by exposing “the sinthome as meaningless knot” </w:t>
      </w:r>
      <w:r w:rsidRPr="00636630">
        <w:rPr>
          <w:rStyle w:val="Emphasis"/>
          <w:highlight w:val="green"/>
        </w:rPr>
        <w:t xml:space="preserve">must </w:t>
      </w:r>
      <w:proofErr w:type="gramStart"/>
      <w:r w:rsidRPr="00636630">
        <w:rPr>
          <w:rStyle w:val="Emphasis"/>
          <w:highlight w:val="green"/>
        </w:rPr>
        <w:t>effect</w:t>
      </w:r>
      <w:proofErr w:type="gramEnd"/>
      <w:r w:rsidRPr="00223B31">
        <w:rPr>
          <w:u w:val="single"/>
        </w:rPr>
        <w:t xml:space="preserve"> a</w:t>
      </w:r>
      <w:r w:rsidRPr="00F11BFE">
        <w:rPr>
          <w:u w:val="single"/>
        </w:rPr>
        <w:t xml:space="preserve"> “</w:t>
      </w:r>
      <w:r w:rsidRPr="00636630">
        <w:rPr>
          <w:rStyle w:val="Emphasis"/>
          <w:highlight w:val="green"/>
        </w:rPr>
        <w:t>disfiguration</w:t>
      </w:r>
      <w:r w:rsidRPr="00484F45">
        <w:rPr>
          <w:sz w:val="14"/>
        </w:rPr>
        <w:t xml:space="preserve">” (Edelman 38), the </w:t>
      </w:r>
      <w:r w:rsidRPr="00BA0151">
        <w:rPr>
          <w:u w:val="single"/>
        </w:rPr>
        <w:t>consequences of which would be</w:t>
      </w:r>
      <w:r w:rsidRPr="00484F45">
        <w:rPr>
          <w:sz w:val="14"/>
        </w:rPr>
        <w:t xml:space="preserve"> “pure autism” (Žižek 81, qtd. in Edelman 38). </w:t>
      </w:r>
      <w:r w:rsidRPr="00F11BFE">
        <w:rPr>
          <w:rStyle w:val="Emphasis"/>
        </w:rPr>
        <w:t xml:space="preserve">On the one side, blindness; on the other, disfiguration, </w:t>
      </w:r>
      <w:r w:rsidRPr="00636630">
        <w:rPr>
          <w:rStyle w:val="Emphasis"/>
        </w:rPr>
        <w:t>psychosis</w:t>
      </w:r>
      <w:r w:rsidRPr="00F11BFE">
        <w:rPr>
          <w:rStyle w:val="Emphasis"/>
        </w:rPr>
        <w:t>, autism</w:t>
      </w:r>
      <w:r w:rsidRPr="00484F45">
        <w:rPr>
          <w:sz w:val="14"/>
        </w:rPr>
        <w:t xml:space="preserve">: </w:t>
      </w:r>
      <w:r w:rsidRPr="00BA0151">
        <w:rPr>
          <w:rStyle w:val="StyleUnderline"/>
        </w:rPr>
        <w:t>when</w:t>
      </w:r>
      <w:r w:rsidRPr="00BA0151">
        <w:rPr>
          <w:u w:val="single"/>
        </w:rPr>
        <w:t xml:space="preserve"> it comes to recognizing the senselessness of one‟s sinthome, it see</w:t>
      </w:r>
      <w:r w:rsidRPr="009B1E0C">
        <w:rPr>
          <w:u w:val="single"/>
        </w:rPr>
        <w:t xml:space="preserve">ms </w:t>
      </w:r>
      <w:r w:rsidRPr="00DC66CE">
        <w:rPr>
          <w:rStyle w:val="Emphasis"/>
          <w:highlight w:val="green"/>
        </w:rPr>
        <w:t>we‟re disabled if we do, disabled if we don‟t.</w:t>
      </w:r>
      <w:r w:rsidRPr="00484F45">
        <w:rPr>
          <w:sz w:val="14"/>
        </w:rPr>
        <w:t xml:space="preserve"> This is why I have proposed that </w:t>
      </w:r>
      <w:r w:rsidRPr="00636630">
        <w:rPr>
          <w:rStyle w:val="Emphasis"/>
          <w:highlight w:val="green"/>
        </w:rPr>
        <w:t>the “death drive”</w:t>
      </w:r>
      <w:r w:rsidRPr="0038796C">
        <w:rPr>
          <w:u w:val="single"/>
        </w:rPr>
        <w:t xml:space="preserve">—a force that </w:t>
      </w:r>
      <w:r w:rsidRPr="00636630">
        <w:rPr>
          <w:rStyle w:val="Emphasis"/>
          <w:highlight w:val="green"/>
        </w:rPr>
        <w:t>has less to do with</w:t>
      </w:r>
      <w:r w:rsidRPr="0038796C">
        <w:rPr>
          <w:u w:val="single"/>
        </w:rPr>
        <w:t xml:space="preserve"> literal </w:t>
      </w:r>
      <w:r w:rsidRPr="00636630">
        <w:rPr>
          <w:rStyle w:val="Emphasis"/>
          <w:highlight w:val="green"/>
        </w:rPr>
        <w:t>death than</w:t>
      </w:r>
      <w:r w:rsidRPr="000E07D7">
        <w:rPr>
          <w:u w:val="single"/>
        </w:rPr>
        <w:t xml:space="preserve"> with a strange persistence </w:t>
      </w:r>
      <w:r w:rsidRPr="00B9797A">
        <w:rPr>
          <w:u w:val="single"/>
        </w:rPr>
        <w:t>of life in death, or</w:t>
      </w:r>
      <w:r w:rsidRPr="000E07D7">
        <w:rPr>
          <w:u w:val="single"/>
        </w:rPr>
        <w:t xml:space="preserve"> of death in life (perhaps like the “</w:t>
      </w:r>
      <w:r w:rsidRPr="00636630">
        <w:rPr>
          <w:rStyle w:val="Emphasis"/>
          <w:highlight w:val="green"/>
        </w:rPr>
        <w:t>life not worth living</w:t>
      </w:r>
      <w:r w:rsidRPr="0038796C">
        <w:rPr>
          <w:u w:val="single"/>
        </w:rPr>
        <w:t xml:space="preserve">” of </w:t>
      </w:r>
      <w:r w:rsidRPr="00636630">
        <w:rPr>
          <w:rStyle w:val="Emphasis"/>
          <w:highlight w:val="green"/>
        </w:rPr>
        <w:t>which disability is</w:t>
      </w:r>
      <w:r w:rsidRPr="0038796C">
        <w:rPr>
          <w:u w:val="single"/>
        </w:rPr>
        <w:t xml:space="preserve"> often </w:t>
      </w:r>
      <w:r w:rsidRPr="00636630">
        <w:rPr>
          <w:rStyle w:val="Emphasis"/>
          <w:highlight w:val="green"/>
        </w:rPr>
        <w:t>supposed to consist</w:t>
      </w:r>
      <w:r w:rsidRPr="00484F45">
        <w:rPr>
          <w:sz w:val="14"/>
        </w:rPr>
        <w:t xml:space="preserve">)—would more accurately be termed the “disability drive.” Writing of the contingency of disability as an identity category, Michael Bérubé observes: Any of us who identify as </w:t>
      </w:r>
      <w:r w:rsidRPr="0038796C">
        <w:rPr>
          <w:u w:val="single"/>
        </w:rPr>
        <w:t>“</w:t>
      </w:r>
      <w:r w:rsidRPr="00636630">
        <w:rPr>
          <w:rStyle w:val="Emphasis"/>
          <w:highlight w:val="green"/>
        </w:rPr>
        <w:t>nondisabled</w:t>
      </w:r>
      <w:r w:rsidRPr="0038796C">
        <w:rPr>
          <w:u w:val="single"/>
        </w:rPr>
        <w:t xml:space="preserve">” </w:t>
      </w:r>
      <w:r w:rsidRPr="005F69FE">
        <w:rPr>
          <w:u w:val="single"/>
        </w:rPr>
        <w:t xml:space="preserve">must </w:t>
      </w:r>
      <w:r w:rsidRPr="00636630">
        <w:rPr>
          <w:rStyle w:val="Emphasis"/>
          <w:highlight w:val="green"/>
        </w:rPr>
        <w:t>know</w:t>
      </w:r>
      <w:r w:rsidRPr="005F69FE">
        <w:rPr>
          <w:sz w:val="14"/>
        </w:rPr>
        <w:t xml:space="preserve"> that</w:t>
      </w:r>
      <w:r w:rsidRPr="00484F45">
        <w:rPr>
          <w:sz w:val="14"/>
        </w:rPr>
        <w:t xml:space="preserve"> our self-designation is inevitably temporary, and that </w:t>
      </w:r>
      <w:r w:rsidRPr="000E07D7">
        <w:rPr>
          <w:u w:val="single"/>
        </w:rPr>
        <w:t>a car crash</w:t>
      </w:r>
      <w:r w:rsidRPr="0038796C">
        <w:rPr>
          <w:u w:val="single"/>
        </w:rPr>
        <w:t xml:space="preserve">, a virus, a degenerative genetic disease, or </w:t>
      </w:r>
      <w:r w:rsidRPr="00636630">
        <w:rPr>
          <w:rStyle w:val="Emphasis"/>
          <w:highlight w:val="green"/>
        </w:rPr>
        <w:t>a</w:t>
      </w:r>
      <w:r w:rsidRPr="0038796C">
        <w:rPr>
          <w:u w:val="single"/>
        </w:rPr>
        <w:t xml:space="preserve"> precedent-setting legal </w:t>
      </w:r>
      <w:r w:rsidRPr="00636630">
        <w:rPr>
          <w:rStyle w:val="Emphasis"/>
          <w:highlight w:val="green"/>
        </w:rPr>
        <w:t>decision could change our status</w:t>
      </w:r>
      <w:r w:rsidRPr="00484F45">
        <w:rPr>
          <w:sz w:val="14"/>
        </w:rPr>
        <w:t xml:space="preserve"> in ways over </w:t>
      </w:r>
      <w:r w:rsidRPr="0038796C">
        <w:rPr>
          <w:u w:val="single"/>
        </w:rPr>
        <w:t>which we have no control whatsoever.</w:t>
      </w:r>
      <w:r w:rsidRPr="00484F45">
        <w:rPr>
          <w:sz w:val="14"/>
        </w:rPr>
        <w:t xml:space="preserve"> If it is obvious why most </w:t>
      </w:r>
      <w:r w:rsidRPr="0029694B">
        <w:rPr>
          <w:u w:val="single"/>
        </w:rPr>
        <w:t>nondisabled</w:t>
      </w:r>
      <w:r w:rsidRPr="0038796C">
        <w:rPr>
          <w:u w:val="single"/>
        </w:rPr>
        <w:t xml:space="preserve"> people </w:t>
      </w:r>
      <w:r w:rsidRPr="0029694B">
        <w:rPr>
          <w:u w:val="single"/>
        </w:rPr>
        <w:t>resist this</w:t>
      </w:r>
      <w:r w:rsidRPr="00484F45">
        <w:rPr>
          <w:sz w:val="14"/>
        </w:rPr>
        <w:t xml:space="preserve"> line of thinking, it should be equally obvious why that resistance must somehow be overcome. (viii) Could part of </w:t>
      </w:r>
      <w:r w:rsidRPr="0038796C">
        <w:rPr>
          <w:u w:val="single"/>
        </w:rPr>
        <w:t>this resistance</w:t>
      </w:r>
      <w:r w:rsidRPr="00484F45">
        <w:rPr>
          <w:sz w:val="14"/>
        </w:rPr>
        <w:t xml:space="preserve"> be </w:t>
      </w:r>
      <w:r w:rsidRPr="0038796C">
        <w:rPr>
          <w:u w:val="single"/>
        </w:rPr>
        <w:t xml:space="preserve">attributable to </w:t>
      </w:r>
      <w:r w:rsidRPr="00636630">
        <w:rPr>
          <w:rStyle w:val="Emphasis"/>
          <w:highlight w:val="green"/>
        </w:rPr>
        <w:t>a fear that</w:t>
      </w:r>
      <w:r w:rsidRPr="00484F45">
        <w:rPr>
          <w:sz w:val="14"/>
        </w:rPr>
        <w:t xml:space="preserve">, in the car crash or other identity- shattering event, it might be </w:t>
      </w:r>
      <w:r w:rsidRPr="00636630">
        <w:rPr>
          <w:rStyle w:val="Emphasis"/>
          <w:highlight w:val="green"/>
        </w:rPr>
        <w:t>the driver</w:t>
      </w:r>
      <w:r w:rsidRPr="0038796C">
        <w:rPr>
          <w:u w:val="single"/>
        </w:rPr>
        <w:t xml:space="preserve">‟s own hand that </w:t>
      </w:r>
      <w:r w:rsidRPr="00636630">
        <w:rPr>
          <w:rStyle w:val="Emphasis"/>
          <w:highlight w:val="green"/>
        </w:rPr>
        <w:t>makes that disabling turn</w:t>
      </w:r>
      <w:r w:rsidRPr="00484F45">
        <w:rPr>
          <w:sz w:val="14"/>
        </w:rPr>
        <w:t xml:space="preserve">, that is, that the driver might be </w:t>
      </w:r>
      <w:r w:rsidRPr="000E07D7">
        <w:rPr>
          <w:u w:val="single"/>
        </w:rPr>
        <w:t xml:space="preserve">driven </w:t>
      </w:r>
      <w:r w:rsidRPr="005F69FE">
        <w:rPr>
          <w:u w:val="single"/>
        </w:rPr>
        <w:t>by an impulse</w:t>
      </w:r>
      <w:r w:rsidRPr="00484F45">
        <w:rPr>
          <w:sz w:val="14"/>
        </w:rPr>
        <w:t xml:space="preserve">, unwanted and </w:t>
      </w:r>
      <w:r w:rsidRPr="0038796C">
        <w:rPr>
          <w:u w:val="single"/>
        </w:rPr>
        <w:t>unconscious</w:t>
      </w:r>
      <w:r w:rsidRPr="00484F45">
        <w:rPr>
          <w:sz w:val="14"/>
        </w:rPr>
        <w:t xml:space="preserve">, toward something </w:t>
      </w:r>
      <w:r w:rsidRPr="000E07D7">
        <w:rPr>
          <w:u w:val="single"/>
        </w:rPr>
        <w:t>beyond</w:t>
      </w:r>
      <w:r w:rsidRPr="0038796C">
        <w:rPr>
          <w:u w:val="single"/>
        </w:rPr>
        <w:t xml:space="preserve"> the principles of</w:t>
      </w:r>
      <w:r w:rsidRPr="00484F45">
        <w:rPr>
          <w:sz w:val="14"/>
        </w:rPr>
        <w:t xml:space="preserve"> pleasure and </w:t>
      </w:r>
      <w:r w:rsidRPr="000E07D7">
        <w:rPr>
          <w:u w:val="single"/>
        </w:rPr>
        <w:t>health</w:t>
      </w:r>
      <w:r w:rsidRPr="00484F45">
        <w:rPr>
          <w:sz w:val="14"/>
        </w:rPr>
        <w:t xml:space="preserve">? Applying the name </w:t>
      </w:r>
      <w:r w:rsidRPr="00BA0151">
        <w:rPr>
          <w:u w:val="single"/>
        </w:rPr>
        <w:t>“</w:t>
      </w:r>
      <w:r w:rsidRPr="00636630">
        <w:rPr>
          <w:rStyle w:val="Emphasis"/>
          <w:highlight w:val="green"/>
        </w:rPr>
        <w:t>the</w:t>
      </w:r>
      <w:r w:rsidRPr="00BA0151">
        <w:rPr>
          <w:u w:val="single"/>
        </w:rPr>
        <w:t xml:space="preserve"> disability </w:t>
      </w:r>
      <w:r w:rsidRPr="00636630">
        <w:rPr>
          <w:rStyle w:val="Emphasis"/>
          <w:highlight w:val="green"/>
        </w:rPr>
        <w:t>drive</w:t>
      </w:r>
      <w:r w:rsidRPr="00BA0151">
        <w:rPr>
          <w:u w:val="single"/>
        </w:rPr>
        <w:t xml:space="preserve">” to this “beyond” </w:t>
      </w:r>
      <w:r w:rsidRPr="00636630">
        <w:rPr>
          <w:rStyle w:val="Emphasis"/>
          <w:highlight w:val="green"/>
        </w:rPr>
        <w:t>affords insight into</w:t>
      </w:r>
      <w:r w:rsidRPr="00BA0151">
        <w:rPr>
          <w:u w:val="single"/>
        </w:rPr>
        <w:t xml:space="preserve"> the reasons that images of disability so powerfully excite and repel, becoming, as Tobin Siebers writes, “</w:t>
      </w:r>
      <w:r w:rsidRPr="0029694B">
        <w:rPr>
          <w:rStyle w:val="Emphasis"/>
          <w:highlight w:val="green"/>
        </w:rPr>
        <w:t>sources of fear and fascination</w:t>
      </w:r>
      <w:r w:rsidRPr="00F11BFE">
        <w:rPr>
          <w:rStyle w:val="Emphasis"/>
        </w:rPr>
        <w:t xml:space="preserve"> for able-bodied people</w:t>
      </w:r>
      <w:r w:rsidRPr="00BA0151">
        <w:rPr>
          <w:u w:val="single"/>
        </w:rPr>
        <w:t>,</w:t>
      </w:r>
      <w:r w:rsidRPr="00484F45">
        <w:rPr>
          <w:sz w:val="14"/>
        </w:rPr>
        <w:t xml:space="preserve"> who cannot bear to look at the unruly sight before them but also cannot bear not to look” (178). Later in this chapter, I will define the affect that Siebers references here as “primary pity.” For now, though, I simply want to point out that Siebers‟s important observation can be extended by noting that it is not only nondisabled people who react to images of disability with a mixture of aversion and attraction. Disabled people may also respond in this way, especially when contemplating impairments other than those that currently disable us.116 Building on Douglas Baynton‟s famous assertion that “disability is everywhere,...once you begin looking for it,” I suggest that the same may be true in regard to the disability drive: </w:t>
      </w:r>
      <w:r w:rsidRPr="00636630">
        <w:rPr>
          <w:rStyle w:val="Emphasis"/>
          <w:highlight w:val="green"/>
        </w:rPr>
        <w:t>this</w:t>
      </w:r>
      <w:r w:rsidRPr="007239A4">
        <w:rPr>
          <w:rStyle w:val="StyleUnderline"/>
        </w:rPr>
        <w:t xml:space="preserve"> ego-undoing </w:t>
      </w:r>
      <w:r w:rsidRPr="0029694B">
        <w:rPr>
          <w:rStyle w:val="StyleUnderline"/>
        </w:rPr>
        <w:t xml:space="preserve">psychic force </w:t>
      </w:r>
      <w:r w:rsidRPr="00636630">
        <w:rPr>
          <w:rStyle w:val="Emphasis"/>
          <w:highlight w:val="green"/>
        </w:rPr>
        <w:t>shapes</w:t>
      </w:r>
      <w:r w:rsidRPr="007239A4">
        <w:rPr>
          <w:rStyle w:val="StyleUnderline"/>
        </w:rPr>
        <w:t xml:space="preserve"> the </w:t>
      </w:r>
      <w:r w:rsidRPr="00636630">
        <w:rPr>
          <w:rStyle w:val="Emphasis"/>
          <w:highlight w:val="green"/>
        </w:rPr>
        <w:t>subjectivities</w:t>
      </w:r>
      <w:r w:rsidRPr="00484F45">
        <w:rPr>
          <w:sz w:val="14"/>
        </w:rPr>
        <w:t xml:space="preserve"> of disabled and nondisabled subjects alike (52). Manifestations of the disability drive may be present in Edelman‟s discussion of Tiny Tim. Take, for example, Edelman‟s contention that “the pleasurable fantasy of survival” in Dickens‟s story requires the survival of the fantasy that Tiny Tim “does not excite an ardent fear (or is it a fearful ardor?) to see him . . . at last cash in his chips” (45). It‟s a familiar cultural fantasy: cure ‟em (as Dickens might hope) or kill ‟em (as Edelman suggests readers must secretly wish).117 But in this unacknowledged wish, there may be more at stake than either killing or curing. In the chapter that follows his reading of A Christmas Carol, Edelman adduces Lacan‟s discussion of the legend of Saint Martin, who was said to have cut his own cloak in two </w:t>
      </w:r>
      <w:proofErr w:type="gramStart"/>
      <w:r w:rsidRPr="00484F45">
        <w:rPr>
          <w:sz w:val="14"/>
        </w:rPr>
        <w:t>in order to</w:t>
      </w:r>
      <w:proofErr w:type="gramEnd"/>
      <w:r w:rsidRPr="00484F45">
        <w:rPr>
          <w:sz w:val="14"/>
        </w:rPr>
        <w:t xml:space="preserve"> give half of it to a beggar. “Perhaps,” Lacan suggests, “over and above that need to be clothed, [the beggar] was begging for something else, namely that Saint Martin either kill him or </w:t>
      </w:r>
      <w:proofErr w:type="gramStart"/>
      <w:r w:rsidRPr="00484F45">
        <w:rPr>
          <w:sz w:val="14"/>
        </w:rPr>
        <w:t>fuck</w:t>
      </w:r>
      <w:proofErr w:type="gramEnd"/>
      <w:r w:rsidRPr="00484F45">
        <w:rPr>
          <w:sz w:val="14"/>
        </w:rPr>
        <w:t xml:space="preserve"> him” (qtd. in Edelman 83). Drawing upon this passage in his analysis of North by 72 Northwest, Edelman proposes that as Leonard attempts to push Roger Thornhill to his death from atop Mount Rushmore, he “enacts . . . the one [killing] as displacement of the other [fucking]” (85). Killing as displacement of </w:t>
      </w:r>
      <w:proofErr w:type="gramStart"/>
      <w:r w:rsidRPr="00484F45">
        <w:rPr>
          <w:sz w:val="14"/>
        </w:rPr>
        <w:t>fucking</w:t>
      </w:r>
      <w:proofErr w:type="gramEnd"/>
      <w:r w:rsidRPr="00484F45">
        <w:rPr>
          <w:sz w:val="14"/>
        </w:rPr>
        <w:t xml:space="preserve">: might a similar displacement be at work in Edelman‟s attribution, to Dickens‟s readers, of a “fearful ardor” to see Tiny Tim “at last cash in his chips” (45)? As evidence for this suggestion, take the mode by which Edelman introduces his discussion of A Christmas Carol: “Take Tiny Tim, </w:t>
      </w:r>
      <w:proofErr w:type="gramStart"/>
      <w:r w:rsidRPr="00484F45">
        <w:rPr>
          <w:sz w:val="14"/>
        </w:rPr>
        <w:t>please!,</w:t>
      </w:r>
      <w:proofErr w:type="gramEnd"/>
      <w:r w:rsidRPr="00484F45">
        <w:rPr>
          <w:sz w:val="14"/>
        </w:rPr>
        <w:t xml:space="preserve">” “with a nod to the spirit of the late Henny Youngman” renders Tiny Tim wifelike—clearly undesirable in this context, but not wholly uneroticized (41). And then there is the word “take,” which, particularly when followed by the word “please,” has a meaning other than the ones Edelman seems deliberately to invoke: “take” means “fuck,” and so Edelman‟s directive to “take Tiny Tim, please!,” which echoes his earlier injunction to “fuck Annie; fuck the waif from Les Mis; fuck the poor, innocent kid on the Net,” seems to authorize an additional imperative: fuck Tiny Tim. “Fuck” here means, of course, “remove” or “the hell with,” but it also means fuck.118 Arguably, these two ways in which No Future says “fuck Tiny Tim” coincide with what disability studies most ardently desires. “Fuck Tiny Tim, please!” disability scholars </w:t>
      </w:r>
      <w:proofErr w:type="gramStart"/>
      <w:r w:rsidRPr="00484F45">
        <w:rPr>
          <w:sz w:val="14"/>
        </w:rPr>
        <w:t>beg:</w:t>
      </w:r>
      <w:proofErr w:type="gramEnd"/>
      <w:r w:rsidRPr="00484F45">
        <w:rPr>
          <w:sz w:val="14"/>
        </w:rPr>
        <w:t xml:space="preserve"> rid us, please, of this most reviled textual creation. And also: if it is our cultural mandate to embody this pitiable, platitude-issuing, infantilized, and irritating figure—well, then fuck us, </w:t>
      </w:r>
      <w:proofErr w:type="gramStart"/>
      <w:r w:rsidRPr="00484F45">
        <w:rPr>
          <w:sz w:val="14"/>
        </w:rPr>
        <w:t>every one</w:t>
      </w:r>
      <w:proofErr w:type="gramEnd"/>
      <w:r w:rsidRPr="00484F45">
        <w:rPr>
          <w:sz w:val="14"/>
        </w:rPr>
        <w:t xml:space="preserve">. Fuck us because figuratively, we are already “so fucked” by our culture‟s insistence, through this figure, that the disabled are not fuckable. This insistence must be understood as a form of reactive reinforcement: propelling every cultural representation of disability as undesirable, there may be a “fearful ardor,” an unacknowledged drive. Such representations include Edelman‟s abjection of Tiny Tim. And, I will argue, they also pertain to a similar abjection of Tiny Tim in the field of disability studies. As we shall soon see, the drive that infuses affective reactions to disability with ardor is often expressed through the emotion of pity. In taking account of the various forms that pity can take, we will be led to pose a question to disability studies and to queer antisocial theory together: are we sure that we want to take Tiny Tim out of the cultural text? A Tale of Two Pities “Piss on pity,” declares a well-known disability activist bumper sticker. A more polite companion to this tag, the slogan “No pity” is a rallying cry of the disability rights movement.119 For disability studies, a field that since its inception has vigorously resisted the imposition of pity upon disabled people, Tiny Tim is anathema. Understandably so: every year, the image of Tiny Tim is used to drum up pity for disabled people; the widespread circulation of this affect, disability scholars have compellingly argued, does not alleviate the social barriers that we face but instead reinforces our oppression. Indispensable as this disability studies analysis is, it leaves some important questions about pity unanswered. For example: if, as is commonly said, “No one wants to be pitied,” then why is this so? </w:t>
      </w:r>
      <w:proofErr w:type="gramStart"/>
      <w:r w:rsidRPr="00484F45">
        <w:rPr>
          <w:sz w:val="14"/>
        </w:rPr>
        <w:t>And also</w:t>
      </w:r>
      <w:proofErr w:type="gramEnd"/>
      <w:r w:rsidRPr="00484F45">
        <w:rPr>
          <w:sz w:val="14"/>
        </w:rPr>
        <w:t>, if nobody wants to be pitied, who, if anyone, wants to feel pity? At first glance, the answer to the latter question might seem to be “everyone.” Certainly, multitudes of moviegoers appear to enjoy our culture‟s annual recitations of Tiny Tim‟s pity inducing tale. If it can be fun to perform pity, perhaps this is because pity gives a boost to the ego of the pitying person. “</w:t>
      </w:r>
      <w:r w:rsidRPr="00636630">
        <w:rPr>
          <w:rStyle w:val="Emphasis"/>
          <w:highlight w:val="green"/>
        </w:rPr>
        <w:t>You are broken, and I am whole</w:t>
      </w:r>
      <w:r w:rsidRPr="009B1E0C">
        <w:rPr>
          <w:u w:val="single"/>
        </w:rPr>
        <w:t xml:space="preserve">,” the pitier says to the one who is pitied. </w:t>
      </w:r>
      <w:r w:rsidRPr="00DC66CE">
        <w:rPr>
          <w:rStyle w:val="Emphasis"/>
        </w:rPr>
        <w:t xml:space="preserve">“I look down on you </w:t>
      </w:r>
      <w:r w:rsidRPr="00DC66CE">
        <w:rPr>
          <w:rStyle w:val="Emphasis"/>
          <w:highlight w:val="green"/>
        </w:rPr>
        <w:t>because you suffer</w:t>
      </w:r>
      <w:r w:rsidRPr="00DC66CE">
        <w:rPr>
          <w:rStyle w:val="Emphasis"/>
        </w:rPr>
        <w:t>.</w:t>
      </w:r>
      <w:r w:rsidRPr="00484F45">
        <w:rPr>
          <w:sz w:val="14"/>
        </w:rPr>
        <w:t xml:space="preserve">” Naturally, disabled people resist performing this service for the nondisabled. “Spare us your pity,” we say, because pity is felt to be demeaning. 73 Yet an </w:t>
      </w:r>
      <w:proofErr w:type="gramStart"/>
      <w:r w:rsidRPr="00484F45">
        <w:rPr>
          <w:sz w:val="14"/>
        </w:rPr>
        <w:t>incoherence structures</w:t>
      </w:r>
      <w:proofErr w:type="gramEnd"/>
      <w:r w:rsidRPr="00484F45">
        <w:rPr>
          <w:sz w:val="14"/>
        </w:rPr>
        <w:t xml:space="preserve"> this familiar account of pity: if pity fortifies the ego of the subject who feels it, then why do people so often resist feeling pity? Some folks get </w:t>
      </w:r>
      <w:proofErr w:type="gramStart"/>
      <w:r w:rsidRPr="00484F45">
        <w:rPr>
          <w:sz w:val="14"/>
        </w:rPr>
        <w:t>pissed</w:t>
      </w:r>
      <w:proofErr w:type="gramEnd"/>
      <w:r w:rsidRPr="00484F45">
        <w:rPr>
          <w:sz w:val="14"/>
        </w:rPr>
        <w:t xml:space="preserve"> when they are prodded to pity. “Your appeals to pity won‟t work,” they say. “I have no pity for you.” This is the attitude that Scrooge takes toward Tiny Tim. It‟s also the stance that Edelman invites queers to take in relation to the Child—and not only to the Child per se, but also to anyone who calls for a performance of pity. Edelman argues that </w:t>
      </w:r>
      <w:r w:rsidRPr="00DC66CE">
        <w:rPr>
          <w:rStyle w:val="Emphasis"/>
          <w:highlight w:val="green"/>
        </w:rPr>
        <w:t>compassion</w:t>
      </w:r>
      <w:r w:rsidRPr="009B1E0C">
        <w:rPr>
          <w:u w:val="single"/>
        </w:rPr>
        <w:t xml:space="preserve"> (which, of course, is a close relative of pity) </w:t>
      </w:r>
      <w:r w:rsidRPr="00DC66CE">
        <w:rPr>
          <w:rStyle w:val="Emphasis"/>
          <w:highlight w:val="green"/>
        </w:rPr>
        <w:t>is</w:t>
      </w:r>
      <w:r w:rsidRPr="00DC66CE">
        <w:rPr>
          <w:rStyle w:val="Emphasis"/>
        </w:rPr>
        <w:t xml:space="preserve"> fundamentally </w:t>
      </w:r>
      <w:r w:rsidRPr="00DC66CE">
        <w:rPr>
          <w:rStyle w:val="Emphasis"/>
          <w:highlight w:val="green"/>
        </w:rPr>
        <w:t>narcissistic</w:t>
      </w:r>
      <w:r w:rsidRPr="009B1E0C">
        <w:rPr>
          <w:u w:val="single"/>
        </w:rPr>
        <w:t xml:space="preserve"> (73). When </w:t>
      </w:r>
      <w:r w:rsidRPr="00636630">
        <w:rPr>
          <w:rStyle w:val="Emphasis"/>
          <w:highlight w:val="green"/>
        </w:rPr>
        <w:t>we</w:t>
      </w:r>
      <w:r w:rsidRPr="009B1E0C">
        <w:rPr>
          <w:u w:val="single"/>
        </w:rPr>
        <w:t xml:space="preserve"> call ourselves compassionate, we </w:t>
      </w:r>
      <w:r w:rsidRPr="00636630">
        <w:rPr>
          <w:rStyle w:val="Emphasis"/>
          <w:highlight w:val="green"/>
        </w:rPr>
        <w:t>think we‟re feeling for the other; but</w:t>
      </w:r>
      <w:r w:rsidRPr="009B1E0C">
        <w:rPr>
          <w:u w:val="single"/>
        </w:rPr>
        <w:t xml:space="preserve">, Edelman contends, we‟re </w:t>
      </w:r>
      <w:proofErr w:type="gramStart"/>
      <w:r w:rsidRPr="009B1E0C">
        <w:rPr>
          <w:u w:val="single"/>
        </w:rPr>
        <w:t xml:space="preserve">really </w:t>
      </w:r>
      <w:r w:rsidRPr="00636630">
        <w:rPr>
          <w:rStyle w:val="Emphasis"/>
          <w:highlight w:val="green"/>
        </w:rPr>
        <w:t>only</w:t>
      </w:r>
      <w:proofErr w:type="gramEnd"/>
      <w:r w:rsidRPr="009B1E0C">
        <w:rPr>
          <w:u w:val="single"/>
        </w:rPr>
        <w:t xml:space="preserve"> feeling </w:t>
      </w:r>
      <w:r w:rsidRPr="00636630">
        <w:rPr>
          <w:rStyle w:val="Emphasis"/>
          <w:highlight w:val="green"/>
        </w:rPr>
        <w:t>for ourselves</w:t>
      </w:r>
      <w:r w:rsidRPr="009B1E0C">
        <w:rPr>
          <w:u w:val="single"/>
        </w:rPr>
        <w:t xml:space="preserve"> (83). That is, compassion involves </w:t>
      </w:r>
      <w:r w:rsidRPr="00636630">
        <w:rPr>
          <w:rStyle w:val="Emphasis"/>
          <w:highlight w:val="green"/>
        </w:rPr>
        <w:t>projecting one‟s own ego onto the object</w:t>
      </w:r>
      <w:r w:rsidRPr="00DC66CE">
        <w:rPr>
          <w:rStyle w:val="StyleUnderline"/>
        </w:rPr>
        <w:t xml:space="preserve"> </w:t>
      </w:r>
      <w:r w:rsidRPr="009B1E0C">
        <w:rPr>
          <w:u w:val="single"/>
        </w:rPr>
        <w:t>of one‟s compassion.</w:t>
      </w:r>
      <w:r w:rsidRPr="00484F45">
        <w:rPr>
          <w:sz w:val="14"/>
        </w:rPr>
        <w:t xml:space="preserve"> In this schema, the pitied person is used as a vehicle for the pitier to feel sorry for his or her own self.</w:t>
      </w:r>
    </w:p>
    <w:p w14:paraId="02AC215E" w14:textId="77777777" w:rsidR="001D7120" w:rsidRPr="00BC70E0" w:rsidRDefault="001D7120" w:rsidP="001D7120">
      <w:pPr>
        <w:pStyle w:val="Heading4"/>
      </w:pPr>
      <w:r>
        <w:t>T</w:t>
      </w:r>
      <w:r w:rsidRPr="00BC70E0">
        <w:t>heir analysis ignores the ways in which uncertainty, confusion, and the overall drive determine us. Instead, you should adopt epistemological disablement and be suspect of complete knowledge of the self.</w:t>
      </w:r>
    </w:p>
    <w:p w14:paraId="2088B1F2" w14:textId="77777777" w:rsidR="001D7120" w:rsidRPr="00D21B0E" w:rsidRDefault="001D7120" w:rsidP="001D7120">
      <w:r w:rsidRPr="00D21B0E">
        <w:rPr>
          <w:rStyle w:val="Style13ptBold"/>
        </w:rPr>
        <w:t xml:space="preserve">Mollow </w:t>
      </w:r>
      <w:r>
        <w:rPr>
          <w:rStyle w:val="Style13ptBold"/>
        </w:rPr>
        <w:t>4</w:t>
      </w:r>
      <w:r w:rsidRPr="00D21B0E">
        <w:rPr>
          <w:sz w:val="16"/>
          <w:szCs w:val="16"/>
        </w:rPr>
        <w:t xml:space="preserve"> </w:t>
      </w:r>
      <w:r w:rsidRPr="009802CC">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w:t>
      </w:r>
      <w:r>
        <w:rPr>
          <w:sz w:val="16"/>
          <w:szCs w:val="16"/>
        </w:rPr>
        <w:t xml:space="preserve"> </w:t>
      </w:r>
      <w:r w:rsidRPr="009802CC">
        <w:rPr>
          <w:sz w:val="16"/>
          <w:szCs w:val="16"/>
        </w:rPr>
        <w:t>//</w:t>
      </w:r>
      <w:r>
        <w:rPr>
          <w:sz w:val="16"/>
          <w:szCs w:val="16"/>
        </w:rPr>
        <w:t>ACCS JM</w:t>
      </w:r>
    </w:p>
    <w:p w14:paraId="371F5D7E" w14:textId="77777777" w:rsidR="001D7120" w:rsidRPr="00A574FA" w:rsidRDefault="001D7120" w:rsidP="001D7120">
      <w:pPr>
        <w:rPr>
          <w:sz w:val="16"/>
        </w:rPr>
      </w:pPr>
      <w:r w:rsidRPr="00FA4D8A">
        <w:rPr>
          <w:sz w:val="16"/>
        </w:rPr>
        <w:t xml:space="preserve">How, then, might we begin to acknowledge our own determination by the drive? </w:t>
      </w:r>
      <w:r w:rsidRPr="00734F69">
        <w:rPr>
          <w:rStyle w:val="Emphasis"/>
          <w:highlight w:val="green"/>
        </w:rPr>
        <w:t>Any knowing of the drive</w:t>
      </w:r>
      <w:r w:rsidRPr="00734F69">
        <w:rPr>
          <w:rStyle w:val="StyleUnderline"/>
        </w:rPr>
        <w:t xml:space="preserve"> that </w:t>
      </w:r>
      <w:r w:rsidRPr="00734F69">
        <w:rPr>
          <w:rStyle w:val="Emphasis"/>
        </w:rPr>
        <w:t>we</w:t>
      </w:r>
      <w:r w:rsidRPr="00FA4D8A">
        <w:rPr>
          <w:sz w:val="16"/>
        </w:rPr>
        <w:t xml:space="preserve"> might </w:t>
      </w:r>
      <w:r w:rsidRPr="00734F69">
        <w:rPr>
          <w:rStyle w:val="Emphasis"/>
        </w:rPr>
        <w:t>hope to achieve</w:t>
      </w:r>
      <w:r w:rsidRPr="00734F69">
        <w:rPr>
          <w:rStyle w:val="StyleUnderline"/>
        </w:rPr>
        <w:t xml:space="preserve"> </w:t>
      </w:r>
      <w:r w:rsidRPr="00734F69">
        <w:rPr>
          <w:rStyle w:val="Emphasis"/>
          <w:highlight w:val="green"/>
        </w:rPr>
        <w:t>must</w:t>
      </w:r>
      <w:r w:rsidRPr="00FA4D8A">
        <w:rPr>
          <w:sz w:val="16"/>
        </w:rPr>
        <w:t xml:space="preserve">, on account of the structural barriers that render the drive unthinkable, </w:t>
      </w:r>
      <w:r w:rsidRPr="00734F69">
        <w:rPr>
          <w:rStyle w:val="Emphasis"/>
          <w:highlight w:val="green"/>
        </w:rPr>
        <w:t>be</w:t>
      </w:r>
      <w:r w:rsidRPr="00734F69">
        <w:rPr>
          <w:rStyle w:val="StyleUnderline"/>
        </w:rPr>
        <w:t xml:space="preserve"> an effort </w:t>
      </w:r>
      <w:r w:rsidRPr="00734F69">
        <w:rPr>
          <w:rStyle w:val="Emphasis"/>
          <w:highlight w:val="green"/>
        </w:rPr>
        <w:t>characterized by</w:t>
      </w:r>
      <w:r w:rsidRPr="00B135B7">
        <w:rPr>
          <w:rStyle w:val="Emphasis"/>
        </w:rPr>
        <w:t xml:space="preserve"> failure</w:t>
      </w:r>
      <w:r w:rsidRPr="00734F69">
        <w:rPr>
          <w:rStyle w:val="StyleUnderline"/>
        </w:rPr>
        <w:t xml:space="preserve"> </w:t>
      </w:r>
      <w:r w:rsidRPr="00734F69">
        <w:rPr>
          <w:rStyle w:val="Emphasis"/>
        </w:rPr>
        <w:t xml:space="preserve">and </w:t>
      </w:r>
      <w:r w:rsidRPr="00B135B7">
        <w:rPr>
          <w:rStyle w:val="Emphasis"/>
          <w:highlight w:val="green"/>
        </w:rPr>
        <w:t>incompletion</w:t>
      </w:r>
      <w:r w:rsidRPr="00734F69">
        <w:rPr>
          <w:rStyle w:val="StyleUnderline"/>
        </w:rPr>
        <w:t>—that is</w:t>
      </w:r>
      <w:r w:rsidRPr="00FA4D8A">
        <w:rPr>
          <w:sz w:val="16"/>
        </w:rPr>
        <w:t xml:space="preserve">, we might say, by </w:t>
      </w:r>
      <w:r w:rsidRPr="00734F69">
        <w:rPr>
          <w:rStyle w:val="Emphasis"/>
        </w:rPr>
        <w:t>epistemological disablement.</w:t>
      </w:r>
      <w:r w:rsidRPr="00FA4D8A">
        <w:rPr>
          <w:sz w:val="16"/>
        </w:rPr>
        <w:t xml:space="preserve"> The term “epistemological disablement” will appear frequently in this dissertation, as I will argue that </w:t>
      </w:r>
      <w:r w:rsidRPr="00734F69">
        <w:rPr>
          <w:rStyle w:val="Emphasis"/>
          <w:highlight w:val="green"/>
        </w:rPr>
        <w:t>coming into</w:t>
      </w:r>
      <w:r w:rsidRPr="00734F69">
        <w:rPr>
          <w:rStyle w:val="StyleUnderline"/>
        </w:rPr>
        <w:t xml:space="preserve"> </w:t>
      </w:r>
      <w:proofErr w:type="gramStart"/>
      <w:r w:rsidRPr="00734F69">
        <w:rPr>
          <w:rStyle w:val="StyleUnderline"/>
        </w:rPr>
        <w:t xml:space="preserve">close </w:t>
      </w:r>
      <w:r w:rsidRPr="00734F69">
        <w:rPr>
          <w:rStyle w:val="Emphasis"/>
          <w:highlight w:val="green"/>
        </w:rPr>
        <w:t>proximity</w:t>
      </w:r>
      <w:proofErr w:type="gramEnd"/>
      <w:r w:rsidRPr="00734F69">
        <w:rPr>
          <w:rStyle w:val="Emphasis"/>
          <w:highlight w:val="green"/>
        </w:rPr>
        <w:t xml:space="preserve"> with the</w:t>
      </w:r>
      <w:r w:rsidRPr="00734F69">
        <w:rPr>
          <w:rStyle w:val="Emphasis"/>
        </w:rPr>
        <w:t xml:space="preserve"> disability </w:t>
      </w:r>
      <w:r w:rsidRPr="00734F69">
        <w:rPr>
          <w:rStyle w:val="Emphasis"/>
          <w:highlight w:val="green"/>
        </w:rPr>
        <w:t>drive produces</w:t>
      </w:r>
      <w:r w:rsidRPr="00734F69">
        <w:rPr>
          <w:rStyle w:val="StyleUnderline"/>
        </w:rPr>
        <w:t xml:space="preserve"> states of </w:t>
      </w:r>
      <w:r w:rsidRPr="00734F69">
        <w:rPr>
          <w:rStyle w:val="Emphasis"/>
        </w:rPr>
        <w:t xml:space="preserve">cognitive and affective </w:t>
      </w:r>
      <w:r w:rsidRPr="00734F69">
        <w:rPr>
          <w:rStyle w:val="Emphasis"/>
          <w:highlight w:val="green"/>
        </w:rPr>
        <w:t>uncertainty</w:t>
      </w:r>
      <w:r w:rsidRPr="00734F69">
        <w:rPr>
          <w:rStyle w:val="Emphasis"/>
        </w:rPr>
        <w:t xml:space="preserve">, confusion, </w:t>
      </w:r>
      <w:r w:rsidRPr="00734F69">
        <w:rPr>
          <w:rStyle w:val="Emphasis"/>
          <w:highlight w:val="green"/>
        </w:rPr>
        <w:t>and incapacity</w:t>
      </w:r>
      <w:r w:rsidRPr="00734F69">
        <w:rPr>
          <w:rStyle w:val="StyleUnderline"/>
        </w:rPr>
        <w:t xml:space="preserve"> that are </w:t>
      </w:r>
      <w:r w:rsidRPr="00536174">
        <w:rPr>
          <w:rStyle w:val="Emphasis"/>
        </w:rPr>
        <w:t>akin to disability.</w:t>
      </w:r>
      <w:r w:rsidRPr="00FA4D8A">
        <w:rPr>
          <w:sz w:val="16"/>
        </w:rPr>
        <w:t xml:space="preserve"> In the works that I shall analyze, </w:t>
      </w:r>
      <w:r w:rsidRPr="00734F69">
        <w:rPr>
          <w:rStyle w:val="StyleUnderline"/>
        </w:rPr>
        <w:t>epistemological disablement will often be performed on a textual level</w:t>
      </w:r>
      <w:r w:rsidRPr="00FA4D8A">
        <w:rPr>
          <w:sz w:val="16"/>
        </w:rPr>
        <w:t xml:space="preserve">, as </w:t>
      </w:r>
      <w:r w:rsidRPr="00734F69">
        <w:rPr>
          <w:rStyle w:val="Emphasis"/>
        </w:rPr>
        <w:t>theorists</w:t>
      </w:r>
      <w:r w:rsidRPr="00734F69">
        <w:rPr>
          <w:rStyle w:val="StyleUnderline"/>
        </w:rPr>
        <w:t xml:space="preserve"> and narrators seem to </w:t>
      </w:r>
      <w:r w:rsidRPr="00734F69">
        <w:rPr>
          <w:rStyle w:val="Emphasis"/>
        </w:rPr>
        <w:t>lose control of</w:t>
      </w:r>
      <w:r w:rsidRPr="00734F69">
        <w:rPr>
          <w:rStyle w:val="StyleUnderline"/>
        </w:rPr>
        <w:t xml:space="preserve"> what they want to say about </w:t>
      </w:r>
      <w:r w:rsidRPr="00734F69">
        <w:rPr>
          <w:rStyle w:val="Emphasis"/>
        </w:rPr>
        <w:t xml:space="preserve">disability. </w:t>
      </w:r>
      <w:r w:rsidRPr="00734F69">
        <w:rPr>
          <w:rStyle w:val="Emphasis"/>
          <w:highlight w:val="green"/>
        </w:rPr>
        <w:t>These moments of epistemological disablement are</w:t>
      </w:r>
      <w:r w:rsidRPr="00734F69">
        <w:rPr>
          <w:rStyle w:val="StyleUnderline"/>
        </w:rPr>
        <w:t xml:space="preserve"> often </w:t>
      </w:r>
      <w:r w:rsidRPr="00734F69">
        <w:rPr>
          <w:rStyle w:val="Emphasis"/>
          <w:highlight w:val="green"/>
        </w:rPr>
        <w:t>disavowed by theorists</w:t>
      </w:r>
      <w:r w:rsidRPr="00734F69">
        <w:rPr>
          <w:rStyle w:val="StyleUnderline"/>
        </w:rPr>
        <w:t xml:space="preserve"> and narrators </w:t>
      </w:r>
      <w:r w:rsidRPr="00734F69">
        <w:rPr>
          <w:rStyle w:val="Emphasis"/>
          <w:highlight w:val="green"/>
        </w:rPr>
        <w:t>and</w:t>
      </w:r>
      <w:r w:rsidRPr="00734F69">
        <w:rPr>
          <w:rStyle w:val="StyleUnderline"/>
        </w:rPr>
        <w:t xml:space="preserve"> are instead </w:t>
      </w:r>
      <w:r w:rsidRPr="00734F69">
        <w:rPr>
          <w:rStyle w:val="Emphasis"/>
          <w:highlight w:val="green"/>
        </w:rPr>
        <w:t>projected onto disabled people.</w:t>
      </w:r>
      <w:r w:rsidRPr="00734F69">
        <w:rPr>
          <w:rStyle w:val="StyleUnderline"/>
        </w:rPr>
        <w:t xml:space="preserve"> When this happens, </w:t>
      </w:r>
      <w:r w:rsidRPr="00536174">
        <w:rPr>
          <w:rStyle w:val="Emphasis"/>
          <w:highlight w:val="green"/>
        </w:rPr>
        <w:t>disabled people</w:t>
      </w:r>
      <w:r w:rsidRPr="00734F69">
        <w:rPr>
          <w:rStyle w:val="StyleUnderline"/>
        </w:rPr>
        <w:t xml:space="preserve">’s impairments </w:t>
      </w:r>
      <w:r w:rsidRPr="00536174">
        <w:rPr>
          <w:rStyle w:val="Emphasis"/>
          <w:highlight w:val="green"/>
        </w:rPr>
        <w:t>are depicted as</w:t>
      </w:r>
      <w:r w:rsidRPr="00734F69">
        <w:rPr>
          <w:rStyle w:val="StyleUnderline"/>
        </w:rPr>
        <w:t xml:space="preserve"> the result of </w:t>
      </w:r>
      <w:r w:rsidRPr="00536174">
        <w:rPr>
          <w:rStyle w:val="Emphasis"/>
          <w:highlight w:val="green"/>
        </w:rPr>
        <w:t>an insufficiency of self-knowledge</w:t>
      </w:r>
      <w:r w:rsidRPr="00536174">
        <w:rPr>
          <w:rStyle w:val="Emphasis"/>
        </w:rPr>
        <w:t xml:space="preserve"> that is assumed not to determine nondisabled subjects.</w:t>
      </w:r>
      <w:r w:rsidRPr="00FA4D8A">
        <w:rPr>
          <w:sz w:val="16"/>
        </w:rPr>
        <w:t xml:space="preserve"> I will challenge these characterizations of disabled people not only by arguing for the value of “cripistemologies” (that is, ways of knowing that arise from disabled people’s lived experiences) but also by using </w:t>
      </w:r>
      <w:r w:rsidRPr="00D42160">
        <w:rPr>
          <w:rStyle w:val="Emphasis"/>
          <w:highlight w:val="green"/>
        </w:rPr>
        <w:t>drive theory</w:t>
      </w:r>
      <w:r w:rsidRPr="00D42160">
        <w:rPr>
          <w:rStyle w:val="StyleUnderline"/>
        </w:rPr>
        <w:t xml:space="preserve"> to </w:t>
      </w:r>
      <w:r w:rsidRPr="00D42160">
        <w:rPr>
          <w:rStyle w:val="Emphasis"/>
          <w:highlight w:val="green"/>
        </w:rPr>
        <w:t>undermine</w:t>
      </w:r>
      <w:r w:rsidRPr="00D42160">
        <w:rPr>
          <w:rStyle w:val="StyleUnderline"/>
        </w:rPr>
        <w:t xml:space="preserve"> belief in </w:t>
      </w:r>
      <w:r w:rsidRPr="00D42160">
        <w:rPr>
          <w:rStyle w:val="Emphasis"/>
          <w:highlight w:val="green"/>
        </w:rPr>
        <w:t>the possibility of a</w:t>
      </w:r>
      <w:r w:rsidRPr="00D42160">
        <w:rPr>
          <w:rStyle w:val="StyleUnderline"/>
        </w:rPr>
        <w:t xml:space="preserve"> transparent and </w:t>
      </w:r>
      <w:r w:rsidRPr="00D42160">
        <w:rPr>
          <w:rStyle w:val="Emphasis"/>
          <w:highlight w:val="green"/>
        </w:rPr>
        <w:t>whol</w:t>
      </w:r>
      <w:r w:rsidRPr="00D42160">
        <w:rPr>
          <w:rStyle w:val="StyleUnderline"/>
        </w:rPr>
        <w:t xml:space="preserve">ly </w:t>
      </w:r>
      <w:r w:rsidRPr="00D42160">
        <w:rPr>
          <w:rStyle w:val="Emphasis"/>
          <w:highlight w:val="green"/>
        </w:rPr>
        <w:t>knowable self</w:t>
      </w:r>
      <w:r w:rsidRPr="00D42160">
        <w:rPr>
          <w:rStyle w:val="StyleUnderline"/>
        </w:rPr>
        <w:t>, whether disabled or nondisabled.</w:t>
      </w:r>
      <w:r w:rsidRPr="00FA4D8A">
        <w:rPr>
          <w:sz w:val="16"/>
        </w:rPr>
        <w:t xml:space="preserve">18 My two-pronged approach to the issue of epistemological disablement may seem to present a paradox: on the one hand, I am asserting that disabled people’s lived experiences generate important knowledge about disability; yet at the same time I am seeking to destabilize the very notion of self-knowledge. Let me be clear, then, that in undertaking this double endeavor I do not forward all-or-nothing claims either “for” or “against” the possibilities of self- knowledge. I will not assert that people cannot ever know anything reliable about themselves, but I will also not suggest that truth claims derived from personal knowledge about disability are infallible. Instead, </w:t>
      </w:r>
      <w:r w:rsidRPr="00FA4D8A">
        <w:rPr>
          <w:rStyle w:val="Emphasis"/>
          <w:highlight w:val="green"/>
        </w:rPr>
        <w:t>this</w:t>
      </w:r>
      <w:r w:rsidRPr="00FA4D8A">
        <w:rPr>
          <w:sz w:val="16"/>
        </w:rPr>
        <w:t xml:space="preserve"> dissertation </w:t>
      </w:r>
      <w:r w:rsidRPr="00FA4D8A">
        <w:rPr>
          <w:rStyle w:val="StyleUnderline"/>
        </w:rPr>
        <w:t xml:space="preserve">highlights the </w:t>
      </w:r>
      <w:r w:rsidRPr="00FA4D8A">
        <w:rPr>
          <w:rStyle w:val="Emphasis"/>
          <w:highlight w:val="green"/>
        </w:rPr>
        <w:t>limits</w:t>
      </w:r>
      <w:r w:rsidRPr="00FA4D8A">
        <w:rPr>
          <w:rStyle w:val="StyleUnderline"/>
        </w:rPr>
        <w:t xml:space="preserve"> of </w:t>
      </w:r>
      <w:r w:rsidRPr="00FA4D8A">
        <w:rPr>
          <w:rStyle w:val="Emphasis"/>
          <w:highlight w:val="green"/>
        </w:rPr>
        <w:t>complete self-knowledge</w:t>
      </w:r>
      <w:r w:rsidRPr="00FA4D8A">
        <w:rPr>
          <w:rStyle w:val="StyleUnderline"/>
        </w:rPr>
        <w:t xml:space="preserve"> for nondisabled and disabled subjects alike, </w:t>
      </w:r>
      <w:r w:rsidRPr="00FA4D8A">
        <w:rPr>
          <w:rStyle w:val="Emphasis"/>
          <w:highlight w:val="green"/>
        </w:rPr>
        <w:t>while</w:t>
      </w:r>
      <w:r w:rsidRPr="00FA4D8A">
        <w:rPr>
          <w:rStyle w:val="StyleUnderline"/>
        </w:rPr>
        <w:t xml:space="preserve"> at the same time </w:t>
      </w:r>
      <w:r w:rsidRPr="00FA4D8A">
        <w:rPr>
          <w:rStyle w:val="Emphasis"/>
          <w:highlight w:val="green"/>
        </w:rPr>
        <w:t>interrogating</w:t>
      </w:r>
      <w:r w:rsidRPr="00FA4D8A">
        <w:rPr>
          <w:rStyle w:val="StyleUnderline"/>
        </w:rPr>
        <w:t xml:space="preserve"> the social </w:t>
      </w:r>
      <w:r w:rsidRPr="00FA4D8A">
        <w:rPr>
          <w:rStyle w:val="Emphasis"/>
          <w:highlight w:val="green"/>
        </w:rPr>
        <w:t>dynamics that</w:t>
      </w:r>
      <w:r w:rsidRPr="00FA4D8A">
        <w:rPr>
          <w:rStyle w:val="StyleUnderline"/>
        </w:rPr>
        <w:t xml:space="preserve"> give rise to </w:t>
      </w:r>
      <w:r w:rsidRPr="00FA4D8A">
        <w:rPr>
          <w:rStyle w:val="Emphasis"/>
          <w:highlight w:val="green"/>
        </w:rPr>
        <w:t>imbalance</w:t>
      </w:r>
      <w:r w:rsidRPr="00FA4D8A">
        <w:rPr>
          <w:rStyle w:val="StyleUnderline"/>
        </w:rPr>
        <w:t xml:space="preserve">s in the distribution of </w:t>
      </w:r>
      <w:r w:rsidRPr="00FA4D8A">
        <w:rPr>
          <w:rStyle w:val="Emphasis"/>
          <w:highlight w:val="green"/>
        </w:rPr>
        <w:t>epistemological authority</w:t>
      </w:r>
      <w:r w:rsidRPr="00FA4D8A">
        <w:rPr>
          <w:rStyle w:val="StyleUnderline"/>
        </w:rPr>
        <w:t xml:space="preserve"> to</w:t>
      </w:r>
      <w:r w:rsidRPr="00FA4D8A">
        <w:rPr>
          <w:sz w:val="16"/>
        </w:rPr>
        <w:t xml:space="preserve"> </w:t>
      </w:r>
      <w:proofErr w:type="gramStart"/>
      <w:r w:rsidRPr="00FA4D8A">
        <w:rPr>
          <w:sz w:val="16"/>
        </w:rPr>
        <w:t xml:space="preserve">particular </w:t>
      </w:r>
      <w:r w:rsidRPr="00FA4D8A">
        <w:rPr>
          <w:rStyle w:val="StyleUnderline"/>
        </w:rPr>
        <w:t>subjects</w:t>
      </w:r>
      <w:proofErr w:type="gramEnd"/>
      <w:r w:rsidRPr="00FA4D8A">
        <w:rPr>
          <w:rStyle w:val="StyleUnderline"/>
        </w:rPr>
        <w:t xml:space="preserve"> </w:t>
      </w:r>
      <w:r w:rsidRPr="00FA4D8A">
        <w:rPr>
          <w:rStyle w:val="Emphasis"/>
        </w:rPr>
        <w:t>on the basis of</w:t>
      </w:r>
      <w:r w:rsidRPr="00FA4D8A">
        <w:rPr>
          <w:rStyle w:val="StyleUnderline"/>
        </w:rPr>
        <w:t xml:space="preserve"> their perceived </w:t>
      </w:r>
      <w:r w:rsidRPr="00FA4D8A">
        <w:rPr>
          <w:rStyle w:val="Emphasis"/>
        </w:rPr>
        <w:t>status as disabled</w:t>
      </w:r>
      <w:r w:rsidRPr="00FA4D8A">
        <w:rPr>
          <w:rStyle w:val="StyleUnderline"/>
        </w:rPr>
        <w:t xml:space="preserve"> or nondisabled.</w:t>
      </w:r>
    </w:p>
    <w:p w14:paraId="49528DAE" w14:textId="77777777" w:rsidR="001D7120" w:rsidRPr="00120B93" w:rsidRDefault="001D7120" w:rsidP="001D7120">
      <w:pPr>
        <w:pStyle w:val="Heading4"/>
      </w:pPr>
      <w:r>
        <w:t xml:space="preserve">The alternative is to disable the figure of the “human” – instead of seeing disability as a redeemable position within civil society, the alternative weaponizes disability’s structural position against the human. </w:t>
      </w:r>
      <w:r w:rsidRPr="009802CC">
        <w:rPr>
          <w:rFonts w:cs="Times New Roman"/>
        </w:rPr>
        <w:t>If we win the</w:t>
      </w:r>
      <w:r>
        <w:rPr>
          <w:rFonts w:cs="Times New Roman"/>
        </w:rPr>
        <w:t>ir</w:t>
      </w:r>
      <w:r w:rsidRPr="009802CC">
        <w:rPr>
          <w:rFonts w:cs="Times New Roman"/>
        </w:rPr>
        <w:t xml:space="preserve"> starting point is ableist they cannot weigh the consequence</w:t>
      </w:r>
      <w:r>
        <w:rPr>
          <w:rFonts w:cs="Times New Roman"/>
        </w:rPr>
        <w:t>s</w:t>
      </w:r>
      <w:r w:rsidRPr="009802CC">
        <w:rPr>
          <w:rFonts w:cs="Times New Roman"/>
        </w:rPr>
        <w:t xml:space="preserve"> of it.</w:t>
      </w:r>
    </w:p>
    <w:p w14:paraId="7F121D0E" w14:textId="77777777" w:rsidR="001D7120" w:rsidRPr="00225671" w:rsidRDefault="001D7120" w:rsidP="001D7120">
      <w:pPr>
        <w:rPr>
          <w:sz w:val="16"/>
          <w:szCs w:val="16"/>
        </w:rPr>
      </w:pPr>
      <w:r w:rsidRPr="00120B93">
        <w:rPr>
          <w:rStyle w:val="Style13ptBold"/>
        </w:rPr>
        <w:t xml:space="preserve">Mollow </w:t>
      </w:r>
      <w:r>
        <w:rPr>
          <w:rStyle w:val="Style13ptBold"/>
        </w:rPr>
        <w:t>5</w:t>
      </w:r>
      <w:r w:rsidRPr="00225671">
        <w:rPr>
          <w:sz w:val="16"/>
          <w:szCs w:val="16"/>
        </w:rPr>
        <w:t xml:space="preserve"> Mollow, Anna. "Is Sex Disability? Queer Theory and the Disability Drive." Sex and Disability, by R. McRuer and A. Mollow, Durham, Duke UP, 2012, pp. 306-10. http://www.sfu.ca/~baw2/GSWS826/Mollow.pdf //ACCS JM</w:t>
      </w:r>
    </w:p>
    <w:p w14:paraId="74F1A1E9" w14:textId="77777777" w:rsidR="001D7120" w:rsidRPr="00812D7F" w:rsidRDefault="001D7120" w:rsidP="001D7120">
      <w:pPr>
        <w:rPr>
          <w:sz w:val="16"/>
        </w:rPr>
      </w:pPr>
      <w:r w:rsidRPr="00812D7F">
        <w:rPr>
          <w:sz w:val="16"/>
        </w:rPr>
        <w:t xml:space="preserve">But here a problem emerges: as we have seen, the writing by Bersani and Edelman that I have examined forwards powerful arguments against the project of becoming human. Urging queers to embrace the “inhumanity of the sinthomosexual,” </w:t>
      </w:r>
      <w:r w:rsidRPr="00225671">
        <w:rPr>
          <w:rStyle w:val="StyleUnderline"/>
        </w:rPr>
        <w:t>Edelman observes</w:t>
      </w:r>
      <w:r w:rsidRPr="00812D7F">
        <w:rPr>
          <w:sz w:val="16"/>
        </w:rPr>
        <w:t xml:space="preserve"> that </w:t>
      </w:r>
      <w:r w:rsidRPr="00225671">
        <w:rPr>
          <w:rStyle w:val="StyleUnderline"/>
        </w:rPr>
        <w:t xml:space="preserve">the liberal goal of </w:t>
      </w:r>
      <w:r w:rsidRPr="00225671">
        <w:rPr>
          <w:rStyle w:val="Emphasis"/>
          <w:highlight w:val="green"/>
        </w:rPr>
        <w:t>expanding the category of “human” to encompass those</w:t>
      </w:r>
      <w:r w:rsidRPr="00812D7F">
        <w:rPr>
          <w:sz w:val="16"/>
        </w:rPr>
        <w:t xml:space="preserve"> presently </w:t>
      </w:r>
      <w:r w:rsidRPr="00225671">
        <w:rPr>
          <w:rStyle w:val="Emphasis"/>
          <w:highlight w:val="green"/>
        </w:rPr>
        <w:t>excluded</w:t>
      </w:r>
      <w:r w:rsidRPr="00812D7F">
        <w:rPr>
          <w:sz w:val="16"/>
        </w:rPr>
        <w:t xml:space="preserve"> from it </w:t>
      </w:r>
      <w:r w:rsidRPr="00225671">
        <w:rPr>
          <w:rStyle w:val="Emphasis"/>
          <w:highlight w:val="green"/>
        </w:rPr>
        <w:t>will not “stop</w:t>
      </w:r>
      <w:r w:rsidRPr="00225671">
        <w:rPr>
          <w:rStyle w:val="Emphasis"/>
        </w:rPr>
        <w:t xml:space="preserve"> the cultural production of figures”</w:t>
      </w:r>
      <w:r w:rsidRPr="00225671">
        <w:rPr>
          <w:rStyle w:val="StyleUnderline"/>
        </w:rPr>
        <w:t xml:space="preserve"> made to embody </w:t>
      </w:r>
      <w:r w:rsidRPr="00225671">
        <w:rPr>
          <w:rStyle w:val="Emphasis"/>
          <w:highlight w:val="green"/>
        </w:rPr>
        <w:t>the inhumanity of the</w:t>
      </w:r>
      <w:r w:rsidRPr="00225671">
        <w:rPr>
          <w:rStyle w:val="StyleUnderline"/>
        </w:rPr>
        <w:t xml:space="preserve"> death </w:t>
      </w:r>
      <w:r w:rsidRPr="00225671">
        <w:rPr>
          <w:rStyle w:val="Emphasis"/>
          <w:highlight w:val="green"/>
        </w:rPr>
        <w:t>drive</w:t>
      </w:r>
      <w:r w:rsidRPr="00812D7F">
        <w:rPr>
          <w:sz w:val="16"/>
        </w:rPr>
        <w:t xml:space="preserve"> (No Future 107). </w:t>
      </w:r>
      <w:r w:rsidRPr="00225671">
        <w:rPr>
          <w:rStyle w:val="StyleUnderline"/>
        </w:rPr>
        <w:t>What would it mean for disability theory to embrace disabled people’s figuration as inhuman?</w:t>
      </w:r>
      <w:r w:rsidRPr="00812D7F">
        <w:rPr>
          <w:sz w:val="16"/>
        </w:rPr>
        <w:t xml:space="preserve"> As we contemplate this possibility, a moment from How I Became a Human Being may give us pause. After a presentation by the physicist Stephen Hawking at the U.C. Berkeley campus, O’Brien posed the following question: “Doctor Hawking, what can you say to all the disabled people who are stuck in nursing homes or living with their parents or in some other untenable situation and who feel that their life is over, that they have no future?” (Human Being 230). A response that might be derived from Edelman’s book—that </w:t>
      </w:r>
      <w:r w:rsidRPr="00225671">
        <w:rPr>
          <w:rStyle w:val="StyleUnderline"/>
        </w:rPr>
        <w:t>there is, and can be, no future, since the future, by definition, can only ever be a fantasy</w:t>
      </w:r>
      <w:r w:rsidRPr="00812D7F">
        <w:rPr>
          <w:sz w:val="16"/>
        </w:rPr>
        <w:t xml:space="preserve"> (“always / A day / Away,” in Annie’s paean to “Tomorrow”)—hardly seems more adequate than Hawking’s reply: “All I can say is that one must do the best one can in the situation in which one finds oneself ” (No Future 30; Human Being 231). </w:t>
      </w:r>
      <w:proofErr w:type="gramStart"/>
      <w:r w:rsidRPr="00812D7F">
        <w:rPr>
          <w:sz w:val="16"/>
        </w:rPr>
        <w:t>In light of</w:t>
      </w:r>
      <w:proofErr w:type="gramEnd"/>
      <w:r w:rsidRPr="00812D7F">
        <w:rPr>
          <w:sz w:val="16"/>
        </w:rPr>
        <w:t xml:space="preserve"> O’Brien’s question, </w:t>
      </w:r>
      <w:r w:rsidRPr="00225671">
        <w:rPr>
          <w:rStyle w:val="StyleUnderline"/>
        </w:rPr>
        <w:t xml:space="preserve">Edelman’s </w:t>
      </w:r>
      <w:r w:rsidRPr="00225671">
        <w:rPr>
          <w:rStyle w:val="Emphasis"/>
        </w:rPr>
        <w:t>embrace of the</w:t>
      </w:r>
      <w:r w:rsidRPr="00812D7F">
        <w:rPr>
          <w:sz w:val="16"/>
        </w:rPr>
        <w:t xml:space="preserve"> death </w:t>
      </w:r>
      <w:r w:rsidRPr="00225671">
        <w:rPr>
          <w:rStyle w:val="Emphasis"/>
        </w:rPr>
        <w:t>drive</w:t>
      </w:r>
      <w:r w:rsidRPr="00225671">
        <w:rPr>
          <w:rStyle w:val="StyleUnderline"/>
        </w:rPr>
        <w:t xml:space="preserve">, or Bersani’s celebration of what he calls “the breakdown of the human itself in sexual intensities,” </w:t>
      </w:r>
      <w:r w:rsidRPr="00225671">
        <w:rPr>
          <w:rStyle w:val="Emphasis"/>
        </w:rPr>
        <w:t>can easily appear as irresponsible theoretical indulgences</w:t>
      </w:r>
      <w:r w:rsidRPr="00812D7F">
        <w:rPr>
          <w:sz w:val="16"/>
        </w:rPr>
        <w:t xml:space="preserve"> (“Rectum” 29). Indeed, the word “irresponsible” is one that Bersani himself uses when he reflects, at a distance of thirteen years, on “Is the Rectum a Grave?”: “</w:t>
      </w:r>
      <w:r w:rsidRPr="00225671">
        <w:rPr>
          <w:rStyle w:val="Emphasis"/>
        </w:rPr>
        <w:t>Much of this now seems to me a</w:t>
      </w:r>
      <w:r w:rsidRPr="00812D7F">
        <w:rPr>
          <w:sz w:val="16"/>
        </w:rPr>
        <w:t xml:space="preserve"> rather facile, even </w:t>
      </w:r>
      <w:r w:rsidRPr="00225671">
        <w:rPr>
          <w:rStyle w:val="Emphasis"/>
        </w:rPr>
        <w:t>irresponsible celebration of ‘self- defeat.’</w:t>
      </w:r>
      <w:r w:rsidRPr="00812D7F">
        <w:rPr>
          <w:sz w:val="16"/>
        </w:rPr>
        <w:t xml:space="preserve"> Masochism is not a viable alternative to mastery, either practically or theoretically” (“Sociality” 110). This remark highlights important shifts and ambivalences in Bersani’s thinking over the course of his career, which may serve as an entry into the question of the status of the human in disability theory. Bersani and Edelman are often cited, as if in the same breath, as proponents of an “antisocial” or “antirelational” “thesis” in queer theory, in opposition to which some critics of their work, such as Muñoz, have defined their own projects as “utopian.”17 But Bersani’s work, </w:t>
      </w:r>
      <w:r w:rsidRPr="00C5213A">
        <w:rPr>
          <w:rStyle w:val="Emphasis"/>
          <w:highlight w:val="green"/>
        </w:rPr>
        <w:t>rather than conforming to</w:t>
      </w:r>
      <w:r w:rsidRPr="00FB1210">
        <w:rPr>
          <w:rStyle w:val="StyleUnderline"/>
        </w:rPr>
        <w:t xml:space="preserve"> either side of </w:t>
      </w:r>
      <w:r w:rsidRPr="00C5213A">
        <w:rPr>
          <w:rStyle w:val="Emphasis"/>
          <w:highlight w:val="green"/>
        </w:rPr>
        <w:t>a utopian/antirelational binary</w:t>
      </w:r>
      <w:r w:rsidRPr="00FB1210">
        <w:rPr>
          <w:rStyle w:val="StyleUnderline"/>
        </w:rPr>
        <w:t xml:space="preserve">, often reveals an interest in </w:t>
      </w:r>
      <w:r w:rsidRPr="00C5213A">
        <w:rPr>
          <w:rStyle w:val="Emphasis"/>
          <w:highlight w:val="green"/>
        </w:rPr>
        <w:t>think</w:t>
      </w:r>
      <w:r w:rsidRPr="00FB1210">
        <w:rPr>
          <w:rStyle w:val="StyleUnderline"/>
        </w:rPr>
        <w:t xml:space="preserve">ing in </w:t>
      </w:r>
      <w:r w:rsidRPr="00C5213A">
        <w:rPr>
          <w:rStyle w:val="Emphasis"/>
          <w:highlight w:val="green"/>
        </w:rPr>
        <w:t>both</w:t>
      </w:r>
      <w:r w:rsidRPr="00FB1210">
        <w:rPr>
          <w:rStyle w:val="StyleUnderline"/>
        </w:rPr>
        <w:t xml:space="preserve"> of these ways </w:t>
      </w:r>
      <w:r w:rsidRPr="00C5213A">
        <w:rPr>
          <w:rStyle w:val="Emphasis"/>
          <w:highlight w:val="green"/>
        </w:rPr>
        <w:t>at once</w:t>
      </w:r>
      <w:r w:rsidRPr="00FB1210">
        <w:rPr>
          <w:rStyle w:val="StyleUnderline"/>
        </w:rPr>
        <w:t>.</w:t>
      </w:r>
      <w:r w:rsidRPr="00812D7F">
        <w:rPr>
          <w:sz w:val="16"/>
        </w:rPr>
        <w:t xml:space="preserve"> For example, writing of passages in his book, Homos (published in 1995) that are frequently cited as the origin of the “antirelational thesis,” </w:t>
      </w:r>
      <w:r w:rsidRPr="00B13342">
        <w:rPr>
          <w:rStyle w:val="StyleUnderline"/>
        </w:rPr>
        <w:t>Bersani describes the “performance of antirelationality”</w:t>
      </w:r>
      <w:r w:rsidRPr="00812D7F">
        <w:rPr>
          <w:sz w:val="16"/>
        </w:rPr>
        <w:t xml:space="preserve"> that he celebrates in Jean Genet’s Funeral Rites </w:t>
      </w:r>
      <w:r w:rsidRPr="00B13342">
        <w:rPr>
          <w:rStyle w:val="StyleUnderline"/>
        </w:rPr>
        <w:t>as a “utopic form of revolt”</w:t>
      </w:r>
      <w:r w:rsidRPr="00812D7F">
        <w:rPr>
          <w:sz w:val="16"/>
        </w:rPr>
        <w:t xml:space="preserve"> (“Sociality” 103; emphasis added). This joining of the utopian and the antirelational corresponds to what Bersani describes, in an essay published in 2004, as a central concern throughout his career: “a dialogue (both conciliatory and antagonistic) between” Foucault and Freud (“Fr- oucault” 133). In this essay and other recent writings, </w:t>
      </w:r>
      <w:r w:rsidRPr="00B13342">
        <w:rPr>
          <w:rStyle w:val="StyleUnderline"/>
        </w:rPr>
        <w:t>Bersani moves away from</w:t>
      </w:r>
      <w:r w:rsidRPr="00812D7F">
        <w:rPr>
          <w:sz w:val="16"/>
        </w:rPr>
        <w:t xml:space="preserve"> the “</w:t>
      </w:r>
      <w:r w:rsidRPr="00B13342">
        <w:rPr>
          <w:rStyle w:val="StyleUnderline"/>
        </w:rPr>
        <w:t>Freud</w:t>
      </w:r>
      <w:r w:rsidRPr="00812D7F">
        <w:rPr>
          <w:sz w:val="16"/>
        </w:rPr>
        <w:t xml:space="preserve">ian” and toward the “Foucauldian.” </w:t>
      </w:r>
      <w:r w:rsidRPr="00B13342">
        <w:rPr>
          <w:rStyle w:val="StyleUnderline"/>
        </w:rPr>
        <w:t>Worrying that the</w:t>
      </w:r>
      <w:r w:rsidRPr="00812D7F">
        <w:rPr>
          <w:sz w:val="16"/>
        </w:rPr>
        <w:t xml:space="preserve"> psychoanalytic (or </w:t>
      </w:r>
      <w:r w:rsidRPr="00B13342">
        <w:rPr>
          <w:rStyle w:val="StyleUnderline"/>
        </w:rPr>
        <w:t>antirelational</w:t>
      </w:r>
      <w:r w:rsidRPr="00812D7F">
        <w:rPr>
          <w:sz w:val="16"/>
        </w:rPr>
        <w:t xml:space="preserve">) </w:t>
      </w:r>
      <w:r w:rsidRPr="00B13342">
        <w:rPr>
          <w:rStyle w:val="StyleUnderline"/>
        </w:rPr>
        <w:t>side of this paradigm may be politically irresponsible</w:t>
      </w:r>
      <w:r w:rsidRPr="00812D7F">
        <w:rPr>
          <w:sz w:val="16"/>
        </w:rPr>
        <w:t xml:space="preserve"> (insofar as its insistence on the intractability of the death drive seems “resistant to any social transformations whatsoever”), Bersani has become increasingly interested in the creation of what, invoking a phrase of Foucault’s, he calls “new relational modes” (“Fr- oucault” 134). Interestingly, </w:t>
      </w:r>
      <w:r w:rsidRPr="00B13342">
        <w:rPr>
          <w:rStyle w:val="StyleUnderline"/>
        </w:rPr>
        <w:t>this</w:t>
      </w:r>
      <w:r w:rsidRPr="00812D7F">
        <w:rPr>
          <w:sz w:val="16"/>
        </w:rPr>
        <w:t xml:space="preserve"> “admittedly </w:t>
      </w:r>
      <w:r w:rsidRPr="00B13342">
        <w:rPr>
          <w:rStyle w:val="StyleUnderline"/>
        </w:rPr>
        <w:t>utopic</w:t>
      </w:r>
      <w:r w:rsidRPr="00812D7F">
        <w:rPr>
          <w:sz w:val="16"/>
        </w:rPr>
        <w:t xml:space="preserve">” </w:t>
      </w:r>
      <w:r w:rsidRPr="00B13342">
        <w:rPr>
          <w:rStyle w:val="StyleUnderline"/>
        </w:rPr>
        <w:t>project</w:t>
      </w:r>
      <w:r w:rsidRPr="00812D7F">
        <w:rPr>
          <w:sz w:val="16"/>
        </w:rPr>
        <w:t xml:space="preserve"> often </w:t>
      </w:r>
      <w:r w:rsidRPr="00B13342">
        <w:rPr>
          <w:rStyle w:val="StyleUnderline"/>
        </w:rPr>
        <w:t>employs a rhetoric of futurism, both reproductive and rehabilitative</w:t>
      </w:r>
      <w:r w:rsidRPr="00812D7F">
        <w:rPr>
          <w:sz w:val="16"/>
        </w:rPr>
        <w:t xml:space="preserve"> (Bersani, “Fr- oucault” 134). For example, in a reading of Plato’s Symposium, Bersani approvingly observes that “the goal of a love relation with Socrates” is “the bringing to term of the other’s pregnancy of soul” (“Sociality” 110; 117).18 Not only a pregnancy but perhaps also a </w:t>
      </w:r>
      <w:r w:rsidRPr="00E02BEE">
        <w:rPr>
          <w:rStyle w:val="Emphasis"/>
        </w:rPr>
        <w:t>rehabilitation</w:t>
      </w:r>
      <w:r w:rsidRPr="00E02BEE">
        <w:rPr>
          <w:rStyle w:val="StyleUnderline"/>
        </w:rPr>
        <w:t xml:space="preserve"> of the soul </w:t>
      </w:r>
      <w:r w:rsidRPr="00E02BEE">
        <w:rPr>
          <w:rStyle w:val="Emphasis"/>
        </w:rPr>
        <w:t>is at stake</w:t>
      </w:r>
      <w:r w:rsidRPr="00E02BEE">
        <w:rPr>
          <w:rStyle w:val="StyleUnderline"/>
        </w:rPr>
        <w:t xml:space="preserve"> at moments </w:t>
      </w:r>
      <w:r w:rsidRPr="00E02BEE">
        <w:rPr>
          <w:rStyle w:val="Emphasis"/>
        </w:rPr>
        <w:t>in</w:t>
      </w:r>
      <w:r w:rsidRPr="00E02BEE">
        <w:rPr>
          <w:rStyle w:val="StyleUnderline"/>
        </w:rPr>
        <w:t xml:space="preserve"> which </w:t>
      </w:r>
      <w:r w:rsidRPr="00E02BEE">
        <w:rPr>
          <w:rStyle w:val="Emphasis"/>
        </w:rPr>
        <w:t>a utopia</w:t>
      </w:r>
      <w:r w:rsidRPr="00E02BEE">
        <w:rPr>
          <w:rStyle w:val="StyleUnderline"/>
        </w:rPr>
        <w:t>n impulse is evident</w:t>
      </w:r>
      <w:r w:rsidRPr="00812D7F">
        <w:rPr>
          <w:sz w:val="16"/>
        </w:rPr>
        <w:t xml:space="preserve"> in Bersani’s work—as when, for example, he speaks of effecting “a curative collapse of social difference,” or of enabling a future enjoyment of “as yet unarticulated pleasures” that have thus far been “suppressed and crippled” (Homos 177; “Fr- oucault” 137; emphasis added). If, as these examples suggest, Edelman is correct in asserting that </w:t>
      </w:r>
      <w:r w:rsidRPr="00E02BEE">
        <w:rPr>
          <w:rStyle w:val="StyleUnderline"/>
        </w:rPr>
        <w:t>we cannot think of the future without reference to the Child</w:t>
      </w:r>
      <w:r w:rsidRPr="00812D7F">
        <w:rPr>
          <w:sz w:val="16"/>
        </w:rPr>
        <w:t xml:space="preserve">—and if I am right in suggesting that the overlapping ideology of rehabilitative futurism is equally pervasive and insidious—then how should disability theory answer O’Brien’s question? The disability rights movement, of course, has already provided compelling responses: protestations against the injustice of institutionalization, critiques of the nursing home lobby, and advocacy for attendant programs. Theoretically, it could be said that </w:t>
      </w:r>
      <w:r w:rsidRPr="00E02BEE">
        <w:rPr>
          <w:rStyle w:val="Emphasis"/>
        </w:rPr>
        <w:t>the goal of de- institutionalization is merely a liberal one</w:t>
      </w:r>
      <w:r w:rsidRPr="00812D7F">
        <w:rPr>
          <w:sz w:val="16"/>
        </w:rPr>
        <w:t xml:space="preserve">, as </w:t>
      </w:r>
      <w:r w:rsidRPr="00E02BEE">
        <w:rPr>
          <w:rStyle w:val="Emphasis"/>
        </w:rPr>
        <w:t>it aims</w:t>
      </w:r>
      <w:r w:rsidRPr="00E02BEE">
        <w:rPr>
          <w:rStyle w:val="StyleUnderline"/>
        </w:rPr>
        <w:t xml:space="preserve"> only </w:t>
      </w:r>
      <w:r w:rsidRPr="00E02BEE">
        <w:rPr>
          <w:rStyle w:val="Emphasis"/>
        </w:rPr>
        <w:t>to include disabled people within the social fabric.</w:t>
      </w:r>
      <w:r w:rsidRPr="00812D7F">
        <w:rPr>
          <w:sz w:val="16"/>
        </w:rPr>
        <w:t xml:space="preserve"> Yet in this instance (and many similar ones), an imperfect politics clearly seems better than no politics at all. But what is the role of disability theory in relation to this politics? Is it, as Paul Longmore described disability studies in 2003, to serve as the “academic counterpart to disability rights advocacy” (Burned 2)? Or should disability theory conceive of itself as sometimes in tension with this movement (as queer theory often is in relation to the mainstream lGbt movement)? Insofar as it has acted as a “counterpart” to the disability rights movement, </w:t>
      </w:r>
      <w:r w:rsidRPr="00E02BEE">
        <w:rPr>
          <w:rStyle w:val="Emphasis"/>
          <w:highlight w:val="green"/>
        </w:rPr>
        <w:t>disability studies</w:t>
      </w:r>
      <w:r w:rsidRPr="00E02BEE">
        <w:rPr>
          <w:rStyle w:val="StyleUnderline"/>
        </w:rPr>
        <w:t xml:space="preserve"> </w:t>
      </w:r>
      <w:proofErr w:type="gramStart"/>
      <w:r w:rsidRPr="00E02BEE">
        <w:rPr>
          <w:rStyle w:val="StyleUnderline"/>
        </w:rPr>
        <w:t>has</w:t>
      </w:r>
      <w:proofErr w:type="gramEnd"/>
      <w:r w:rsidRPr="00E02BEE">
        <w:rPr>
          <w:rStyle w:val="StyleUnderline"/>
        </w:rPr>
        <w:t xml:space="preserve"> made crucial contributions to what might be called a humanizing enterprise. It </w:t>
      </w:r>
      <w:r w:rsidRPr="00E02BEE">
        <w:rPr>
          <w:rStyle w:val="Emphasis"/>
          <w:highlight w:val="green"/>
        </w:rPr>
        <w:t>has offered</w:t>
      </w:r>
      <w:r w:rsidRPr="00812D7F">
        <w:rPr>
          <w:sz w:val="16"/>
        </w:rPr>
        <w:t xml:space="preserve">, for example, </w:t>
      </w:r>
      <w:r w:rsidRPr="00E02BEE">
        <w:rPr>
          <w:rStyle w:val="StyleUnderline"/>
        </w:rPr>
        <w:t xml:space="preserve">myriad analyses of the </w:t>
      </w:r>
      <w:r w:rsidRPr="00E02BEE">
        <w:rPr>
          <w:rStyle w:val="Emphasis"/>
          <w:highlight w:val="green"/>
        </w:rPr>
        <w:t>reasons for</w:t>
      </w:r>
      <w:r w:rsidRPr="00E02BEE">
        <w:rPr>
          <w:rStyle w:val="StyleUnderline"/>
        </w:rPr>
        <w:t xml:space="preserve"> our </w:t>
      </w:r>
      <w:r w:rsidRPr="00E02BEE">
        <w:rPr>
          <w:rStyle w:val="Emphasis"/>
          <w:highlight w:val="green"/>
        </w:rPr>
        <w:t>society’s</w:t>
      </w:r>
      <w:r w:rsidRPr="00E02BEE">
        <w:rPr>
          <w:rStyle w:val="StyleUnderline"/>
        </w:rPr>
        <w:t xml:space="preserve"> willingness—its </w:t>
      </w:r>
      <w:r w:rsidRPr="00E02BEE">
        <w:rPr>
          <w:rStyle w:val="Emphasis"/>
          <w:highlight w:val="green"/>
        </w:rPr>
        <w:t>desperation</w:t>
      </w:r>
      <w:r w:rsidRPr="00E02BEE">
        <w:rPr>
          <w:rStyle w:val="StyleUnderline"/>
        </w:rPr>
        <w:t>, even—</w:t>
      </w:r>
      <w:r w:rsidRPr="00E02BEE">
        <w:rPr>
          <w:rStyle w:val="Emphasis"/>
          <w:highlight w:val="green"/>
        </w:rPr>
        <w:t>to dehumanize and exclude disabled people</w:t>
      </w:r>
      <w:r w:rsidRPr="00E02BEE">
        <w:rPr>
          <w:rStyle w:val="StyleUnderline"/>
        </w:rPr>
        <w:t xml:space="preserve">, even </w:t>
      </w:r>
      <w:r w:rsidRPr="00E02BEE">
        <w:rPr>
          <w:rStyle w:val="Emphasis"/>
        </w:rPr>
        <w:t>to the point of locking them up.</w:t>
      </w:r>
      <w:r w:rsidRPr="00812D7F">
        <w:rPr>
          <w:sz w:val="16"/>
        </w:rPr>
        <w:t xml:space="preserve"> But when sex enters the picture, things get complicated. Consider, for example, the following remark, made by a doctor to a group of patients at one of O’Brien’s rehabilitation hospitals: “You may think you’ll never have sex again, but remember . . . some people do become people again” (Human Being 80). The doctor’s comment points to a paradox that inheres in any conversation about sex and disability: disabled people, it is implied here, are less than fully human because they are presumed not to “have sex”—but </w:t>
      </w:r>
      <w:r w:rsidRPr="00E02BEE">
        <w:rPr>
          <w:rStyle w:val="StyleUnderline"/>
        </w:rPr>
        <w:t>sex</w:t>
      </w:r>
      <w:r w:rsidRPr="00812D7F">
        <w:rPr>
          <w:sz w:val="16"/>
        </w:rPr>
        <w:t xml:space="preserve">, psychoanalysis shows us, </w:t>
      </w:r>
      <w:r w:rsidRPr="00E02BEE">
        <w:rPr>
          <w:rStyle w:val="StyleUnderline"/>
        </w:rPr>
        <w:t>is radically dehumanizing</w:t>
      </w:r>
      <w:r w:rsidRPr="00812D7F">
        <w:rPr>
          <w:sz w:val="16"/>
        </w:rPr>
        <w:t xml:space="preserve">, </w:t>
      </w:r>
      <w:r w:rsidRPr="00E02BEE">
        <w:rPr>
          <w:rStyle w:val="StyleUnderline"/>
        </w:rPr>
        <w:t>effecting a “shattering” of “the structured self” rather than its entrenchment in personhood or identity.</w:t>
      </w:r>
      <w:r w:rsidRPr="00812D7F">
        <w:rPr>
          <w:sz w:val="16"/>
        </w:rPr>
        <w:t xml:space="preserve"> This paradox is at the root of </w:t>
      </w:r>
      <w:r w:rsidRPr="00E02BEE">
        <w:rPr>
          <w:rStyle w:val="Emphasis"/>
          <w:highlight w:val="green"/>
        </w:rPr>
        <w:t>the double bind</w:t>
      </w:r>
      <w:r w:rsidRPr="00812D7F">
        <w:rPr>
          <w:sz w:val="16"/>
        </w:rPr>
        <w:t xml:space="preserve"> I discussed in the introduction to this chapter, in which disability </w:t>
      </w:r>
      <w:r w:rsidRPr="00E02BEE">
        <w:rPr>
          <w:rStyle w:val="Emphasis"/>
          <w:highlight w:val="green"/>
        </w:rPr>
        <w:t>simultaneously figures</w:t>
      </w:r>
      <w:r w:rsidRPr="00E02BEE">
        <w:rPr>
          <w:rStyle w:val="StyleUnderline"/>
        </w:rPr>
        <w:t xml:space="preserve"> sexual </w:t>
      </w:r>
      <w:r w:rsidRPr="00E02BEE">
        <w:rPr>
          <w:rStyle w:val="Emphasis"/>
          <w:highlight w:val="green"/>
        </w:rPr>
        <w:t>excess and</w:t>
      </w:r>
      <w:r w:rsidRPr="00E02BEE">
        <w:rPr>
          <w:rStyle w:val="StyleUnderline"/>
        </w:rPr>
        <w:t xml:space="preserve"> sexual </w:t>
      </w:r>
      <w:proofErr w:type="gramStart"/>
      <w:r w:rsidRPr="00E02BEE">
        <w:rPr>
          <w:rStyle w:val="Emphasis"/>
          <w:highlight w:val="green"/>
        </w:rPr>
        <w:t>lack</w:t>
      </w:r>
      <w:r w:rsidRPr="00812D7F">
        <w:rPr>
          <w:sz w:val="16"/>
        </w:rPr>
        <w:t>:</w:t>
      </w:r>
      <w:proofErr w:type="gramEnd"/>
      <w:r w:rsidRPr="00812D7F">
        <w:rPr>
          <w:sz w:val="16"/>
        </w:rPr>
        <w:t xml:space="preserve"> </w:t>
      </w:r>
      <w:r w:rsidRPr="00E02BEE">
        <w:rPr>
          <w:rStyle w:val="Emphasis"/>
        </w:rPr>
        <w:t>disabled people are regarded as</w:t>
      </w:r>
      <w:r w:rsidRPr="00E02BEE">
        <w:rPr>
          <w:rStyle w:val="StyleUnderline"/>
        </w:rPr>
        <w:t xml:space="preserve"> sexually deficient and therefore </w:t>
      </w:r>
      <w:r w:rsidRPr="00E02BEE">
        <w:rPr>
          <w:rStyle w:val="Emphasis"/>
        </w:rPr>
        <w:t>not fully human</w:t>
      </w:r>
      <w:r w:rsidRPr="00E02BEE">
        <w:rPr>
          <w:rStyle w:val="StyleUnderline"/>
        </w:rPr>
        <w:t xml:space="preserve">, </w:t>
      </w:r>
      <w:r w:rsidRPr="00E02BEE">
        <w:rPr>
          <w:rStyle w:val="Emphasis"/>
        </w:rPr>
        <w:t>but</w:t>
      </w:r>
      <w:r w:rsidRPr="00A159F4">
        <w:rPr>
          <w:rStyle w:val="StyleUnderline"/>
        </w:rPr>
        <w:t xml:space="preserve"> at the same time, disabled people register as </w:t>
      </w:r>
      <w:r w:rsidRPr="00E02BEE">
        <w:rPr>
          <w:rStyle w:val="Emphasis"/>
        </w:rPr>
        <w:t>less than human</w:t>
      </w:r>
      <w:r w:rsidRPr="00E02BEE">
        <w:rPr>
          <w:rStyle w:val="StyleUnderline"/>
        </w:rPr>
        <w:t xml:space="preserve"> because disability is the ubiquitous figure for a dehumanizing, identity- disintegrating force that resembles sex.</w:t>
      </w:r>
      <w:r w:rsidRPr="00812D7F">
        <w:rPr>
          <w:sz w:val="16"/>
        </w:rPr>
        <w:t xml:space="preserve"> If, as the second half of this paradoxical construction suggests, </w:t>
      </w:r>
      <w:r w:rsidRPr="00A159F4">
        <w:rPr>
          <w:rStyle w:val="StyleUnderline"/>
        </w:rPr>
        <w:t>assertions of humanity are in necessary conflict with expressions of sexuality</w:t>
      </w:r>
      <w:r w:rsidRPr="00812D7F">
        <w:rPr>
          <w:sz w:val="16"/>
        </w:rPr>
        <w:t xml:space="preserve">, then perhaps </w:t>
      </w:r>
      <w:r w:rsidRPr="00A159F4">
        <w:rPr>
          <w:rStyle w:val="Emphasis"/>
          <w:highlight w:val="green"/>
        </w:rPr>
        <w:t xml:space="preserve">disability </w:t>
      </w:r>
      <w:r w:rsidRPr="00813C96">
        <w:rPr>
          <w:rStyle w:val="Emphasis"/>
          <w:highlight w:val="green"/>
        </w:rPr>
        <w:t>theory should</w:t>
      </w:r>
      <w:r w:rsidRPr="00813C96">
        <w:rPr>
          <w:rStyle w:val="StyleUnderline"/>
          <w:highlight w:val="green"/>
        </w:rPr>
        <w:t xml:space="preserve">, </w:t>
      </w:r>
      <w:r w:rsidRPr="00813C96">
        <w:rPr>
          <w:rStyle w:val="Emphasis"/>
          <w:highlight w:val="green"/>
        </w:rPr>
        <w:t>rather</w:t>
      </w:r>
      <w:r w:rsidRPr="00A159F4">
        <w:rPr>
          <w:rStyle w:val="Emphasis"/>
          <w:highlight w:val="green"/>
        </w:rPr>
        <w:t xml:space="preserve"> than</w:t>
      </w:r>
      <w:r w:rsidRPr="00A159F4">
        <w:rPr>
          <w:rStyle w:val="StyleUnderline"/>
        </w:rPr>
        <w:t xml:space="preserve"> seeking to </w:t>
      </w:r>
      <w:r w:rsidRPr="00A159F4">
        <w:rPr>
          <w:rStyle w:val="Emphasis"/>
          <w:highlight w:val="green"/>
        </w:rPr>
        <w:t>humanize the disabled</w:t>
      </w:r>
      <w:r w:rsidRPr="00812D7F">
        <w:rPr>
          <w:sz w:val="16"/>
        </w:rPr>
        <w:t xml:space="preserve"> (</w:t>
      </w:r>
      <w:r w:rsidRPr="00A159F4">
        <w:rPr>
          <w:rStyle w:val="Emphasis"/>
        </w:rPr>
        <w:t>insisting that disabled people be treated “as human beings”</w:t>
      </w:r>
      <w:r w:rsidRPr="00812D7F">
        <w:rPr>
          <w:sz w:val="16"/>
        </w:rPr>
        <w:t xml:space="preserve">), </w:t>
      </w:r>
      <w:r w:rsidRPr="00A159F4">
        <w:rPr>
          <w:rStyle w:val="Emphasis"/>
          <w:highlight w:val="green"/>
        </w:rPr>
        <w:t>instead</w:t>
      </w:r>
      <w:r w:rsidRPr="00A159F4">
        <w:rPr>
          <w:rStyle w:val="StyleUnderline"/>
        </w:rPr>
        <w:t xml:space="preserve"> ask how disability might threaten to undo, or </w:t>
      </w:r>
      <w:r w:rsidRPr="00A159F4">
        <w:rPr>
          <w:rStyle w:val="Emphasis"/>
          <w:highlight w:val="green"/>
        </w:rPr>
        <w:t>disable</w:t>
      </w:r>
      <w:r w:rsidRPr="00A159F4">
        <w:rPr>
          <w:rStyle w:val="StyleUnderline"/>
        </w:rPr>
        <w:t xml:space="preserve">, the category of </w:t>
      </w:r>
      <w:r w:rsidRPr="00813C96">
        <w:rPr>
          <w:rStyle w:val="Emphasis"/>
          <w:highlight w:val="green"/>
        </w:rPr>
        <w:t>t</w:t>
      </w:r>
      <w:r w:rsidRPr="00A159F4">
        <w:rPr>
          <w:rStyle w:val="Emphasis"/>
          <w:highlight w:val="green"/>
        </w:rPr>
        <w:t>he human.</w:t>
      </w:r>
      <w:r w:rsidRPr="00812D7F">
        <w:rPr>
          <w:sz w:val="16"/>
        </w:rPr>
        <w:t xml:space="preserve"> It might do so in part by attending to the insights Bersani’s and Edelman’s readings of psychoanalytic theory yield, according to which sex, far from </w:t>
      </w:r>
      <w:r w:rsidRPr="00A159F4">
        <w:rPr>
          <w:rStyle w:val="StyleUnderline"/>
        </w:rPr>
        <w:t>enabling us to</w:t>
      </w:r>
      <w:r w:rsidRPr="00812D7F">
        <w:rPr>
          <w:sz w:val="16"/>
        </w:rPr>
        <w:t xml:space="preserve"> “become people,” </w:t>
      </w:r>
      <w:r w:rsidRPr="00A159F4">
        <w:rPr>
          <w:rStyle w:val="StyleUnderline"/>
        </w:rPr>
        <w:t>rupture</w:t>
      </w:r>
      <w:r w:rsidRPr="00812D7F">
        <w:rPr>
          <w:sz w:val="16"/>
        </w:rPr>
        <w:t xml:space="preserve">s </w:t>
      </w:r>
      <w:r w:rsidRPr="00A159F4">
        <w:rPr>
          <w:rStyle w:val="StyleUnderline"/>
        </w:rPr>
        <w:t>the self and dehumanizes us all.</w:t>
      </w:r>
      <w:r w:rsidRPr="00812D7F">
        <w:rPr>
          <w:sz w:val="16"/>
        </w:rPr>
        <w:t xml:space="preserve"> But what, then, would become of disability politics? Critics of No Future— despite Edelman’s insistence that its argument pertains to “figurality,” not to “being or becoming” the death drive—tend to read the book as advocating, on a literal level, the </w:t>
      </w:r>
      <w:r w:rsidRPr="00CB6221">
        <w:rPr>
          <w:rStyle w:val="Emphasis"/>
          <w:highlight w:val="green"/>
        </w:rPr>
        <w:t>abandon</w:t>
      </w:r>
      <w:r w:rsidRPr="00812D7F">
        <w:rPr>
          <w:sz w:val="16"/>
        </w:rPr>
        <w:t>ment of hope and political goals (No Future 17; 25).19 As noted earlier, however, it is “</w:t>
      </w:r>
      <w:r w:rsidRPr="00CB6221">
        <w:rPr>
          <w:rStyle w:val="Emphasis"/>
          <w:highlight w:val="green"/>
        </w:rPr>
        <w:t>politics</w:t>
      </w:r>
      <w:r w:rsidRPr="00812D7F">
        <w:rPr>
          <w:sz w:val="16"/>
        </w:rPr>
        <w:t xml:space="preserve"> as we know it” that Edelman refuses, and even this refusal does not mean that queers should stop insisting on “our equal right to the social order’s prerogatives” (No Future 3; 29; emphasis added). Edelman further clarifies this point in his essay “Ever After”: “Without for a moment denying the importance that distinguishes many [political] projects, I want to insist on the need for an ongoing counterproject as well: a project that’s willing to forgo the privilege of social recognition” (473; emphasis added). Such a counterproject—one that can be read as possibly opposing the humanizing impulse behind O’Brien’s narration of How I Became a Human Being—may take shape in some of O’Brien’s own poetry. While the title of his autobiography speaks of becoming human, his unpublished poem “Femininity” disrupts this trajectory. O’Brien writes of lying: Naked on the gurney in the hospital corridor, surrounded by nurses, tall, young, proud of their beauty, admiring my skinny cripple body. “You’re so thin, you should’ve been a girl.” “I wish my eyelashes were as long as yours.” “Such pretty eyes.” I thought or think I thought or wish I’d said, “But your bodies work. Get scissors, cut my </w:t>
      </w:r>
      <w:proofErr w:type="gramStart"/>
      <w:r w:rsidRPr="00812D7F">
        <w:rPr>
          <w:sz w:val="16"/>
        </w:rPr>
        <w:t>cock</w:t>
      </w:r>
      <w:proofErr w:type="gramEnd"/>
      <w:r w:rsidRPr="00812D7F">
        <w:rPr>
          <w:sz w:val="16"/>
        </w:rPr>
        <w:t xml:space="preserve"> and balls off. Make me a girl, without anaesthesia, make me a girl, make me a girl.”20 Much of the unnerving intensity of these lines derives from what, invoking Bersani, we might refer to as their embrace of “the suicidal ecstasy of being a woman” (or a girl, or queer, or disabled); from their rejection, that is, of the ideology of rehabilitative futurism, and from their refusal to engage in a “redemptive reinvention” of sex or disability. O’Brien’s speaker does not plead with the nurses who admire his “skinny cripple body” to “cure me” or “make me walk again.” Nor does he attempt to redefine his body (which does not “work”) as merely a manifestation of human variation. </w:t>
      </w:r>
      <w:r w:rsidRPr="00CB6221">
        <w:rPr>
          <w:rStyle w:val="Emphasis"/>
          <w:highlight w:val="green"/>
        </w:rPr>
        <w:t>Suffering and lack</w:t>
      </w:r>
      <w:r w:rsidRPr="00CB6221">
        <w:rPr>
          <w:rStyle w:val="StyleUnderline"/>
          <w:highlight w:val="green"/>
        </w:rPr>
        <w:t xml:space="preserve">, </w:t>
      </w:r>
      <w:r w:rsidRPr="00CB6221">
        <w:rPr>
          <w:rStyle w:val="Emphasis"/>
          <w:highlight w:val="green"/>
        </w:rPr>
        <w:t>rather than</w:t>
      </w:r>
      <w:r w:rsidRPr="00CB6221">
        <w:rPr>
          <w:rStyle w:val="StyleUnderline"/>
        </w:rPr>
        <w:t xml:space="preserve"> being </w:t>
      </w:r>
      <w:r w:rsidRPr="00CB6221">
        <w:rPr>
          <w:rStyle w:val="Emphasis"/>
          <w:highlight w:val="green"/>
        </w:rPr>
        <w:t>dissociated from disability</w:t>
      </w:r>
      <w:r w:rsidRPr="00CB6221">
        <w:rPr>
          <w:rStyle w:val="StyleUnderline"/>
          <w:highlight w:val="green"/>
        </w:rPr>
        <w:t xml:space="preserve">, </w:t>
      </w:r>
      <w:r w:rsidRPr="00CB6221">
        <w:rPr>
          <w:rStyle w:val="Emphasis"/>
          <w:highlight w:val="green"/>
        </w:rPr>
        <w:t>are amplified</w:t>
      </w:r>
      <w:r w:rsidRPr="00CB6221">
        <w:rPr>
          <w:rStyle w:val="StyleUnderline"/>
        </w:rPr>
        <w:t xml:space="preserve"> and eroticized</w:t>
      </w:r>
      <w:r w:rsidRPr="00812D7F">
        <w:rPr>
          <w:sz w:val="16"/>
        </w:rPr>
        <w:t xml:space="preserve">: “cut my cock and balls off . . . without anaesthesia,” the speaker implores, the repetition of his plea (“make me a girl, / make me a girl”) evoking the repetitiveness of a drive. “Femininity” can indeed be read as an instantiation of the disability drive: disability in this poem, like “the rectum” in Bersani’s essay, “is the grave in which the masculine [and nondisabled] ideal of proud subjectivity is buried.” </w:t>
      </w:r>
      <w:r w:rsidRPr="00CB6221">
        <w:rPr>
          <w:rStyle w:val="Emphasis"/>
          <w:highlight w:val="green"/>
        </w:rPr>
        <w:t>It will</w:t>
      </w:r>
      <w:r w:rsidRPr="00812D7F">
        <w:rPr>
          <w:sz w:val="16"/>
        </w:rPr>
        <w:t xml:space="preserve"> of course </w:t>
      </w:r>
      <w:r w:rsidRPr="00CB6221">
        <w:rPr>
          <w:rStyle w:val="Emphasis"/>
          <w:highlight w:val="green"/>
        </w:rPr>
        <w:t>be tempting to evade</w:t>
      </w:r>
      <w:r w:rsidRPr="00CB6221">
        <w:rPr>
          <w:rStyle w:val="StyleUnderline"/>
        </w:rPr>
        <w:t xml:space="preserve"> this “nightmare of ontological obscenity</w:t>
      </w:r>
      <w:r w:rsidRPr="00812D7F">
        <w:rPr>
          <w:sz w:val="16"/>
        </w:rPr>
        <w:t xml:space="preserve">” (“Rectum” 29), </w:t>
      </w:r>
      <w:r w:rsidRPr="00CB6221">
        <w:rPr>
          <w:rStyle w:val="StyleUnderline"/>
        </w:rPr>
        <w:t xml:space="preserve">this fantasy of </w:t>
      </w:r>
      <w:r w:rsidRPr="00CB6221">
        <w:rPr>
          <w:rStyle w:val="Emphasis"/>
          <w:highlight w:val="green"/>
        </w:rPr>
        <w:t>unbecoming human.</w:t>
      </w:r>
      <w:r w:rsidRPr="00812D7F">
        <w:rPr>
          <w:sz w:val="16"/>
        </w:rPr>
        <w:t xml:space="preserve">21 </w:t>
      </w:r>
      <w:r w:rsidRPr="00CB6221">
        <w:rPr>
          <w:rStyle w:val="Emphasis"/>
          <w:highlight w:val="green"/>
        </w:rPr>
        <w:t>But the dehumanizing double bind</w:t>
      </w:r>
      <w:r w:rsidRPr="00CB6221">
        <w:rPr>
          <w:rStyle w:val="StyleUnderline"/>
        </w:rPr>
        <w:t xml:space="preserve">s that so persistently </w:t>
      </w:r>
      <w:r w:rsidRPr="00CB6221">
        <w:rPr>
          <w:rStyle w:val="Emphasis"/>
        </w:rPr>
        <w:t>structure cultur</w:t>
      </w:r>
      <w:r w:rsidRPr="00CB6221">
        <w:rPr>
          <w:rStyle w:val="StyleUnderline"/>
        </w:rPr>
        <w:t xml:space="preserve">al representations of sex and disability </w:t>
      </w:r>
      <w:r w:rsidRPr="00CB6221">
        <w:rPr>
          <w:rStyle w:val="Emphasis"/>
          <w:highlight w:val="green"/>
        </w:rPr>
        <w:t>suggest that</w:t>
      </w:r>
      <w:r w:rsidRPr="00CB6221">
        <w:rPr>
          <w:rStyle w:val="StyleUnderline"/>
        </w:rPr>
        <w:t xml:space="preserve"> such</w:t>
      </w:r>
      <w:r w:rsidRPr="00CB6221">
        <w:rPr>
          <w:rStyle w:val="Emphasis"/>
        </w:rPr>
        <w:t xml:space="preserve"> </w:t>
      </w:r>
      <w:r w:rsidRPr="00CB6221">
        <w:rPr>
          <w:rStyle w:val="Emphasis"/>
          <w:highlight w:val="green"/>
        </w:rPr>
        <w:t>evasions may be futile.</w:t>
      </w:r>
      <w:r w:rsidRPr="00812D7F">
        <w:rPr>
          <w:sz w:val="16"/>
        </w:rPr>
        <w:t xml:space="preserve"> Intrinsically obscene, yet inherently asexual: </w:t>
      </w:r>
      <w:r w:rsidRPr="00CB6221">
        <w:rPr>
          <w:rStyle w:val="Emphasis"/>
          <w:highlight w:val="green"/>
        </w:rPr>
        <w:t>rather than</w:t>
      </w:r>
      <w:r w:rsidRPr="00CB6221">
        <w:rPr>
          <w:rStyle w:val="Emphasis"/>
        </w:rPr>
        <w:t xml:space="preserve"> attempting </w:t>
      </w:r>
      <w:r w:rsidRPr="00CB6221">
        <w:rPr>
          <w:rStyle w:val="Emphasis"/>
          <w:highlight w:val="green"/>
        </w:rPr>
        <w:t>to assume a different position within this impossible paradigm, disability theory should</w:t>
      </w:r>
      <w:r w:rsidRPr="00CB6221">
        <w:rPr>
          <w:rStyle w:val="StyleUnderline"/>
        </w:rPr>
        <w:t xml:space="preserve"> perhaps </w:t>
      </w:r>
      <w:r w:rsidRPr="00CB6221">
        <w:rPr>
          <w:rStyle w:val="Emphasis"/>
          <w:highlight w:val="green"/>
        </w:rPr>
        <w:t>underscore its pervasiveness as evidence of a disability drive</w:t>
      </w:r>
      <w:r w:rsidRPr="00812D7F">
        <w:rPr>
          <w:sz w:val="16"/>
        </w:rPr>
        <w:t>; as a sign, that is, that our culture’s desexualization of disabled people functions to defend against a deeply rooted but seldom acknowledged awareness that all sex is incurably, and perhaps desirably, disabled.</w:t>
      </w:r>
    </w:p>
    <w:p w14:paraId="74DD6359" w14:textId="77777777" w:rsidR="001D7120" w:rsidRPr="00B34F2E" w:rsidRDefault="001D7120" w:rsidP="001D7120">
      <w:pPr>
        <w:pStyle w:val="Heading4"/>
      </w:pPr>
      <w:r w:rsidRPr="00B34F2E">
        <w:t xml:space="preserve">The disability drive is not about stable conceptions of disability or identity politics </w:t>
      </w:r>
      <w:r>
        <w:t xml:space="preserve">– </w:t>
      </w:r>
      <w:r w:rsidRPr="00B34F2E">
        <w:t xml:space="preserve">we </w:t>
      </w:r>
      <w:r>
        <w:t xml:space="preserve">instead </w:t>
      </w:r>
      <w:r w:rsidRPr="00B34F2E">
        <w:t xml:space="preserve">theorize about suffering and lack as a disabling and psychic force that structures the subject and explains myriad forms </w:t>
      </w:r>
      <w:r>
        <w:t>of</w:t>
      </w:r>
      <w:r w:rsidRPr="00B34F2E">
        <w:t xml:space="preserve"> exclusion</w:t>
      </w:r>
      <w:r>
        <w:t>.</w:t>
      </w:r>
    </w:p>
    <w:p w14:paraId="6C394956" w14:textId="77777777" w:rsidR="001D7120" w:rsidRPr="00A92802" w:rsidRDefault="001D7120" w:rsidP="001D7120">
      <w:r w:rsidRPr="00A92802">
        <w:rPr>
          <w:rStyle w:val="Style13ptBold"/>
        </w:rPr>
        <w:t xml:space="preserve">Mollow </w:t>
      </w:r>
      <w:r>
        <w:rPr>
          <w:rStyle w:val="Style13ptBold"/>
        </w:rPr>
        <w:t>6</w:t>
      </w:r>
      <w:r w:rsidRPr="00A92802">
        <w:rPr>
          <w:sz w:val="16"/>
          <w:szCs w:val="16"/>
        </w:rPr>
        <w:t xml:space="preserve"> </w:t>
      </w:r>
      <w:r w:rsidRPr="009802CC">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r>
        <w:rPr>
          <w:sz w:val="16"/>
          <w:szCs w:val="16"/>
        </w:rPr>
        <w:t>ACCS JM</w:t>
      </w:r>
    </w:p>
    <w:p w14:paraId="6CBF59C2" w14:textId="77777777" w:rsidR="001D7120" w:rsidRPr="00A60C1F" w:rsidRDefault="001D7120" w:rsidP="001D7120">
      <w:pPr>
        <w:rPr>
          <w:sz w:val="16"/>
        </w:rPr>
      </w:pPr>
      <w:r w:rsidRPr="000B0FBF">
        <w:rPr>
          <w:rStyle w:val="Emphasis"/>
        </w:rPr>
        <w:t xml:space="preserve">Seeking </w:t>
      </w:r>
      <w:r w:rsidRPr="000B0FBF">
        <w:rPr>
          <w:rStyle w:val="Emphasis"/>
          <w:highlight w:val="green"/>
        </w:rPr>
        <w:t>to destabilize the disabled-nondisabled binary</w:t>
      </w:r>
      <w:r w:rsidRPr="000B0FBF">
        <w:rPr>
          <w:rStyle w:val="StyleUnderline"/>
          <w:highlight w:val="green"/>
        </w:rPr>
        <w:t xml:space="preserve">, </w:t>
      </w:r>
      <w:r w:rsidRPr="000B0FBF">
        <w:rPr>
          <w:rStyle w:val="Emphasis"/>
          <w:highlight w:val="green"/>
        </w:rPr>
        <w:t>this thesis</w:t>
      </w:r>
      <w:r w:rsidRPr="000B0FBF">
        <w:rPr>
          <w:rStyle w:val="StyleUnderline"/>
        </w:rPr>
        <w:t xml:space="preserve"> </w:t>
      </w:r>
      <w:r w:rsidRPr="000B0FBF">
        <w:rPr>
          <w:rStyle w:val="Emphasis"/>
          <w:highlight w:val="green"/>
        </w:rPr>
        <w:t>employs</w:t>
      </w:r>
      <w:r w:rsidRPr="000B0FBF">
        <w:rPr>
          <w:rStyle w:val="StyleUnderline"/>
        </w:rPr>
        <w:t xml:space="preserve"> the term </w:t>
      </w:r>
      <w:r w:rsidRPr="000B0FBF">
        <w:rPr>
          <w:rStyle w:val="Emphasis"/>
          <w:highlight w:val="green"/>
        </w:rPr>
        <w:t>“disability”</w:t>
      </w:r>
      <w:r w:rsidRPr="007369C9">
        <w:rPr>
          <w:rStyle w:val="Emphasis"/>
        </w:rPr>
        <w:t xml:space="preserve"> in expansive and </w:t>
      </w:r>
      <w:r w:rsidRPr="000B0FBF">
        <w:rPr>
          <w:rStyle w:val="Emphasis"/>
          <w:highlight w:val="green"/>
        </w:rPr>
        <w:t>open-ended ways</w:t>
      </w:r>
      <w:r w:rsidRPr="00A60C1F">
        <w:rPr>
          <w:sz w:val="16"/>
        </w:rPr>
        <w:t xml:space="preserve">: the texts that </w:t>
      </w:r>
      <w:r w:rsidRPr="00A60C1F">
        <w:rPr>
          <w:rStyle w:val="Emphasis"/>
          <w:highlight w:val="green"/>
        </w:rPr>
        <w:t>we</w:t>
      </w:r>
      <w:r w:rsidRPr="00A60C1F">
        <w:rPr>
          <w:rStyle w:val="StyleUnderline"/>
        </w:rPr>
        <w:t xml:space="preserve"> will </w:t>
      </w:r>
      <w:r w:rsidRPr="00A60C1F">
        <w:rPr>
          <w:rStyle w:val="Emphasis"/>
          <w:highlight w:val="green"/>
        </w:rPr>
        <w:t>examine</w:t>
      </w:r>
      <w:r w:rsidRPr="00A60C1F">
        <w:rPr>
          <w:rStyle w:val="StyleUnderline"/>
        </w:rPr>
        <w:t xml:space="preserve"> thematize bodily suffering, emotional distress, and </w:t>
      </w:r>
      <w:r w:rsidRPr="00A60C1F">
        <w:rPr>
          <w:rStyle w:val="Emphasis"/>
          <w:highlight w:val="green"/>
        </w:rPr>
        <w:t>loss of</w:t>
      </w:r>
      <w:r w:rsidRPr="00A60C1F">
        <w:rPr>
          <w:rStyle w:val="Emphasis"/>
        </w:rPr>
        <w:t xml:space="preserve"> physical and mental </w:t>
      </w:r>
      <w:r w:rsidRPr="00A60C1F">
        <w:rPr>
          <w:rStyle w:val="Emphasis"/>
          <w:highlight w:val="green"/>
        </w:rPr>
        <w:t>capability without</w:t>
      </w:r>
      <w:r w:rsidRPr="00A60C1F">
        <w:rPr>
          <w:rStyle w:val="StyleUnderline"/>
        </w:rPr>
        <w:t xml:space="preserve"> always </w:t>
      </w:r>
      <w:r w:rsidRPr="00A60C1F">
        <w:rPr>
          <w:rStyle w:val="Emphasis"/>
          <w:highlight w:val="green"/>
        </w:rPr>
        <w:t>using “disability” as the sign for</w:t>
      </w:r>
      <w:r w:rsidRPr="00A60C1F">
        <w:rPr>
          <w:rStyle w:val="StyleUnderline"/>
        </w:rPr>
        <w:t xml:space="preserve"> discrete </w:t>
      </w:r>
      <w:r w:rsidRPr="00A60C1F">
        <w:rPr>
          <w:rStyle w:val="Emphasis"/>
          <w:highlight w:val="green"/>
        </w:rPr>
        <w:t>diagnostic or identity categories.</w:t>
      </w:r>
      <w:r w:rsidRPr="00A60C1F">
        <w:rPr>
          <w:sz w:val="16"/>
        </w:rPr>
        <w:t xml:space="preserve"> In this regard, my approach accords with the ways that </w:t>
      </w:r>
      <w:r w:rsidRPr="00A60C1F">
        <w:rPr>
          <w:rStyle w:val="Emphasis"/>
        </w:rPr>
        <w:t>the drive continually upsets stable conceptions of identities.</w:t>
      </w:r>
      <w:r w:rsidRPr="00A60C1F">
        <w:rPr>
          <w:sz w:val="16"/>
        </w:rPr>
        <w:t xml:space="preserve"> However, in figuring </w:t>
      </w:r>
      <w:r w:rsidRPr="00A60C1F">
        <w:rPr>
          <w:rStyle w:val="Emphasis"/>
        </w:rPr>
        <w:t>the drive</w:t>
      </w:r>
      <w:r w:rsidRPr="00A60C1F">
        <w:rPr>
          <w:rStyle w:val="StyleUnderline"/>
        </w:rPr>
        <w:t xml:space="preserve"> as a force that </w:t>
      </w:r>
      <w:r w:rsidRPr="00A60C1F">
        <w:rPr>
          <w:rStyle w:val="Emphasis"/>
        </w:rPr>
        <w:t>shapes</w:t>
      </w:r>
      <w:r w:rsidRPr="00A60C1F">
        <w:rPr>
          <w:rStyle w:val="StyleUnderline"/>
        </w:rPr>
        <w:t xml:space="preserve"> the lives of </w:t>
      </w:r>
      <w:r w:rsidRPr="00A60C1F">
        <w:rPr>
          <w:rStyle w:val="Emphasis"/>
        </w:rPr>
        <w:t>disabled and nondisabled subjects alike</w:t>
      </w:r>
      <w:r w:rsidRPr="00A60C1F">
        <w:rPr>
          <w:sz w:val="16"/>
        </w:rPr>
        <w:t xml:space="preserve">, </w:t>
      </w:r>
      <w:r w:rsidRPr="00A60C1F">
        <w:rPr>
          <w:rStyle w:val="StyleUnderline"/>
        </w:rPr>
        <w:t>I do not suggest that differences between disabled and nondisabled identities do not matter.</w:t>
      </w:r>
      <w:r w:rsidRPr="00A60C1F">
        <w:rPr>
          <w:sz w:val="16"/>
        </w:rPr>
        <w:t xml:space="preserve"> As disability scholars such as Carol Gill, Simi Linton, and Robert McRuer have pointed out, the assertion that “we are all disabled in some way” erases profound differences between the social realities faced, respectively, by disabled and nondisabled people (Gill 46; Linton 12-13; McRuer, Crip 157). As McRuer puts it, the question “Aren’t we all queer/disabled?” is a strategy of political “containment”: “an able-bodied/heterosexual society doesn’t have to take seriously disabled/queer claims to rights and recognition if it can diffuse or universalize what activists and scholars are saying as really nothing new and as really about all of us” (157). Following McRuer, who affirms a wish to “resist that containment” but nevertheless argues that “</w:t>
      </w:r>
      <w:r w:rsidRPr="00813C96">
        <w:rPr>
          <w:rStyle w:val="Emphasis"/>
          <w:highlight w:val="green"/>
        </w:rPr>
        <w:t>there are moments when we are a</w:t>
      </w:r>
      <w:r w:rsidRPr="00B34F2E">
        <w:rPr>
          <w:rStyle w:val="Emphasis"/>
          <w:highlight w:val="green"/>
        </w:rPr>
        <w:t>ll</w:t>
      </w:r>
      <w:r w:rsidRPr="00A60C1F">
        <w:rPr>
          <w:rStyle w:val="StyleUnderline"/>
        </w:rPr>
        <w:t xml:space="preserve"> queer/</w:t>
      </w:r>
      <w:r w:rsidRPr="00B34F2E">
        <w:rPr>
          <w:rStyle w:val="Emphasis"/>
          <w:highlight w:val="green"/>
        </w:rPr>
        <w:t>disabled</w:t>
      </w:r>
      <w:r w:rsidRPr="00A60C1F">
        <w:rPr>
          <w:rStyle w:val="StyleUnderline"/>
        </w:rPr>
        <w:t xml:space="preserve">,” I utilize the concept of </w:t>
      </w:r>
      <w:r w:rsidRPr="00B34F2E">
        <w:rPr>
          <w:rStyle w:val="Emphasis"/>
        </w:rPr>
        <w:t>the disability drive</w:t>
      </w:r>
      <w:r w:rsidRPr="00A60C1F">
        <w:rPr>
          <w:rStyle w:val="StyleUnderline"/>
        </w:rPr>
        <w:t xml:space="preserve"> to </w:t>
      </w:r>
      <w:r w:rsidRPr="00B34F2E">
        <w:rPr>
          <w:rStyle w:val="Emphasis"/>
        </w:rPr>
        <w:t>bring those moments into view</w:t>
      </w:r>
      <w:r w:rsidRPr="00A60C1F">
        <w:rPr>
          <w:sz w:val="16"/>
        </w:rPr>
        <w:t xml:space="preserve"> (157).</w:t>
      </w:r>
    </w:p>
    <w:p w14:paraId="03E34883" w14:textId="77777777" w:rsidR="001D7120" w:rsidRPr="00A35A28" w:rsidRDefault="001D7120" w:rsidP="001D7120">
      <w:pPr>
        <w:pStyle w:val="Heading4"/>
        <w:spacing w:line="276" w:lineRule="auto"/>
        <w:rPr>
          <w:rFonts w:cs="Calibri"/>
        </w:rPr>
      </w:pPr>
      <w:r>
        <w:rPr>
          <w:rFonts w:cs="Calibri"/>
          <w:color w:val="000000" w:themeColor="text1"/>
        </w:rPr>
        <w:t>Communicative spheres</w:t>
      </w:r>
      <w:r w:rsidRPr="00A35A28">
        <w:rPr>
          <w:rFonts w:cs="Calibri"/>
          <w:color w:val="000000" w:themeColor="text1"/>
        </w:rPr>
        <w:t xml:space="preserve"> always </w:t>
      </w:r>
      <w:r>
        <w:rPr>
          <w:rFonts w:cs="Calibri"/>
          <w:color w:val="000000" w:themeColor="text1"/>
        </w:rPr>
        <w:t>zone out disability</w:t>
      </w:r>
      <w:r w:rsidRPr="00A35A28">
        <w:rPr>
          <w:rFonts w:cs="Calibri"/>
          <w:color w:val="000000" w:themeColor="text1"/>
        </w:rPr>
        <w:t xml:space="preserve"> </w:t>
      </w:r>
      <w:r>
        <w:rPr>
          <w:rFonts w:cs="Calibri"/>
          <w:color w:val="000000" w:themeColor="text1"/>
        </w:rPr>
        <w:t>– breaking down</w:t>
      </w:r>
      <w:r w:rsidRPr="00A35A28">
        <w:rPr>
          <w:rFonts w:cs="Calibri"/>
          <w:color w:val="000000" w:themeColor="text1"/>
        </w:rPr>
        <w:t xml:space="preserve"> notions of progress</w:t>
      </w:r>
      <w:r>
        <w:rPr>
          <w:rFonts w:cs="Calibri"/>
          <w:color w:val="000000" w:themeColor="text1"/>
        </w:rPr>
        <w:t xml:space="preserve"> is necessary in the face of social death. Thus, the role of the ballot is </w:t>
      </w:r>
      <w:r w:rsidRPr="00A35A28">
        <w:rPr>
          <w:rFonts w:cs="Calibri"/>
        </w:rPr>
        <w:t>to vote for the debater who best disrupts notions of progress within civil society.</w:t>
      </w:r>
    </w:p>
    <w:p w14:paraId="416185C2" w14:textId="77777777" w:rsidR="001D7120" w:rsidRPr="00A35A28" w:rsidRDefault="001D7120" w:rsidP="001D7120">
      <w:pPr>
        <w:spacing w:line="276" w:lineRule="auto"/>
      </w:pPr>
      <w:r w:rsidRPr="00A35A28">
        <w:rPr>
          <w:rStyle w:val="Style13ptBold"/>
        </w:rPr>
        <w:t xml:space="preserve">Selck </w:t>
      </w:r>
      <w:r>
        <w:rPr>
          <w:rStyle w:val="Style13ptBold"/>
        </w:rPr>
        <w:t>16</w:t>
      </w:r>
      <w:r w:rsidRPr="00A35A28">
        <w:t xml:space="preserve"> </w:t>
      </w:r>
      <w:r w:rsidRPr="00A35A28">
        <w:rPr>
          <w:sz w:val="16"/>
          <w:szCs w:val="16"/>
        </w:rPr>
        <w:t>Selck, Michael L. "Crip Pessimism: The Language of Dis/ability and the Culture that Isn't." (Jan 2016) //</w:t>
      </w:r>
      <w:r>
        <w:rPr>
          <w:sz w:val="16"/>
          <w:szCs w:val="16"/>
        </w:rPr>
        <w:t>ACCS JM</w:t>
      </w:r>
    </w:p>
    <w:p w14:paraId="555537D8" w14:textId="77777777" w:rsidR="001D7120" w:rsidRPr="000F31F2" w:rsidRDefault="001D7120" w:rsidP="001D7120">
      <w:pPr>
        <w:rPr>
          <w:sz w:val="16"/>
        </w:rPr>
      </w:pPr>
      <w:proofErr w:type="gramStart"/>
      <w:r w:rsidRPr="00EB54D5">
        <w:rPr>
          <w:rStyle w:val="StyleUnderline"/>
        </w:rPr>
        <w:t>Despite the fact that</w:t>
      </w:r>
      <w:proofErr w:type="gramEnd"/>
      <w:r w:rsidRPr="000F31F2">
        <w:rPr>
          <w:sz w:val="16"/>
        </w:rPr>
        <w:t xml:space="preserve"> a large basis of American </w:t>
      </w:r>
      <w:r w:rsidRPr="00EB54D5">
        <w:rPr>
          <w:rStyle w:val="StyleUnderline"/>
        </w:rPr>
        <w:t xml:space="preserve">culture is founded on ability, </w:t>
      </w:r>
      <w:r w:rsidRPr="00EB54D5">
        <w:rPr>
          <w:rStyle w:val="Emphasis"/>
          <w:highlight w:val="green"/>
        </w:rPr>
        <w:t>dis/ability rarely enters the</w:t>
      </w:r>
      <w:r w:rsidRPr="00EB54D5">
        <w:rPr>
          <w:rStyle w:val="StyleUnderline"/>
        </w:rPr>
        <w:t xml:space="preserve"> dominant public </w:t>
      </w:r>
      <w:r w:rsidRPr="00EB54D5">
        <w:rPr>
          <w:rStyle w:val="Emphasis"/>
          <w:highlight w:val="green"/>
        </w:rPr>
        <w:t>communication sphere.</w:t>
      </w:r>
      <w:r w:rsidRPr="000F31F2">
        <w:rPr>
          <w:sz w:val="16"/>
        </w:rPr>
        <w:t xml:space="preserve"> The unpleasant and visceral questions that accompany </w:t>
      </w:r>
      <w:r w:rsidRPr="00EB54D5">
        <w:rPr>
          <w:rStyle w:val="Emphasis"/>
          <w:highlight w:val="green"/>
        </w:rPr>
        <w:t>communication about dis/ability have been</w:t>
      </w:r>
      <w:r w:rsidRPr="00EB54D5">
        <w:rPr>
          <w:rStyle w:val="StyleUnderline"/>
        </w:rPr>
        <w:t xml:space="preserve"> strategically re-zoned and </w:t>
      </w:r>
      <w:r w:rsidRPr="00EB54D5">
        <w:rPr>
          <w:rStyle w:val="Emphasis"/>
          <w:highlight w:val="green"/>
        </w:rPr>
        <w:t>relocated</w:t>
      </w:r>
      <w:r w:rsidRPr="00EB54D5">
        <w:rPr>
          <w:rStyle w:val="Emphasis"/>
        </w:rPr>
        <w:t xml:space="preserve"> like so many dis/abled</w:t>
      </w:r>
      <w:r w:rsidRPr="00EB54D5">
        <w:rPr>
          <w:rStyle w:val="StyleUnderline"/>
        </w:rPr>
        <w:t xml:space="preserve"> patients, veterans, and transients.</w:t>
      </w:r>
      <w:r w:rsidRPr="000F31F2">
        <w:rPr>
          <w:sz w:val="16"/>
        </w:rPr>
        <w:t xml:space="preserve"> Yet, </w:t>
      </w:r>
      <w:r w:rsidRPr="00EB54D5">
        <w:rPr>
          <w:rStyle w:val="Emphasis"/>
          <w:highlight w:val="green"/>
        </w:rPr>
        <w:t>when conversation</w:t>
      </w:r>
      <w:r w:rsidRPr="00EB54D5">
        <w:rPr>
          <w:rStyle w:val="StyleUnderline"/>
        </w:rPr>
        <w:t xml:space="preserve"> about dis/ability </w:t>
      </w:r>
      <w:r w:rsidRPr="00EB54D5">
        <w:rPr>
          <w:rStyle w:val="Emphasis"/>
          <w:highlight w:val="green"/>
        </w:rPr>
        <w:t>does</w:t>
      </w:r>
      <w:r w:rsidRPr="00EB54D5">
        <w:rPr>
          <w:rStyle w:val="Emphasis"/>
        </w:rPr>
        <w:t xml:space="preserve"> seem to </w:t>
      </w:r>
      <w:r w:rsidRPr="00EB54D5">
        <w:rPr>
          <w:rStyle w:val="Emphasis"/>
          <w:highlight w:val="green"/>
        </w:rPr>
        <w:t>permeate</w:t>
      </w:r>
      <w:r w:rsidRPr="00EB54D5">
        <w:rPr>
          <w:rStyle w:val="Emphasis"/>
        </w:rPr>
        <w:t xml:space="preserve"> the ideological walls of ability </w:t>
      </w:r>
      <w:r w:rsidRPr="00EB54D5">
        <w:rPr>
          <w:rStyle w:val="Emphasis"/>
          <w:highlight w:val="green"/>
        </w:rPr>
        <w:t>the messages are</w:t>
      </w:r>
      <w:r w:rsidRPr="00EB54D5">
        <w:rPr>
          <w:rStyle w:val="StyleUnderline"/>
        </w:rPr>
        <w:t xml:space="preserve"> inspirationally </w:t>
      </w:r>
      <w:r w:rsidRPr="00EB54D5">
        <w:rPr>
          <w:rStyle w:val="Emphasis"/>
          <w:highlight w:val="green"/>
        </w:rPr>
        <w:t>distorted and optimistic.</w:t>
      </w:r>
      <w:r w:rsidRPr="000F31F2">
        <w:rPr>
          <w:sz w:val="16"/>
        </w:rPr>
        <w:t xml:space="preserve"> My time researching </w:t>
      </w:r>
      <w:r w:rsidRPr="004F2660">
        <w:rPr>
          <w:rStyle w:val="StyleUnderline"/>
        </w:rPr>
        <w:t>dis/ability in academia</w:t>
      </w:r>
      <w:r w:rsidRPr="000F31F2">
        <w:rPr>
          <w:sz w:val="16"/>
        </w:rPr>
        <w:t xml:space="preserve"> found that the conversation there </w:t>
      </w:r>
      <w:r w:rsidRPr="004F2660">
        <w:rPr>
          <w:rStyle w:val="StyleUnderline"/>
        </w:rPr>
        <w:t>mimicked the exploitive inspirational humaninterest trope found in cinema</w:t>
      </w:r>
      <w:r w:rsidRPr="000F31F2">
        <w:rPr>
          <w:sz w:val="16"/>
        </w:rPr>
        <w:t xml:space="preserve"> and journalism. </w:t>
      </w:r>
      <w:r w:rsidRPr="00EB54D5">
        <w:rPr>
          <w:rStyle w:val="Emphasis"/>
          <w:highlight w:val="green"/>
        </w:rPr>
        <w:t xml:space="preserve">To break the optimistic </w:t>
      </w:r>
      <w:proofErr w:type="gramStart"/>
      <w:r w:rsidRPr="00EB54D5">
        <w:rPr>
          <w:rStyle w:val="Emphasis"/>
          <w:highlight w:val="green"/>
        </w:rPr>
        <w:t>silence</w:t>
      </w:r>
      <w:proofErr w:type="gramEnd"/>
      <w:r w:rsidRPr="00EB54D5">
        <w:rPr>
          <w:rStyle w:val="Emphasis"/>
          <w:highlight w:val="green"/>
        </w:rPr>
        <w:t xml:space="preserve"> I</w:t>
      </w:r>
      <w:r w:rsidRPr="000F31F2">
        <w:rPr>
          <w:sz w:val="16"/>
        </w:rPr>
        <w:t xml:space="preserve"> set out with a performance art piece titled Under The Mantle to </w:t>
      </w:r>
      <w:r w:rsidRPr="00EB54D5">
        <w:rPr>
          <w:rStyle w:val="Emphasis"/>
          <w:highlight w:val="green"/>
        </w:rPr>
        <w:t>advance</w:t>
      </w:r>
      <w:r w:rsidRPr="00EB54D5">
        <w:rPr>
          <w:rStyle w:val="StyleUnderline"/>
        </w:rPr>
        <w:t xml:space="preserve"> a theme of </w:t>
      </w:r>
      <w:r w:rsidRPr="00EB54D5">
        <w:rPr>
          <w:rStyle w:val="Emphasis"/>
          <w:highlight w:val="green"/>
        </w:rPr>
        <w:t>crip-pessimism</w:t>
      </w:r>
      <w:r w:rsidRPr="000F31F2">
        <w:rPr>
          <w:sz w:val="16"/>
        </w:rPr>
        <w:t xml:space="preserve">, which intended to raise the stakes of contemporary dis/ability research. The beginning of this essay takes the time to detail the vast theoretical backgrounds of critical disability theory and philosophical pessimism. In the following section I reviewed intercultural communication literature for dis/ability because much of the theory literature I drew from existed outside the communication studies discipline. The evidenced lack of intercultural dis/ability artifacts up against a dis/ability centric performance art project necessitated an interdisciplinary multi-method framework. In that framework I demonstrate how autoethnography is significant to dis/ability studies because it illuminates even the most mundane able-bodied norms. In the final sections I offer a textual description of the performance and </w:t>
      </w:r>
      <w:proofErr w:type="gramStart"/>
      <w:r w:rsidRPr="000F31F2">
        <w:rPr>
          <w:sz w:val="16"/>
        </w:rPr>
        <w:t>hone in on</w:t>
      </w:r>
      <w:proofErr w:type="gramEnd"/>
      <w:r w:rsidRPr="000F31F2">
        <w:rPr>
          <w:sz w:val="16"/>
        </w:rPr>
        <w:t xml:space="preserve"> three explicit arguments that augment traditional thinking about dis/ability and communication. </w:t>
      </w:r>
      <w:r w:rsidRPr="00A75422">
        <w:rPr>
          <w:rStyle w:val="Emphasis"/>
          <w:highlight w:val="green"/>
        </w:rPr>
        <w:t>The trouble</w:t>
      </w:r>
      <w:r w:rsidRPr="000F31F2">
        <w:rPr>
          <w:sz w:val="16"/>
        </w:rPr>
        <w:t xml:space="preserve"> I encountered with </w:t>
      </w:r>
      <w:r w:rsidRPr="00A75422">
        <w:rPr>
          <w:rStyle w:val="Emphasis"/>
          <w:highlight w:val="green"/>
        </w:rPr>
        <w:t>dis/ability</w:t>
      </w:r>
      <w:r w:rsidRPr="000F31F2">
        <w:rPr>
          <w:sz w:val="16"/>
        </w:rPr>
        <w:t xml:space="preserve"> research </w:t>
      </w:r>
      <w:r w:rsidRPr="00A75422">
        <w:rPr>
          <w:rStyle w:val="StyleUnderline"/>
        </w:rPr>
        <w:t xml:space="preserve">in communication studies </w:t>
      </w:r>
      <w:r w:rsidRPr="00A75422">
        <w:rPr>
          <w:rStyle w:val="Emphasis"/>
          <w:highlight w:val="green"/>
        </w:rPr>
        <w:t>has</w:t>
      </w:r>
      <w:r w:rsidRPr="00A75422">
        <w:rPr>
          <w:rStyle w:val="Emphasis"/>
        </w:rPr>
        <w:t xml:space="preserve"> </w:t>
      </w:r>
      <w:r w:rsidRPr="004F2660">
        <w:rPr>
          <w:rStyle w:val="StyleUnderline"/>
        </w:rPr>
        <w:t xml:space="preserve">to do </w:t>
      </w:r>
      <w:r w:rsidRPr="00A75422">
        <w:rPr>
          <w:rStyle w:val="Emphasis"/>
          <w:highlight w:val="green"/>
        </w:rPr>
        <w:t>with</w:t>
      </w:r>
      <w:r w:rsidRPr="004F2660">
        <w:rPr>
          <w:rStyle w:val="StyleUnderline"/>
        </w:rPr>
        <w:t xml:space="preserve"> the way</w:t>
      </w:r>
      <w:r w:rsidRPr="000F31F2">
        <w:rPr>
          <w:sz w:val="16"/>
        </w:rPr>
        <w:t xml:space="preserve"> American </w:t>
      </w:r>
      <w:r w:rsidRPr="004F2660">
        <w:rPr>
          <w:rStyle w:val="StyleUnderline"/>
        </w:rPr>
        <w:t xml:space="preserve">culture understands offensive communication. </w:t>
      </w:r>
      <w:r w:rsidRPr="00A75422">
        <w:rPr>
          <w:rStyle w:val="Emphasis"/>
          <w:highlight w:val="green"/>
        </w:rPr>
        <w:t>Political correctness</w:t>
      </w:r>
      <w:r w:rsidRPr="000F31F2">
        <w:rPr>
          <w:sz w:val="16"/>
        </w:rPr>
        <w:t xml:space="preserve"> as a disciplining communication concept </w:t>
      </w:r>
      <w:r w:rsidRPr="00EC439C">
        <w:rPr>
          <w:rStyle w:val="StyleUnderline"/>
        </w:rPr>
        <w:t xml:space="preserve">dictates what terms are socially acceptable at a given time. </w:t>
      </w:r>
      <w:r w:rsidRPr="004F2660">
        <w:rPr>
          <w:rStyle w:val="StyleUnderline"/>
        </w:rPr>
        <w:t>Political correctness</w:t>
      </w:r>
      <w:r w:rsidRPr="00EC439C">
        <w:rPr>
          <w:rStyle w:val="StyleUnderline"/>
        </w:rPr>
        <w:t xml:space="preserve"> underscores how many communication studies programs operate within the rubric of conflict</w:t>
      </w:r>
      <w:r w:rsidRPr="000F31F2">
        <w:rPr>
          <w:sz w:val="16"/>
        </w:rPr>
        <w:t xml:space="preserve"> (Wilderson, 2010). The </w:t>
      </w:r>
      <w:r w:rsidRPr="00EC439C">
        <w:rPr>
          <w:rStyle w:val="StyleUnderline"/>
        </w:rPr>
        <w:t>thinking that</w:t>
      </w:r>
      <w:r w:rsidRPr="000F31F2">
        <w:rPr>
          <w:sz w:val="16"/>
        </w:rPr>
        <w:t xml:space="preserve"> suggests simply </w:t>
      </w:r>
      <w:r w:rsidRPr="00EC439C">
        <w:rPr>
          <w:rStyle w:val="StyleUnderline"/>
        </w:rPr>
        <w:t xml:space="preserve">avoiding offensive terms will diminish oppression </w:t>
      </w:r>
      <w:r w:rsidRPr="00A75422">
        <w:rPr>
          <w:rStyle w:val="Emphasis"/>
          <w:highlight w:val="green"/>
        </w:rPr>
        <w:t>is</w:t>
      </w:r>
      <w:r w:rsidRPr="00EC439C">
        <w:rPr>
          <w:rStyle w:val="StyleUnderline"/>
        </w:rPr>
        <w:t xml:space="preserve"> within the rubric of conflict </w:t>
      </w:r>
      <w:r w:rsidRPr="00A75422">
        <w:rPr>
          <w:rStyle w:val="Emphasis"/>
          <w:highlight w:val="green"/>
        </w:rPr>
        <w:t>because it understands</w:t>
      </w:r>
      <w:r w:rsidRPr="00EC439C">
        <w:rPr>
          <w:rStyle w:val="StyleUnderline"/>
        </w:rPr>
        <w:t xml:space="preserve"> the </w:t>
      </w:r>
      <w:r w:rsidRPr="00A75422">
        <w:rPr>
          <w:rStyle w:val="Emphasis"/>
          <w:highlight w:val="green"/>
        </w:rPr>
        <w:t>oppression as materially reconcilable.</w:t>
      </w:r>
      <w:r w:rsidRPr="00A75422">
        <w:rPr>
          <w:rStyle w:val="Emphasis"/>
        </w:rPr>
        <w:t xml:space="preserve"> </w:t>
      </w:r>
      <w:r w:rsidRPr="00B76EA7">
        <w:rPr>
          <w:rStyle w:val="Emphasis"/>
        </w:rPr>
        <w:t>What crippessimism does</w:t>
      </w:r>
      <w:r w:rsidRPr="000F31F2">
        <w:rPr>
          <w:sz w:val="16"/>
        </w:rPr>
        <w:t xml:space="preserve">, and what UTM performed, </w:t>
      </w:r>
      <w:r w:rsidRPr="00B76EA7">
        <w:rPr>
          <w:rStyle w:val="Emphasis"/>
        </w:rPr>
        <w:t>is skepticism that speaking inspirationally</w:t>
      </w:r>
      <w:r w:rsidRPr="00A75422">
        <w:rPr>
          <w:rStyle w:val="StyleUnderline"/>
        </w:rPr>
        <w:t xml:space="preserve"> and avoiding speaking offensively about dis/ability </w:t>
      </w:r>
      <w:r w:rsidRPr="00B76EA7">
        <w:rPr>
          <w:rStyle w:val="Emphasis"/>
        </w:rPr>
        <w:t>would end disablism.</w:t>
      </w:r>
      <w:r w:rsidRPr="000F31F2">
        <w:rPr>
          <w:sz w:val="16"/>
        </w:rPr>
        <w:t xml:space="preserve"> </w:t>
      </w:r>
      <w:proofErr w:type="gramStart"/>
      <w:r w:rsidRPr="000F31F2">
        <w:rPr>
          <w:sz w:val="16"/>
        </w:rPr>
        <w:t>Instead</w:t>
      </w:r>
      <w:proofErr w:type="gramEnd"/>
      <w:r w:rsidRPr="000F31F2">
        <w:rPr>
          <w:sz w:val="16"/>
        </w:rPr>
        <w:t xml:space="preserve"> I argued that what </w:t>
      </w:r>
      <w:r w:rsidRPr="00B76EA7">
        <w:rPr>
          <w:rStyle w:val="Emphasis"/>
          <w:highlight w:val="green"/>
        </w:rPr>
        <w:t>dis/ability represents</w:t>
      </w:r>
      <w:r w:rsidRPr="000F31F2">
        <w:rPr>
          <w:sz w:val="16"/>
        </w:rPr>
        <w:t xml:space="preserve"> is an </w:t>
      </w:r>
      <w:r w:rsidRPr="00A75422">
        <w:rPr>
          <w:rStyle w:val="Emphasis"/>
          <w:highlight w:val="green"/>
        </w:rPr>
        <w:t>antagonism</w:t>
      </w:r>
      <w:r w:rsidRPr="00A75422">
        <w:rPr>
          <w:rStyle w:val="StyleUnderline"/>
        </w:rPr>
        <w:t>, it is</w:t>
      </w:r>
      <w:r w:rsidRPr="000F31F2">
        <w:rPr>
          <w:sz w:val="16"/>
        </w:rPr>
        <w:t xml:space="preserve"> an </w:t>
      </w:r>
      <w:r w:rsidRPr="00A75422">
        <w:rPr>
          <w:rStyle w:val="StyleUnderline"/>
        </w:rPr>
        <w:t>oppression so</w:t>
      </w:r>
      <w:r w:rsidRPr="000F31F2">
        <w:rPr>
          <w:sz w:val="16"/>
        </w:rPr>
        <w:t xml:space="preserve"> much more </w:t>
      </w:r>
      <w:r w:rsidRPr="00A75422">
        <w:rPr>
          <w:rStyle w:val="StyleUnderline"/>
        </w:rPr>
        <w:t>foundational</w:t>
      </w:r>
      <w:r w:rsidRPr="000F31F2">
        <w:rPr>
          <w:sz w:val="16"/>
        </w:rPr>
        <w:t xml:space="preserve"> to the core of American values </w:t>
      </w:r>
      <w:r w:rsidRPr="00A75422">
        <w:rPr>
          <w:rStyle w:val="StyleUnderline"/>
        </w:rPr>
        <w:t xml:space="preserve">that linguistic </w:t>
      </w:r>
      <w:r w:rsidRPr="00A75422">
        <w:rPr>
          <w:rStyle w:val="Emphasis"/>
          <w:highlight w:val="green"/>
        </w:rPr>
        <w:t>reforms would not</w:t>
      </w:r>
      <w:r w:rsidRPr="00A75422">
        <w:rPr>
          <w:rStyle w:val="StyleUnderline"/>
        </w:rPr>
        <w:t xml:space="preserve"> even </w:t>
      </w:r>
      <w:r w:rsidRPr="00A75422">
        <w:rPr>
          <w:rStyle w:val="Emphasis"/>
          <w:highlight w:val="green"/>
        </w:rPr>
        <w:t>scratch the surface.</w:t>
      </w:r>
      <w:r w:rsidRPr="000F31F2">
        <w:rPr>
          <w:sz w:val="16"/>
        </w:rPr>
        <w:t xml:space="preserve"> The significance of </w:t>
      </w:r>
      <w:r w:rsidRPr="00A75422">
        <w:rPr>
          <w:rStyle w:val="StyleUnderline"/>
        </w:rPr>
        <w:t>antagonism</w:t>
      </w:r>
      <w:r w:rsidRPr="000F31F2">
        <w:rPr>
          <w:sz w:val="16"/>
        </w:rPr>
        <w:t xml:space="preserve"> is that it </w:t>
      </w:r>
      <w:r w:rsidRPr="00A75422">
        <w:rPr>
          <w:rStyle w:val="StyleUnderline"/>
        </w:rPr>
        <w:t>raises the stakes of dis/ability research.</w:t>
      </w:r>
      <w:r w:rsidRPr="000F31F2">
        <w:rPr>
          <w:sz w:val="16"/>
        </w:rPr>
        <w:t xml:space="preserve"> </w:t>
      </w:r>
      <w:r w:rsidRPr="00A75422">
        <w:rPr>
          <w:rStyle w:val="StyleUnderline"/>
        </w:rPr>
        <w:t>The</w:t>
      </w:r>
      <w:r w:rsidRPr="000F31F2">
        <w:rPr>
          <w:sz w:val="16"/>
        </w:rPr>
        <w:t xml:space="preserve"> end </w:t>
      </w:r>
      <w:r w:rsidRPr="00A75422">
        <w:rPr>
          <w:rStyle w:val="StyleUnderline"/>
        </w:rPr>
        <w:t>goal</w:t>
      </w:r>
      <w:r w:rsidRPr="000F31F2">
        <w:rPr>
          <w:sz w:val="16"/>
        </w:rPr>
        <w:t xml:space="preserve"> of research </w:t>
      </w:r>
      <w:r w:rsidRPr="00551AB0">
        <w:rPr>
          <w:rStyle w:val="StyleUnderline"/>
        </w:rPr>
        <w:t>should not be to service</w:t>
      </w:r>
      <w:r w:rsidRPr="000F31F2">
        <w:rPr>
          <w:sz w:val="16"/>
        </w:rPr>
        <w:t xml:space="preserve"> the </w:t>
      </w:r>
      <w:r w:rsidRPr="00551AB0">
        <w:rPr>
          <w:rStyle w:val="StyleUnderline"/>
        </w:rPr>
        <w:t>meta-theoretical assumptions</w:t>
      </w:r>
      <w:r w:rsidRPr="000F31F2">
        <w:rPr>
          <w:sz w:val="16"/>
        </w:rPr>
        <w:t xml:space="preserve"> of the paradigm (Kuhn, 1962), </w:t>
      </w:r>
      <w:r w:rsidRPr="00551AB0">
        <w:rPr>
          <w:rStyle w:val="StyleUnderline"/>
        </w:rPr>
        <w:t>because</w:t>
      </w:r>
      <w:r w:rsidRPr="000F31F2">
        <w:rPr>
          <w:sz w:val="16"/>
        </w:rPr>
        <w:t xml:space="preserve"> consequently </w:t>
      </w:r>
      <w:r w:rsidRPr="00551AB0">
        <w:rPr>
          <w:rStyle w:val="StyleUnderline"/>
        </w:rPr>
        <w:t>the researcher never stops to ask if the assumptions</w:t>
      </w:r>
      <w:r w:rsidRPr="000F31F2">
        <w:rPr>
          <w:sz w:val="16"/>
        </w:rPr>
        <w:t xml:space="preserve"> of the paradigm </w:t>
      </w:r>
      <w:r w:rsidRPr="00551AB0">
        <w:rPr>
          <w:rStyle w:val="StyleUnderline"/>
        </w:rPr>
        <w:t>are ethical, valid, or effective.</w:t>
      </w:r>
      <w:r w:rsidRPr="000F31F2">
        <w:rPr>
          <w:sz w:val="16"/>
        </w:rPr>
        <w:t xml:space="preserve"> </w:t>
      </w:r>
      <w:r w:rsidRPr="00551AB0">
        <w:rPr>
          <w:rStyle w:val="Emphasis"/>
        </w:rPr>
        <w:t>Crippessimism is a call for</w:t>
      </w:r>
      <w:r w:rsidRPr="000F31F2">
        <w:rPr>
          <w:sz w:val="16"/>
        </w:rPr>
        <w:t xml:space="preserve"> some </w:t>
      </w:r>
      <w:r w:rsidRPr="00551AB0">
        <w:rPr>
          <w:rStyle w:val="Emphasis"/>
        </w:rPr>
        <w:t>demolition and redistribution</w:t>
      </w:r>
      <w:r w:rsidRPr="00551AB0">
        <w:rPr>
          <w:rStyle w:val="StyleUnderline"/>
        </w:rPr>
        <w:t xml:space="preserve"> of communicative identity</w:t>
      </w:r>
      <w:r w:rsidRPr="000F31F2">
        <w:rPr>
          <w:sz w:val="16"/>
        </w:rPr>
        <w:t xml:space="preserve"> paradigms. </w:t>
      </w:r>
      <w:r w:rsidRPr="00551AB0">
        <w:rPr>
          <w:rStyle w:val="Emphasis"/>
          <w:highlight w:val="green"/>
        </w:rPr>
        <w:t>If</w:t>
      </w:r>
      <w:r w:rsidRPr="00551AB0">
        <w:rPr>
          <w:rStyle w:val="StyleUnderline"/>
        </w:rPr>
        <w:t xml:space="preserve"> the radical promise of our </w:t>
      </w:r>
      <w:r w:rsidRPr="00551AB0">
        <w:rPr>
          <w:rStyle w:val="Emphasis"/>
          <w:highlight w:val="green"/>
        </w:rPr>
        <w:t>theories</w:t>
      </w:r>
      <w:r w:rsidRPr="00551AB0">
        <w:rPr>
          <w:rStyle w:val="StyleUnderline"/>
        </w:rPr>
        <w:t xml:space="preserve"> is nothing more than a </w:t>
      </w:r>
      <w:r w:rsidRPr="00551AB0">
        <w:rPr>
          <w:rStyle w:val="Emphasis"/>
          <w:highlight w:val="green"/>
        </w:rPr>
        <w:t>call for</w:t>
      </w:r>
      <w:r w:rsidRPr="00BC70E0">
        <w:rPr>
          <w:rStyle w:val="Emphasis"/>
        </w:rPr>
        <w:t xml:space="preserve"> social </w:t>
      </w:r>
      <w:proofErr w:type="gramStart"/>
      <w:r w:rsidRPr="00551AB0">
        <w:rPr>
          <w:rStyle w:val="Emphasis"/>
          <w:highlight w:val="green"/>
        </w:rPr>
        <w:t>stability</w:t>
      </w:r>
      <w:proofErr w:type="gramEnd"/>
      <w:r w:rsidRPr="00551AB0">
        <w:rPr>
          <w:rStyle w:val="Emphasis"/>
          <w:highlight w:val="green"/>
        </w:rPr>
        <w:t xml:space="preserve"> then they are complicit in</w:t>
      </w:r>
      <w:r w:rsidRPr="00551AB0">
        <w:rPr>
          <w:rStyle w:val="StyleUnderline"/>
        </w:rPr>
        <w:t xml:space="preserve"> the neoliberal </w:t>
      </w:r>
      <w:r w:rsidRPr="00551AB0">
        <w:rPr>
          <w:rStyle w:val="Emphasis"/>
          <w:highlight w:val="green"/>
        </w:rPr>
        <w:t>eugenic</w:t>
      </w:r>
      <w:r w:rsidRPr="00551AB0">
        <w:rPr>
          <w:rStyle w:val="StyleUnderline"/>
        </w:rPr>
        <w:t xml:space="preserve"> project.</w:t>
      </w:r>
      <w:r w:rsidRPr="000F31F2">
        <w:rPr>
          <w:sz w:val="16"/>
        </w:rPr>
        <w:t xml:space="preserve"> We need to theorize so that there is nothing already ‘given’ or taken for granted. </w:t>
      </w:r>
      <w:r w:rsidRPr="00BC70E0">
        <w:rPr>
          <w:rStyle w:val="Emphasis"/>
        </w:rPr>
        <w:t>Often in those moments</w:t>
      </w:r>
      <w:r w:rsidRPr="00BC70E0">
        <w:rPr>
          <w:rStyle w:val="StyleUnderline"/>
        </w:rPr>
        <w:t>, like</w:t>
      </w:r>
      <w:r w:rsidRPr="00BC70E0">
        <w:rPr>
          <w:sz w:val="16"/>
        </w:rPr>
        <w:t xml:space="preserve"> the moments of </w:t>
      </w:r>
      <w:r w:rsidRPr="00BC70E0">
        <w:rPr>
          <w:rStyle w:val="StyleUnderline"/>
        </w:rPr>
        <w:t>so many textbooks</w:t>
      </w:r>
      <w:r w:rsidRPr="00BC70E0">
        <w:rPr>
          <w:sz w:val="16"/>
        </w:rPr>
        <w:t xml:space="preserve">, the </w:t>
      </w:r>
      <w:r w:rsidRPr="00BC70E0">
        <w:rPr>
          <w:rStyle w:val="Emphasis"/>
        </w:rPr>
        <w:t>underlying optimism goes</w:t>
      </w:r>
      <w:r w:rsidRPr="00BC70E0">
        <w:rPr>
          <w:rStyle w:val="StyleUnderline"/>
        </w:rPr>
        <w:t xml:space="preserve"> completely </w:t>
      </w:r>
      <w:r w:rsidRPr="00BC70E0">
        <w:rPr>
          <w:rStyle w:val="Emphasis"/>
        </w:rPr>
        <w:t xml:space="preserve">unquestioned. </w:t>
      </w:r>
      <w:r w:rsidRPr="00551AB0">
        <w:rPr>
          <w:rStyle w:val="Emphasis"/>
          <w:highlight w:val="green"/>
        </w:rPr>
        <w:t>Crip-pess</w:t>
      </w:r>
      <w:r w:rsidRPr="00BC70E0">
        <w:rPr>
          <w:rStyle w:val="Emphasis"/>
        </w:rPr>
        <w:t>imism</w:t>
      </w:r>
      <w:r w:rsidRPr="000F31F2">
        <w:rPr>
          <w:sz w:val="16"/>
        </w:rPr>
        <w:t xml:space="preserve"> as a theme </w:t>
      </w:r>
      <w:r w:rsidRPr="00551AB0">
        <w:rPr>
          <w:rStyle w:val="Emphasis"/>
          <w:highlight w:val="green"/>
        </w:rPr>
        <w:t>is characterized by</w:t>
      </w:r>
      <w:r w:rsidRPr="000F31F2">
        <w:rPr>
          <w:sz w:val="16"/>
        </w:rPr>
        <w:t xml:space="preserve"> negotiating </w:t>
      </w:r>
      <w:r w:rsidRPr="00551AB0">
        <w:rPr>
          <w:rStyle w:val="Emphasis"/>
          <w:highlight w:val="green"/>
        </w:rPr>
        <w:t>debates surrounding</w:t>
      </w:r>
      <w:r w:rsidRPr="00551AB0">
        <w:rPr>
          <w:rStyle w:val="StyleUnderline"/>
        </w:rPr>
        <w:t xml:space="preserve"> the efficacy of identity politics.</w:t>
      </w:r>
      <w:r w:rsidRPr="000F31F2">
        <w:rPr>
          <w:sz w:val="16"/>
        </w:rPr>
        <w:t xml:space="preserve"> Arguments that fit within the theme ask </w:t>
      </w:r>
      <w:r w:rsidRPr="00551AB0">
        <w:rPr>
          <w:rStyle w:val="Emphasis"/>
          <w:highlight w:val="green"/>
        </w:rPr>
        <w:t>why the disabled should abandon</w:t>
      </w:r>
      <w:r w:rsidRPr="00551AB0">
        <w:rPr>
          <w:rStyle w:val="StyleUnderline"/>
        </w:rPr>
        <w:t xml:space="preserve"> their bodies in </w:t>
      </w:r>
      <w:r w:rsidRPr="00551AB0">
        <w:rPr>
          <w:rStyle w:val="Emphasis"/>
          <w:highlight w:val="green"/>
        </w:rPr>
        <w:t>the political</w:t>
      </w:r>
      <w:r w:rsidRPr="00551AB0">
        <w:rPr>
          <w:rStyle w:val="Emphasis"/>
        </w:rPr>
        <w:t xml:space="preserve"> sphere. </w:t>
      </w:r>
      <w:r w:rsidRPr="00551AB0">
        <w:rPr>
          <w:rStyle w:val="Emphasis"/>
          <w:highlight w:val="green"/>
        </w:rPr>
        <w:t>Social death has already occurred</w:t>
      </w:r>
      <w:r w:rsidRPr="00BC70E0">
        <w:rPr>
          <w:rStyle w:val="StyleUnderline"/>
        </w:rPr>
        <w:t xml:space="preserve">, </w:t>
      </w:r>
      <w:r w:rsidRPr="00551AB0">
        <w:rPr>
          <w:rStyle w:val="Emphasis"/>
          <w:highlight w:val="green"/>
        </w:rPr>
        <w:t>the dis/abled are being rendered</w:t>
      </w:r>
      <w:r w:rsidRPr="00551AB0">
        <w:rPr>
          <w:rStyle w:val="Emphasis"/>
        </w:rPr>
        <w:t xml:space="preserve"> culturally </w:t>
      </w:r>
      <w:r w:rsidRPr="00551AB0">
        <w:rPr>
          <w:rStyle w:val="Emphasis"/>
          <w:highlight w:val="green"/>
        </w:rPr>
        <w:t>unintelligible and</w:t>
      </w:r>
      <w:r w:rsidRPr="00551AB0">
        <w:rPr>
          <w:rStyle w:val="Emphasis"/>
        </w:rPr>
        <w:t xml:space="preserve"> physically </w:t>
      </w:r>
      <w:r w:rsidRPr="00551AB0">
        <w:rPr>
          <w:rStyle w:val="Emphasis"/>
          <w:highlight w:val="green"/>
        </w:rPr>
        <w:t>fungible.</w:t>
      </w:r>
      <w:r w:rsidRPr="000F31F2">
        <w:rPr>
          <w:sz w:val="16"/>
        </w:rPr>
        <w:t xml:space="preserve"> </w:t>
      </w:r>
      <w:proofErr w:type="gramStart"/>
      <w:r w:rsidRPr="000F31F2">
        <w:rPr>
          <w:sz w:val="16"/>
        </w:rPr>
        <w:t>So</w:t>
      </w:r>
      <w:proofErr w:type="gramEnd"/>
      <w:r w:rsidRPr="000F31F2">
        <w:rPr>
          <w:sz w:val="16"/>
        </w:rPr>
        <w:t xml:space="preserve"> </w:t>
      </w:r>
      <w:r w:rsidRPr="00551AB0">
        <w:rPr>
          <w:rStyle w:val="Emphasis"/>
          <w:highlight w:val="green"/>
        </w:rPr>
        <w:t>what we need</w:t>
      </w:r>
      <w:r w:rsidRPr="00551AB0">
        <w:rPr>
          <w:rStyle w:val="Emphasis"/>
        </w:rPr>
        <w:t xml:space="preserve"> when</w:t>
      </w:r>
      <w:r w:rsidRPr="000F31F2">
        <w:rPr>
          <w:sz w:val="16"/>
        </w:rPr>
        <w:t xml:space="preserve"> we are </w:t>
      </w:r>
      <w:r w:rsidRPr="00551AB0">
        <w:rPr>
          <w:rStyle w:val="Emphasis"/>
        </w:rPr>
        <w:t>having discussions</w:t>
      </w:r>
      <w:r w:rsidRPr="000F31F2">
        <w:rPr>
          <w:sz w:val="16"/>
        </w:rPr>
        <w:t xml:space="preserve"> about how to </w:t>
      </w:r>
      <w:r w:rsidRPr="00551AB0">
        <w:rPr>
          <w:rStyle w:val="Emphasis"/>
        </w:rPr>
        <w:t xml:space="preserve">progress </w:t>
      </w:r>
      <w:r w:rsidRPr="00551AB0">
        <w:rPr>
          <w:rStyle w:val="Emphasis"/>
          <w:highlight w:val="green"/>
        </w:rPr>
        <w:t>is a theory that breaks down the notion of progress.</w:t>
      </w:r>
      <w:r w:rsidRPr="00551AB0">
        <w:rPr>
          <w:rStyle w:val="StyleUnderline"/>
        </w:rPr>
        <w:t xml:space="preserve"> The</w:t>
      </w:r>
      <w:r w:rsidRPr="000F31F2">
        <w:rPr>
          <w:sz w:val="16"/>
        </w:rPr>
        <w:t xml:space="preserve"> recognition and </w:t>
      </w:r>
      <w:r w:rsidRPr="00551AB0">
        <w:rPr>
          <w:rStyle w:val="StyleUnderline"/>
        </w:rPr>
        <w:t xml:space="preserve">need for a theory like this </w:t>
      </w:r>
      <w:proofErr w:type="gramStart"/>
      <w:r w:rsidRPr="00551AB0">
        <w:rPr>
          <w:rStyle w:val="StyleUnderline"/>
        </w:rPr>
        <w:t>comes</w:t>
      </w:r>
      <w:proofErr w:type="gramEnd"/>
      <w:r w:rsidRPr="000F31F2">
        <w:rPr>
          <w:sz w:val="16"/>
        </w:rPr>
        <w:t xml:space="preserve"> about </w:t>
      </w:r>
      <w:r w:rsidRPr="00551AB0">
        <w:rPr>
          <w:rStyle w:val="StyleUnderline"/>
        </w:rPr>
        <w:t>when we ask</w:t>
      </w:r>
      <w:r w:rsidRPr="000F31F2">
        <w:rPr>
          <w:sz w:val="16"/>
        </w:rPr>
        <w:t xml:space="preserve"> central dis/ability </w:t>
      </w:r>
      <w:r w:rsidRPr="00551AB0">
        <w:rPr>
          <w:rStyle w:val="StyleUnderline"/>
        </w:rPr>
        <w:t>questions like: ‘when did eugenics end?’ and ‘where is disability</w:t>
      </w:r>
      <w:r w:rsidRPr="000F31F2">
        <w:rPr>
          <w:sz w:val="16"/>
        </w:rPr>
        <w:t xml:space="preserve"> in U.S. society </w:t>
      </w:r>
      <w:r w:rsidRPr="00551AB0">
        <w:rPr>
          <w:rStyle w:val="StyleUnderline"/>
        </w:rPr>
        <w:t>before and after the</w:t>
      </w:r>
      <w:r w:rsidRPr="000F31F2">
        <w:rPr>
          <w:sz w:val="16"/>
        </w:rPr>
        <w:t xml:space="preserve"> passage of the </w:t>
      </w:r>
      <w:r w:rsidRPr="00551AB0">
        <w:rPr>
          <w:rStyle w:val="StyleUnderline"/>
        </w:rPr>
        <w:t>Americans with Disabilities Act?’</w:t>
      </w:r>
      <w:r w:rsidRPr="000F31F2">
        <w:rPr>
          <w:sz w:val="16"/>
        </w:rPr>
        <w:t xml:space="preserve"> and ‘globally has the Convention on the Rights of Persons with Disabilities reconciled the antagonism of disablism?’. These are the questions that I want to end on and encourage communication and dis/ability scholars alike to take up. </w:t>
      </w:r>
      <w:r w:rsidRPr="000F31F2">
        <w:rPr>
          <w:rStyle w:val="StyleUnderline"/>
        </w:rPr>
        <w:t>As scholars</w:t>
      </w:r>
      <w:r w:rsidRPr="000F31F2">
        <w:rPr>
          <w:sz w:val="16"/>
        </w:rPr>
        <w:t xml:space="preserve"> and mass media engines </w:t>
      </w:r>
      <w:r w:rsidRPr="000F31F2">
        <w:rPr>
          <w:rStyle w:val="StyleUnderline"/>
        </w:rPr>
        <w:t>continue to project dis/ability within the rubric of conflict our</w:t>
      </w:r>
      <w:r w:rsidRPr="000F31F2">
        <w:rPr>
          <w:sz w:val="16"/>
        </w:rPr>
        <w:t xml:space="preserve"> collective </w:t>
      </w:r>
      <w:r w:rsidRPr="000F31F2">
        <w:rPr>
          <w:rStyle w:val="StyleUnderline"/>
        </w:rPr>
        <w:t xml:space="preserve">reliance on capitalism and neoliberalism </w:t>
      </w:r>
      <w:proofErr w:type="gramStart"/>
      <w:r w:rsidRPr="000F31F2">
        <w:rPr>
          <w:rStyle w:val="StyleUnderline"/>
        </w:rPr>
        <w:t>grow</w:t>
      </w:r>
      <w:proofErr w:type="gramEnd"/>
      <w:r w:rsidRPr="000F31F2">
        <w:rPr>
          <w:rStyle w:val="StyleUnderline"/>
        </w:rPr>
        <w:t xml:space="preserve"> deeper.</w:t>
      </w:r>
      <w:r w:rsidRPr="000F31F2">
        <w:rPr>
          <w:sz w:val="16"/>
        </w:rPr>
        <w:t xml:space="preserve"> It is my hope at the end of this project that my voice both in performing and in writing encourages more scholarship detailing the omnipresence of disablism in American culture. Under The Mantle is a reminder to me that </w:t>
      </w:r>
      <w:r w:rsidRPr="000F31F2">
        <w:rPr>
          <w:rStyle w:val="StyleUnderline"/>
        </w:rPr>
        <w:t>all representations of dis/ability have consequences and</w:t>
      </w:r>
      <w:r w:rsidRPr="000F31F2">
        <w:rPr>
          <w:sz w:val="16"/>
        </w:rPr>
        <w:t xml:space="preserve"> in many cases all </w:t>
      </w:r>
      <w:r w:rsidRPr="000F31F2">
        <w:rPr>
          <w:rStyle w:val="StyleUnderline"/>
        </w:rPr>
        <w:t>we need to witness those consequences is a slight perspectival shift.</w:t>
      </w:r>
    </w:p>
    <w:p w14:paraId="414C478A" w14:textId="77777777" w:rsidR="001D7120" w:rsidRPr="009802CC" w:rsidRDefault="001D7120" w:rsidP="001D7120">
      <w:pPr>
        <w:pStyle w:val="Heading4"/>
        <w:rPr>
          <w:rFonts w:cs="Times New Roman"/>
        </w:rPr>
      </w:pPr>
      <w:r w:rsidRPr="009802CC">
        <w:rPr>
          <w:rFonts w:cs="Times New Roman"/>
        </w:rPr>
        <w:t xml:space="preserve">The affirmatives obsession with the elimination of the possibility of death encourages us to adopt a perspective of invulnerability that disability, </w:t>
      </w:r>
      <w:proofErr w:type="gramStart"/>
      <w:r w:rsidRPr="009802CC">
        <w:rPr>
          <w:rFonts w:cs="Times New Roman"/>
        </w:rPr>
        <w:t>sickness</w:t>
      </w:r>
      <w:proofErr w:type="gramEnd"/>
      <w:r w:rsidRPr="009802CC">
        <w:rPr>
          <w:rFonts w:cs="Times New Roman"/>
        </w:rPr>
        <w:t xml:space="preserve"> and death fundamentally denies. </w:t>
      </w:r>
    </w:p>
    <w:p w14:paraId="26614C74" w14:textId="77777777" w:rsidR="001D7120" w:rsidRPr="009802CC" w:rsidRDefault="001D7120" w:rsidP="001D7120">
      <w:pPr>
        <w:rPr>
          <w:sz w:val="16"/>
          <w:szCs w:val="16"/>
        </w:rPr>
      </w:pPr>
      <w:r w:rsidRPr="009802CC">
        <w:rPr>
          <w:rStyle w:val="Style13ptBold"/>
        </w:rPr>
        <w:t>Hughes 12</w:t>
      </w:r>
      <w:r w:rsidRPr="009802CC">
        <w:rPr>
          <w:sz w:val="16"/>
          <w:szCs w:val="16"/>
        </w:rPr>
        <w:t xml:space="preserve"> (Hughes, Bill. "Ableism and Disgust: Psychogenesis and Disability." Disability and Social Theory: New Developments and Directions, by Dan Goodley et al., Houndmills, Palgrave Macmillan, 2012, pp. 22-23.) //Lex VM</w:t>
      </w:r>
    </w:p>
    <w:p w14:paraId="7DBED760" w14:textId="77777777" w:rsidR="001D7120" w:rsidRDefault="001D7120" w:rsidP="001D7120">
      <w:pPr>
        <w:rPr>
          <w:sz w:val="12"/>
        </w:rPr>
      </w:pPr>
      <w:r w:rsidRPr="009802CC">
        <w:rPr>
          <w:rStyle w:val="Emphasis"/>
          <w:highlight w:val="green"/>
        </w:rPr>
        <w:t>Ableism rests on the effort to eliminate</w:t>
      </w:r>
      <w:r w:rsidRPr="009802CC">
        <w:rPr>
          <w:sz w:val="12"/>
        </w:rPr>
        <w:t xml:space="preserve"> from awareness, chaos, abjection, animality and </w:t>
      </w:r>
      <w:r w:rsidRPr="009802CC">
        <w:rPr>
          <w:rStyle w:val="Emphasis"/>
          <w:highlight w:val="green"/>
        </w:rPr>
        <w:t>death</w:t>
      </w:r>
      <w:r w:rsidRPr="009802CC">
        <w:rPr>
          <w:sz w:val="12"/>
        </w:rPr>
        <w:t xml:space="preserve">: all that civilisation seeks to repress. </w:t>
      </w:r>
      <w:r w:rsidRPr="009802CC">
        <w:rPr>
          <w:rStyle w:val="Emphasis"/>
        </w:rPr>
        <w:t xml:space="preserve">It encourages us </w:t>
      </w:r>
      <w:r w:rsidRPr="009802CC">
        <w:rPr>
          <w:rStyle w:val="Emphasis"/>
          <w:highlight w:val="green"/>
        </w:rPr>
        <w:t>to live in</w:t>
      </w:r>
      <w:r w:rsidRPr="00F64F77">
        <w:rPr>
          <w:rStyle w:val="Emphasis"/>
        </w:rPr>
        <w:t xml:space="preserve"> the </w:t>
      </w:r>
      <w:r w:rsidRPr="009802CC">
        <w:rPr>
          <w:rStyle w:val="Emphasis"/>
          <w:highlight w:val="green"/>
        </w:rPr>
        <w:t>false hope that we will not</w:t>
      </w:r>
      <w:r w:rsidRPr="009802CC">
        <w:rPr>
          <w:rStyle w:val="Emphasis"/>
        </w:rPr>
        <w:t xml:space="preserve"> suffer and </w:t>
      </w:r>
      <w:r w:rsidRPr="009802CC">
        <w:rPr>
          <w:rStyle w:val="Emphasis"/>
          <w:highlight w:val="green"/>
        </w:rPr>
        <w:t>die</w:t>
      </w:r>
      <w:r w:rsidRPr="009802CC">
        <w:rPr>
          <w:sz w:val="12"/>
        </w:rPr>
        <w:t xml:space="preserve">, to adopt a perspective of invulnerability, </w:t>
      </w:r>
      <w:r w:rsidRPr="009802CC">
        <w:rPr>
          <w:rStyle w:val="Emphasis"/>
          <w:highlight w:val="green"/>
        </w:rPr>
        <w:t>to confuse morality with beauty and</w:t>
      </w:r>
      <w:r w:rsidRPr="009802CC">
        <w:rPr>
          <w:sz w:val="12"/>
        </w:rPr>
        <w:t xml:space="preserve"> to see death, </w:t>
      </w:r>
      <w:proofErr w:type="gramStart"/>
      <w:r w:rsidRPr="009802CC">
        <w:rPr>
          <w:sz w:val="12"/>
        </w:rPr>
        <w:t>pain</w:t>
      </w:r>
      <w:proofErr w:type="gramEnd"/>
      <w:r w:rsidRPr="009802CC">
        <w:rPr>
          <w:sz w:val="12"/>
        </w:rPr>
        <w:t xml:space="preserve"> and </w:t>
      </w:r>
      <w:r w:rsidRPr="009802CC">
        <w:rPr>
          <w:rStyle w:val="Emphasis"/>
          <w:highlight w:val="green"/>
        </w:rPr>
        <w:t>disability as</w:t>
      </w:r>
      <w:r w:rsidRPr="009802CC">
        <w:rPr>
          <w:rStyle w:val="Emphasis"/>
        </w:rPr>
        <w:t xml:space="preserve"> the </w:t>
      </w:r>
      <w:r w:rsidRPr="009802CC">
        <w:rPr>
          <w:rStyle w:val="Emphasis"/>
          <w:highlight w:val="green"/>
        </w:rPr>
        <w:t>repulsive</w:t>
      </w:r>
      <w:r w:rsidRPr="009802CC">
        <w:rPr>
          <w:rStyle w:val="Emphasis"/>
        </w:rPr>
        <w:t xml:space="preserve"> woes of mortality</w:t>
      </w:r>
      <w:r w:rsidRPr="009802CC">
        <w:rPr>
          <w:sz w:val="12"/>
        </w:rPr>
        <w:t xml:space="preserve"> rather than as the existential basis for community and communication. Kolnai (2004: 74) reminds us that, ‘in its full intention, it is </w:t>
      </w:r>
      <w:r w:rsidRPr="009802CC">
        <w:rPr>
          <w:rStyle w:val="Emphasis"/>
          <w:highlight w:val="green"/>
        </w:rPr>
        <w:t>death</w:t>
      </w:r>
      <w:r w:rsidRPr="009802CC">
        <w:rPr>
          <w:sz w:val="12"/>
        </w:rPr>
        <w:t xml:space="preserve"> … that </w:t>
      </w:r>
      <w:r w:rsidRPr="009802CC">
        <w:rPr>
          <w:rStyle w:val="Emphasis"/>
          <w:highlight w:val="green"/>
        </w:rPr>
        <w:t>announces</w:t>
      </w:r>
      <w:r w:rsidRPr="009802CC">
        <w:rPr>
          <w:rStyle w:val="Emphasis"/>
        </w:rPr>
        <w:t xml:space="preserve"> itself to us in the phenomenon of </w:t>
      </w:r>
      <w:r w:rsidRPr="009802CC">
        <w:rPr>
          <w:rStyle w:val="Emphasis"/>
          <w:highlight w:val="green"/>
        </w:rPr>
        <w:t>disgust’. Disability</w:t>
      </w:r>
      <w:r w:rsidRPr="009802CC">
        <w:rPr>
          <w:sz w:val="12"/>
        </w:rPr>
        <w:t xml:space="preserve">, in modernity, </w:t>
      </w:r>
      <w:r w:rsidRPr="009802CC">
        <w:rPr>
          <w:rStyle w:val="Emphasis"/>
          <w:highlight w:val="green"/>
        </w:rPr>
        <w:t>has been produced in the ontological household of</w:t>
      </w:r>
      <w:r w:rsidRPr="009802CC">
        <w:rPr>
          <w:rStyle w:val="Emphasis"/>
        </w:rPr>
        <w:t xml:space="preserve"> the </w:t>
      </w:r>
      <w:r w:rsidRPr="009802CC">
        <w:rPr>
          <w:rStyle w:val="Emphasis"/>
          <w:highlight w:val="green"/>
        </w:rPr>
        <w:t>abject</w:t>
      </w:r>
      <w:r w:rsidRPr="009802CC">
        <w:rPr>
          <w:sz w:val="12"/>
        </w:rPr>
        <w:t xml:space="preserve">, as the antithesis of communication and community, in a place that we might on occasion peer into only to ‘choke’ on the unsavoury sights that greet us. </w:t>
      </w:r>
      <w:r w:rsidRPr="009802CC">
        <w:rPr>
          <w:rStyle w:val="Emphasis"/>
          <w:highlight w:val="green"/>
        </w:rPr>
        <w:t>Disability is</w:t>
      </w:r>
      <w:r w:rsidRPr="009802CC">
        <w:rPr>
          <w:rStyle w:val="Emphasis"/>
        </w:rPr>
        <w:t xml:space="preserve"> put</w:t>
      </w:r>
      <w:r w:rsidRPr="009802CC">
        <w:rPr>
          <w:sz w:val="12"/>
        </w:rPr>
        <w:t xml:space="preserve"> out, put </w:t>
      </w:r>
      <w:r w:rsidRPr="009802CC">
        <w:rPr>
          <w:rStyle w:val="Emphasis"/>
        </w:rPr>
        <w:t xml:space="preserve">away, hidden, </w:t>
      </w:r>
      <w:proofErr w:type="gramStart"/>
      <w:r w:rsidRPr="009802CC">
        <w:rPr>
          <w:rStyle w:val="Emphasis"/>
        </w:rPr>
        <w:t>segregated</w:t>
      </w:r>
      <w:proofErr w:type="gramEnd"/>
      <w:r w:rsidRPr="009802CC">
        <w:rPr>
          <w:rStyle w:val="Emphasis"/>
        </w:rPr>
        <w:t xml:space="preserve"> or transformed</w:t>
      </w:r>
      <w:r w:rsidRPr="009802CC">
        <w:rPr>
          <w:sz w:val="12"/>
        </w:rPr>
        <w:t xml:space="preserve"> into its opposite, </w:t>
      </w:r>
      <w:r w:rsidRPr="009802CC">
        <w:rPr>
          <w:rStyle w:val="Emphasis"/>
          <w:highlight w:val="green"/>
        </w:rPr>
        <w:t>covered up by</w:t>
      </w:r>
      <w:r w:rsidRPr="009802CC">
        <w:rPr>
          <w:sz w:val="12"/>
        </w:rPr>
        <w:t xml:space="preserve"> whatever </w:t>
      </w:r>
      <w:r w:rsidRPr="009802CC">
        <w:rPr>
          <w:rStyle w:val="Emphasis"/>
          <w:highlight w:val="green"/>
        </w:rPr>
        <w:t>medical</w:t>
      </w:r>
      <w:r w:rsidRPr="009802CC">
        <w:rPr>
          <w:sz w:val="12"/>
        </w:rPr>
        <w:t xml:space="preserve"> or aesthetic </w:t>
      </w:r>
      <w:r w:rsidRPr="009802CC">
        <w:rPr>
          <w:rStyle w:val="Emphasis"/>
          <w:highlight w:val="green"/>
        </w:rPr>
        <w:t>techniques</w:t>
      </w:r>
      <w:r w:rsidRPr="009802CC">
        <w:rPr>
          <w:sz w:val="12"/>
        </w:rPr>
        <w:t xml:space="preserve"> are available to achieve this end. Any opportunity that disability might have to take its place at </w:t>
      </w:r>
      <w:r w:rsidRPr="009802CC">
        <w:rPr>
          <w:rStyle w:val="Emphasis"/>
        </w:rPr>
        <w:t>the heart of</w:t>
      </w:r>
      <w:r w:rsidRPr="009802CC">
        <w:rPr>
          <w:sz w:val="12"/>
        </w:rPr>
        <w:t xml:space="preserve"> communication and </w:t>
      </w:r>
      <w:r w:rsidRPr="009802CC">
        <w:rPr>
          <w:rStyle w:val="Emphasis"/>
        </w:rPr>
        <w:t xml:space="preserve">community is thwarted by the ablest sensibilities </w:t>
      </w:r>
      <w:r w:rsidRPr="009802CC">
        <w:rPr>
          <w:rStyle w:val="Emphasis"/>
          <w:highlight w:val="green"/>
        </w:rPr>
        <w:t>that push it</w:t>
      </w:r>
      <w:r w:rsidRPr="009802CC">
        <w:rPr>
          <w:sz w:val="12"/>
        </w:rPr>
        <w:t xml:space="preserve"> back </w:t>
      </w:r>
      <w:r w:rsidRPr="009802CC">
        <w:rPr>
          <w:rStyle w:val="Emphasis"/>
          <w:highlight w:val="green"/>
        </w:rPr>
        <w:t>down among the disgusting</w:t>
      </w:r>
      <w:r w:rsidRPr="009802CC">
        <w:rPr>
          <w:rStyle w:val="Emphasis"/>
        </w:rPr>
        <w:t xml:space="preserve">, the </w:t>
      </w:r>
      <w:r w:rsidRPr="009802CC">
        <w:rPr>
          <w:rStyle w:val="Emphasis"/>
          <w:highlight w:val="green"/>
        </w:rPr>
        <w:t>sick</w:t>
      </w:r>
      <w:r w:rsidRPr="009802CC">
        <w:rPr>
          <w:rStyle w:val="Emphasis"/>
        </w:rPr>
        <w:t xml:space="preserve">, the </w:t>
      </w:r>
      <w:r w:rsidRPr="009802CC">
        <w:rPr>
          <w:rStyle w:val="Emphasis"/>
          <w:highlight w:val="green"/>
        </w:rPr>
        <w:t>dead and</w:t>
      </w:r>
      <w:r w:rsidRPr="009802CC">
        <w:rPr>
          <w:rStyle w:val="Emphasis"/>
        </w:rPr>
        <w:t xml:space="preserve"> the </w:t>
      </w:r>
      <w:r w:rsidRPr="009802CC">
        <w:rPr>
          <w:rStyle w:val="Emphasis"/>
          <w:highlight w:val="green"/>
        </w:rPr>
        <w:t>dying</w:t>
      </w:r>
      <w:r w:rsidRPr="009802CC">
        <w:rPr>
          <w:rStyle w:val="Emphasis"/>
        </w:rPr>
        <w:t>.</w:t>
      </w:r>
      <w:r w:rsidRPr="009802CC">
        <w:rPr>
          <w:sz w:val="12"/>
        </w:rPr>
        <w:t xml:space="preserve"> In fact, as Elias (2000) suggested, the making of ‘civilised’ community and communication in modernity proceeds by exclusion and interdiction, by cutting out and hiding away whatever causes or might come to inspire angar (choking) or anguista (tightness).</w:t>
      </w:r>
    </w:p>
    <w:p w14:paraId="1D598AE4" w14:textId="77777777" w:rsidR="001D7120" w:rsidRPr="008A1E49" w:rsidRDefault="001D7120" w:rsidP="001D7120">
      <w:pPr>
        <w:pStyle w:val="Heading4"/>
      </w:pPr>
      <w:r>
        <w:t>The 1AC is a form of recognition politics that reinforces a social model of suffering that demands to be addressed by an RTS.</w:t>
      </w:r>
    </w:p>
    <w:p w14:paraId="0F3220FA" w14:textId="77777777" w:rsidR="001D7120" w:rsidRDefault="001D7120" w:rsidP="001D7120">
      <w:r w:rsidRPr="00A574FA">
        <w:rPr>
          <w:rStyle w:val="Style13ptBold"/>
        </w:rPr>
        <w:t xml:space="preserve">Mollow </w:t>
      </w:r>
      <w:r>
        <w:rPr>
          <w:rStyle w:val="Style13ptBold"/>
        </w:rPr>
        <w:t>7</w:t>
      </w:r>
      <w:r w:rsidRPr="00A574FA">
        <w:rPr>
          <w:sz w:val="16"/>
          <w:szCs w:val="16"/>
        </w:rPr>
        <w:t xml:space="preserve"> </w:t>
      </w:r>
      <w:r w:rsidRPr="009802CC">
        <w:rPr>
          <w:sz w:val="16"/>
          <w:szCs w:val="16"/>
        </w:rPr>
        <w:t xml:space="preserve">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r>
        <w:rPr>
          <w:sz w:val="16"/>
          <w:szCs w:val="16"/>
        </w:rPr>
        <w:t xml:space="preserve">[Bracketed for clarity] </w:t>
      </w:r>
      <w:r w:rsidRPr="009802CC">
        <w:rPr>
          <w:sz w:val="16"/>
          <w:szCs w:val="16"/>
        </w:rPr>
        <w:t>//</w:t>
      </w:r>
      <w:r>
        <w:rPr>
          <w:sz w:val="16"/>
          <w:szCs w:val="16"/>
        </w:rPr>
        <w:t>ACCS JM</w:t>
      </w:r>
    </w:p>
    <w:p w14:paraId="1127C9A0" w14:textId="77777777" w:rsidR="001D7120" w:rsidRPr="004E3396" w:rsidRDefault="001D7120" w:rsidP="001D7120">
      <w:pPr>
        <w:rPr>
          <w:sz w:val="16"/>
        </w:rPr>
      </w:pPr>
      <w:r w:rsidRPr="00A574FA">
        <w:rPr>
          <w:sz w:val="16"/>
        </w:rPr>
        <w:t xml:space="preserve">The line of thinking that I have been pursuing runs counter to a major argumentative thread in disability studies. For the past several decades, </w:t>
      </w:r>
      <w:r w:rsidRPr="006D61D5">
        <w:rPr>
          <w:rStyle w:val="Emphasis"/>
        </w:rPr>
        <w:t>disability scholars</w:t>
      </w:r>
      <w:r w:rsidRPr="006D61D5">
        <w:rPr>
          <w:rStyle w:val="StyleUnderline"/>
        </w:rPr>
        <w:t xml:space="preserve"> have s</w:t>
      </w:r>
      <w:r w:rsidRPr="006D61D5">
        <w:rPr>
          <w:rStyle w:val="Emphasis"/>
        </w:rPr>
        <w:t>ought to detach social constructions of disability from the notion of suffering.</w:t>
      </w:r>
      <w:r w:rsidRPr="00A574FA">
        <w:rPr>
          <w:sz w:val="16"/>
        </w:rPr>
        <w:t xml:space="preserve">13 Working within the paradigms of </w:t>
      </w:r>
      <w:r w:rsidRPr="006D61D5">
        <w:rPr>
          <w:rStyle w:val="Emphasis"/>
          <w:highlight w:val="green"/>
        </w:rPr>
        <w:t>the “social model of disability”</w:t>
      </w:r>
      <w:r w:rsidRPr="006D61D5">
        <w:rPr>
          <w:rStyle w:val="StyleUnderline"/>
        </w:rPr>
        <w:t xml:space="preserve"> and the related “critique of the medical model,”</w:t>
      </w:r>
      <w:r w:rsidRPr="00A574FA">
        <w:rPr>
          <w:sz w:val="16"/>
        </w:rPr>
        <w:t xml:space="preserve"> these thinkers and cultural workers </w:t>
      </w:r>
      <w:r w:rsidRPr="006D61D5">
        <w:rPr>
          <w:rStyle w:val="StyleUnderline"/>
        </w:rPr>
        <w:t xml:space="preserve">have </w:t>
      </w:r>
      <w:r w:rsidRPr="006D61D5">
        <w:rPr>
          <w:rStyle w:val="Emphasis"/>
          <w:highlight w:val="green"/>
        </w:rPr>
        <w:t>argued that a</w:t>
      </w:r>
      <w:r w:rsidRPr="007B32F8">
        <w:rPr>
          <w:rStyle w:val="Emphasis"/>
          <w:highlight w:val="green"/>
        </w:rPr>
        <w:t>[n]</w:t>
      </w:r>
      <w:r w:rsidRPr="00A574FA">
        <w:rPr>
          <w:sz w:val="16"/>
        </w:rPr>
        <w:t xml:space="preserve"> widespread </w:t>
      </w:r>
      <w:r w:rsidRPr="007B32F8">
        <w:rPr>
          <w:rStyle w:val="StyleUnderline"/>
        </w:rPr>
        <w:t xml:space="preserve">cultural </w:t>
      </w:r>
      <w:r w:rsidRPr="006D61D5">
        <w:rPr>
          <w:rStyle w:val="Emphasis"/>
          <w:highlight w:val="green"/>
        </w:rPr>
        <w:t xml:space="preserve">equation of disability </w:t>
      </w:r>
      <w:r w:rsidRPr="007B32F8">
        <w:rPr>
          <w:rStyle w:val="Emphasis"/>
          <w:highlight w:val="green"/>
        </w:rPr>
        <w:t>with suffering is</w:t>
      </w:r>
      <w:r w:rsidRPr="00FB2F68">
        <w:rPr>
          <w:rStyle w:val="Emphasis"/>
        </w:rPr>
        <w:t xml:space="preserve"> a</w:t>
      </w:r>
      <w:r w:rsidRPr="007B32F8">
        <w:rPr>
          <w:rStyle w:val="Emphasis"/>
        </w:rPr>
        <w:t xml:space="preserve"> crucial contributor to </w:t>
      </w:r>
      <w:r w:rsidRPr="007B32F8">
        <w:rPr>
          <w:rStyle w:val="Emphasis"/>
          <w:highlight w:val="green"/>
        </w:rPr>
        <w:t>ableism</w:t>
      </w:r>
      <w:r w:rsidRPr="00A574FA">
        <w:rPr>
          <w:sz w:val="16"/>
        </w:rPr>
        <w:t xml:space="preserve">, the social process by which disabled people are oppressed. “The Disability Drive” is deeply indebted to </w:t>
      </w:r>
      <w:r w:rsidRPr="007B32F8">
        <w:rPr>
          <w:rStyle w:val="Emphasis"/>
          <w:highlight w:val="green"/>
        </w:rPr>
        <w:t>the social model</w:t>
      </w:r>
      <w:r w:rsidRPr="007B32F8">
        <w:rPr>
          <w:rStyle w:val="StyleUnderline"/>
        </w:rPr>
        <w:t xml:space="preserve"> and</w:t>
      </w:r>
      <w:r w:rsidRPr="00A574FA">
        <w:rPr>
          <w:sz w:val="16"/>
        </w:rPr>
        <w:t xml:space="preserve"> to </w:t>
      </w:r>
      <w:r w:rsidRPr="007B32F8">
        <w:rPr>
          <w:rStyle w:val="StyleUnderline"/>
        </w:rPr>
        <w:t xml:space="preserve">the disability rights movement that this model </w:t>
      </w:r>
      <w:r w:rsidRPr="007B32F8">
        <w:rPr>
          <w:rStyle w:val="Emphasis"/>
          <w:highlight w:val="green"/>
        </w:rPr>
        <w:t>inspired</w:t>
      </w:r>
      <w:r w:rsidRPr="00A574FA">
        <w:rPr>
          <w:sz w:val="16"/>
        </w:rPr>
        <w:t xml:space="preserve">. The groundbreaking </w:t>
      </w:r>
      <w:r w:rsidRPr="007B32F8">
        <w:rPr>
          <w:rStyle w:val="Emphasis"/>
          <w:highlight w:val="green"/>
        </w:rPr>
        <w:t>ideas that</w:t>
      </w:r>
      <w:r w:rsidRPr="007B32F8">
        <w:rPr>
          <w:rStyle w:val="Emphasis"/>
        </w:rPr>
        <w:t xml:space="preserve"> disabled people constitute a</w:t>
      </w:r>
      <w:r w:rsidRPr="007B32F8">
        <w:rPr>
          <w:rStyle w:val="StyleUnderline"/>
        </w:rPr>
        <w:t xml:space="preserve"> politically </w:t>
      </w:r>
      <w:r w:rsidRPr="007B32F8">
        <w:rPr>
          <w:rStyle w:val="Emphasis"/>
        </w:rPr>
        <w:t>oppressed group</w:t>
      </w:r>
      <w:r w:rsidRPr="007B32F8">
        <w:rPr>
          <w:rStyle w:val="StyleUnderline"/>
        </w:rPr>
        <w:t xml:space="preserve">, and that this </w:t>
      </w:r>
      <w:r w:rsidRPr="007B32F8">
        <w:rPr>
          <w:rStyle w:val="Emphasis"/>
          <w:highlight w:val="green"/>
        </w:rPr>
        <w:t>oppression can and should be remedied</w:t>
      </w:r>
      <w:r w:rsidRPr="00A574FA">
        <w:rPr>
          <w:sz w:val="16"/>
        </w:rPr>
        <w:t xml:space="preserve">, are conditions of possibility for my project. </w:t>
      </w:r>
      <w:r w:rsidRPr="007B32F8">
        <w:rPr>
          <w:rStyle w:val="StyleUnderline"/>
        </w:rPr>
        <w:t>However</w:t>
      </w:r>
      <w:r w:rsidRPr="00A574FA">
        <w:rPr>
          <w:sz w:val="16"/>
        </w:rPr>
        <w:t xml:space="preserve">, as numerous disability scholars have observed, </w:t>
      </w:r>
      <w:r w:rsidRPr="007B32F8">
        <w:rPr>
          <w:rStyle w:val="Emphasis"/>
          <w:highlight w:val="green"/>
        </w:rPr>
        <w:t>the social model may</w:t>
      </w:r>
      <w:r w:rsidRPr="007B32F8">
        <w:rPr>
          <w:rStyle w:val="StyleUnderline"/>
        </w:rPr>
        <w:t xml:space="preserve"> inadvertently </w:t>
      </w:r>
      <w:r w:rsidRPr="007B32F8">
        <w:rPr>
          <w:rStyle w:val="Emphasis"/>
          <w:highlight w:val="green"/>
        </w:rPr>
        <w:t>reinforce</w:t>
      </w:r>
      <w:r w:rsidRPr="007B32F8">
        <w:rPr>
          <w:rStyle w:val="StyleUnderline"/>
        </w:rPr>
        <w:t xml:space="preserve"> the </w:t>
      </w:r>
      <w:r w:rsidRPr="007B32F8">
        <w:rPr>
          <w:rStyle w:val="Emphasis"/>
          <w:highlight w:val="green"/>
        </w:rPr>
        <w:t>oppression of</w:t>
      </w:r>
      <w:r w:rsidRPr="007B32F8">
        <w:rPr>
          <w:rStyle w:val="StyleUnderline"/>
        </w:rPr>
        <w:t xml:space="preserve"> some </w:t>
      </w:r>
      <w:r w:rsidRPr="007B32F8">
        <w:rPr>
          <w:rStyle w:val="Emphasis"/>
          <w:highlight w:val="green"/>
        </w:rPr>
        <w:t>disabled people</w:t>
      </w:r>
      <w:r w:rsidRPr="007B32F8">
        <w:rPr>
          <w:rStyle w:val="StyleUnderline"/>
        </w:rPr>
        <w:t xml:space="preserve">, </w:t>
      </w:r>
      <w:r w:rsidRPr="007B32F8">
        <w:rPr>
          <w:rStyle w:val="Emphasis"/>
        </w:rPr>
        <w:t>especially those who define suffering as important aspects of</w:t>
      </w:r>
      <w:r w:rsidRPr="007B32F8">
        <w:rPr>
          <w:rStyle w:val="StyleUnderline"/>
        </w:rPr>
        <w:t xml:space="preserve"> our lived </w:t>
      </w:r>
      <w:r w:rsidRPr="007B32F8">
        <w:rPr>
          <w:rStyle w:val="Emphasis"/>
        </w:rPr>
        <w:t>experience</w:t>
      </w:r>
      <w:r w:rsidRPr="007B32F8">
        <w:rPr>
          <w:rStyle w:val="StyleUnderline"/>
        </w:rPr>
        <w:t>s.</w:t>
      </w:r>
      <w:r w:rsidRPr="00A574FA">
        <w:rPr>
          <w:sz w:val="16"/>
        </w:rPr>
        <w:t xml:space="preserve">14 For this reason, my efforts to repay my debts to the social model will proceed perversely: I will work from the premise that </w:t>
      </w:r>
      <w:r w:rsidRPr="007B32F8">
        <w:rPr>
          <w:rStyle w:val="Emphasis"/>
        </w:rPr>
        <w:t>disability often does involve suffering</w:t>
      </w:r>
      <w:r w:rsidRPr="00A574FA">
        <w:rPr>
          <w:sz w:val="16"/>
        </w:rPr>
        <w:t xml:space="preserve">, and </w:t>
      </w:r>
      <w:r w:rsidRPr="00F53284">
        <w:rPr>
          <w:rStyle w:val="Emphasis"/>
          <w:highlight w:val="green"/>
        </w:rPr>
        <w:t>I</w:t>
      </w:r>
      <w:r w:rsidRPr="00F53284">
        <w:rPr>
          <w:rStyle w:val="StyleUnderline"/>
        </w:rPr>
        <w:t xml:space="preserve"> will </w:t>
      </w:r>
      <w:r w:rsidRPr="00F53284">
        <w:rPr>
          <w:rStyle w:val="Emphasis"/>
          <w:highlight w:val="green"/>
        </w:rPr>
        <w:t>put forth</w:t>
      </w:r>
      <w:r w:rsidRPr="00A574FA">
        <w:rPr>
          <w:sz w:val="16"/>
        </w:rPr>
        <w:t xml:space="preserve">, as </w:t>
      </w:r>
      <w:r w:rsidRPr="007B32F8">
        <w:rPr>
          <w:rStyle w:val="StyleUnderline"/>
        </w:rPr>
        <w:t xml:space="preserve">an alternative to the social </w:t>
      </w:r>
      <w:r w:rsidRPr="00F53284">
        <w:rPr>
          <w:rStyle w:val="StyleUnderline"/>
        </w:rPr>
        <w:t>model, a new interpretative frame</w:t>
      </w:r>
      <w:r w:rsidRPr="00A574FA">
        <w:rPr>
          <w:sz w:val="16"/>
        </w:rPr>
        <w:t xml:space="preserve">, which I term </w:t>
      </w:r>
      <w:r w:rsidRPr="00F53284">
        <w:rPr>
          <w:rStyle w:val="StyleUnderline"/>
        </w:rPr>
        <w:t>“</w:t>
      </w:r>
      <w:r w:rsidRPr="00F53284">
        <w:rPr>
          <w:rStyle w:val="Emphasis"/>
          <w:highlight w:val="green"/>
        </w:rPr>
        <w:t>the sexual model of disability</w:t>
      </w:r>
      <w:r w:rsidRPr="00F53284">
        <w:rPr>
          <w:rStyle w:val="StyleUnderline"/>
        </w:rPr>
        <w:t>.”</w:t>
      </w:r>
      <w:r w:rsidRPr="00A574FA">
        <w:rPr>
          <w:sz w:val="16"/>
        </w:rPr>
        <w:t xml:space="preserve"> </w:t>
      </w:r>
      <w:r w:rsidRPr="00F53284">
        <w:rPr>
          <w:rStyle w:val="Emphasis"/>
          <w:highlight w:val="green"/>
        </w:rPr>
        <w:t>Rather than distancing disability from</w:t>
      </w:r>
      <w:r w:rsidRPr="00C06DD8">
        <w:rPr>
          <w:rStyle w:val="StyleUnderline"/>
        </w:rPr>
        <w:t xml:space="preserve"> physical and mental </w:t>
      </w:r>
      <w:r w:rsidRPr="00F53284">
        <w:rPr>
          <w:rStyle w:val="Emphasis"/>
          <w:highlight w:val="green"/>
        </w:rPr>
        <w:t>distress</w:t>
      </w:r>
      <w:r w:rsidRPr="00A574FA">
        <w:rPr>
          <w:sz w:val="16"/>
        </w:rPr>
        <w:t xml:space="preserve">, as the social model often does, </w:t>
      </w:r>
      <w:r w:rsidRPr="00C06DD8">
        <w:rPr>
          <w:rStyle w:val="StyleUnderline"/>
        </w:rPr>
        <w:t xml:space="preserve">the sexual model </w:t>
      </w:r>
      <w:r w:rsidRPr="00C06DD8">
        <w:rPr>
          <w:rStyle w:val="StyleUnderline"/>
          <w:highlight w:val="green"/>
        </w:rPr>
        <w:t>f</w:t>
      </w:r>
      <w:r w:rsidRPr="00C06DD8">
        <w:rPr>
          <w:rStyle w:val="Emphasis"/>
          <w:highlight w:val="green"/>
        </w:rPr>
        <w:t>oregrounds</w:t>
      </w:r>
      <w:r w:rsidRPr="00C06DD8">
        <w:rPr>
          <w:rStyle w:val="StyleUnderline"/>
        </w:rPr>
        <w:t xml:space="preserve"> points of contact among disability, sexuality, and </w:t>
      </w:r>
      <w:r w:rsidRPr="00C06DD8">
        <w:rPr>
          <w:rStyle w:val="Emphasis"/>
          <w:highlight w:val="green"/>
        </w:rPr>
        <w:t>suffering</w:t>
      </w:r>
      <w:r w:rsidRPr="00C06DD8">
        <w:rPr>
          <w:rStyle w:val="StyleUnderline"/>
        </w:rPr>
        <w:t xml:space="preserve">, thus making room for the theorization of suffering </w:t>
      </w:r>
      <w:r w:rsidRPr="00C06DD8">
        <w:rPr>
          <w:rStyle w:val="Emphasis"/>
          <w:highlight w:val="green"/>
        </w:rPr>
        <w:t>as a</w:t>
      </w:r>
      <w:r w:rsidRPr="00C06DD8">
        <w:rPr>
          <w:rStyle w:val="Emphasis"/>
        </w:rPr>
        <w:t xml:space="preserve"> </w:t>
      </w:r>
      <w:r w:rsidRPr="00C06DD8">
        <w:rPr>
          <w:rStyle w:val="Emphasis"/>
          <w:highlight w:val="green"/>
        </w:rPr>
        <w:t>central</w:t>
      </w:r>
      <w:r w:rsidRPr="00C06DD8">
        <w:rPr>
          <w:rStyle w:val="Emphasis"/>
        </w:rPr>
        <w:t xml:space="preserve"> experiential aspect of disability.</w:t>
      </w:r>
      <w:r w:rsidRPr="00A574FA">
        <w:rPr>
          <w:sz w:val="16"/>
        </w:rPr>
        <w:t xml:space="preserve"> I suggest that </w:t>
      </w:r>
      <w:r w:rsidRPr="00C06DD8">
        <w:rPr>
          <w:rStyle w:val="StyleUnderline"/>
        </w:rPr>
        <w:t xml:space="preserve">the social model’s </w:t>
      </w:r>
      <w:r w:rsidRPr="00C06DD8">
        <w:rPr>
          <w:rStyle w:val="Emphasis"/>
        </w:rPr>
        <w:t>disclaiming of suffering is a shortcut</w:t>
      </w:r>
      <w:r w:rsidRPr="00C06DD8">
        <w:rPr>
          <w:rStyle w:val="StyleUnderline"/>
        </w:rPr>
        <w:t xml:space="preserve">, </w:t>
      </w:r>
      <w:r w:rsidRPr="00C06DD8">
        <w:rPr>
          <w:rStyle w:val="Emphasis"/>
        </w:rPr>
        <w:t>which leaves unanswered</w:t>
      </w:r>
      <w:r w:rsidRPr="00A574FA">
        <w:rPr>
          <w:sz w:val="16"/>
        </w:rPr>
        <w:t xml:space="preserve"> this pressing question: </w:t>
      </w:r>
      <w:r w:rsidRPr="00C06DD8">
        <w:rPr>
          <w:rStyle w:val="Emphasis"/>
          <w:highlight w:val="green"/>
        </w:rPr>
        <w:t>why is suffering so</w:t>
      </w:r>
      <w:r w:rsidRPr="00C06DD8">
        <w:rPr>
          <w:rStyle w:val="StyleUnderline"/>
        </w:rPr>
        <w:t xml:space="preserve"> heavily </w:t>
      </w:r>
      <w:r w:rsidRPr="00C06DD8">
        <w:rPr>
          <w:rStyle w:val="Emphasis"/>
          <w:highlight w:val="green"/>
        </w:rPr>
        <w:t>stigmatized</w:t>
      </w:r>
      <w:r w:rsidRPr="00C06DD8">
        <w:rPr>
          <w:rStyle w:val="StyleUnderline"/>
        </w:rPr>
        <w:t xml:space="preserve"> in our culture?</w:t>
      </w:r>
      <w:r w:rsidRPr="00A574FA">
        <w:rPr>
          <w:sz w:val="16"/>
        </w:rPr>
        <w:t xml:space="preserve"> </w:t>
      </w:r>
      <w:r w:rsidRPr="00C06DD8">
        <w:rPr>
          <w:rStyle w:val="StyleUnderline"/>
        </w:rPr>
        <w:t>The sexual model approaches this question by way of</w:t>
      </w:r>
      <w:r w:rsidRPr="00A574FA">
        <w:rPr>
          <w:sz w:val="16"/>
        </w:rPr>
        <w:t xml:space="preserve"> a set of related </w:t>
      </w:r>
      <w:r w:rsidRPr="00C06DD8">
        <w:rPr>
          <w:rStyle w:val="StyleUnderline"/>
        </w:rPr>
        <w:t>inquiries</w:t>
      </w:r>
      <w:r w:rsidRPr="00A574FA">
        <w:rPr>
          <w:sz w:val="16"/>
        </w:rPr>
        <w:t xml:space="preserve">, all of which are closely </w:t>
      </w:r>
      <w:r w:rsidRPr="00C06DD8">
        <w:rPr>
          <w:rStyle w:val="StyleUnderline"/>
        </w:rPr>
        <w:t>connected to</w:t>
      </w:r>
      <w:r w:rsidRPr="00A574FA">
        <w:rPr>
          <w:sz w:val="16"/>
        </w:rPr>
        <w:t xml:space="preserve"> the concept of </w:t>
      </w:r>
      <w:r w:rsidRPr="00C06DD8">
        <w:rPr>
          <w:rStyle w:val="StyleUnderline"/>
        </w:rPr>
        <w:t>the disability drive.</w:t>
      </w:r>
      <w:r w:rsidRPr="00A574FA">
        <w:rPr>
          <w:sz w:val="16"/>
        </w:rPr>
        <w:t xml:space="preserve"> </w:t>
      </w:r>
      <w:r w:rsidRPr="00C06DD8">
        <w:rPr>
          <w:rStyle w:val="StyleUnderline"/>
        </w:rPr>
        <w:t>How and why are disability and suffering sexualized?</w:t>
      </w:r>
      <w:r w:rsidRPr="00A574FA">
        <w:rPr>
          <w:sz w:val="16"/>
        </w:rPr>
        <w:t xml:space="preserve"> </w:t>
      </w:r>
      <w:r w:rsidRPr="00C06DD8">
        <w:rPr>
          <w:rStyle w:val="StyleUnderline"/>
        </w:rPr>
        <w:t>When is this sexualization disavowed, punished, or attributed to “someone else”?</w:t>
      </w:r>
      <w:r w:rsidRPr="00A574FA">
        <w:rPr>
          <w:sz w:val="16"/>
        </w:rPr>
        <w:t xml:space="preserve"> Conversely, </w:t>
      </w:r>
      <w:r w:rsidRPr="00C06DD8">
        <w:rPr>
          <w:rStyle w:val="StyleUnderline"/>
        </w:rPr>
        <w:t>in what ways is sexuality rendered as disability and suffering?</w:t>
      </w:r>
      <w:r w:rsidRPr="00A574FA">
        <w:rPr>
          <w:sz w:val="16"/>
        </w:rPr>
        <w:t xml:space="preserve"> And when are renditions of sexuality as disabling suffering abjected onto stigmatized cultural minorities? </w:t>
      </w:r>
      <w:proofErr w:type="gramStart"/>
      <w:r w:rsidRPr="00A574FA">
        <w:rPr>
          <w:sz w:val="16"/>
        </w:rPr>
        <w:t xml:space="preserve">In posing </w:t>
      </w:r>
      <w:r w:rsidRPr="00C06DD8">
        <w:rPr>
          <w:rStyle w:val="Emphasis"/>
        </w:rPr>
        <w:t>these questions</w:t>
      </w:r>
      <w:r w:rsidRPr="00C06DD8">
        <w:rPr>
          <w:rStyle w:val="StyleUnderline"/>
        </w:rPr>
        <w:t>, I</w:t>
      </w:r>
      <w:proofErr w:type="gramEnd"/>
      <w:r w:rsidRPr="00C06DD8">
        <w:rPr>
          <w:rStyle w:val="StyleUnderline"/>
        </w:rPr>
        <w:t xml:space="preserve"> hope to </w:t>
      </w:r>
      <w:r w:rsidRPr="00C06DD8">
        <w:rPr>
          <w:rStyle w:val="Emphasis"/>
        </w:rPr>
        <w:t>facilitate a more in-depth understanding of disability oppression than the social model</w:t>
      </w:r>
      <w:r w:rsidRPr="00C06DD8">
        <w:rPr>
          <w:rStyle w:val="StyleUnderline"/>
        </w:rPr>
        <w:t xml:space="preserve"> has enabled.</w:t>
      </w:r>
      <w:r w:rsidRPr="00A574FA">
        <w:rPr>
          <w:sz w:val="16"/>
        </w:rPr>
        <w:t xml:space="preserve"> Importantly, </w:t>
      </w:r>
      <w:r w:rsidRPr="00C06DD8">
        <w:rPr>
          <w:rStyle w:val="Emphasis"/>
        </w:rPr>
        <w:t>the social model defines disability as a system of oppression that isolates and excludes disabled people.</w:t>
      </w:r>
      <w:r w:rsidRPr="00A574FA">
        <w:rPr>
          <w:sz w:val="16"/>
        </w:rPr>
        <w:t xml:space="preserve">15 </w:t>
      </w:r>
      <w:r w:rsidRPr="00C06DD8">
        <w:rPr>
          <w:rStyle w:val="Emphasis"/>
        </w:rPr>
        <w:t>The sexual model</w:t>
      </w:r>
      <w:r w:rsidRPr="00862894">
        <w:rPr>
          <w:rStyle w:val="StyleUnderline"/>
        </w:rPr>
        <w:t xml:space="preserve"> of disability </w:t>
      </w:r>
      <w:r w:rsidRPr="00862894">
        <w:rPr>
          <w:rStyle w:val="Emphasis"/>
        </w:rPr>
        <w:t>builds upon this</w:t>
      </w:r>
      <w:r w:rsidRPr="00862894">
        <w:rPr>
          <w:rStyle w:val="StyleUnderline"/>
        </w:rPr>
        <w:t xml:space="preserve"> transformative intervention </w:t>
      </w:r>
      <w:r w:rsidRPr="00862894">
        <w:rPr>
          <w:rStyle w:val="Emphasis"/>
        </w:rPr>
        <w:t>by undertaking an in-depth exploration of the reasons for disabled</w:t>
      </w:r>
      <w:r w:rsidRPr="00862894">
        <w:rPr>
          <w:rStyle w:val="StyleUnderline"/>
        </w:rPr>
        <w:t xml:space="preserve"> people</w:t>
      </w:r>
      <w:r>
        <w:rPr>
          <w:rStyle w:val="StyleUnderline"/>
        </w:rPr>
        <w:t>’</w:t>
      </w:r>
      <w:r w:rsidRPr="00862894">
        <w:rPr>
          <w:rStyle w:val="StyleUnderline"/>
        </w:rPr>
        <w:t xml:space="preserve">s isolation and </w:t>
      </w:r>
      <w:r w:rsidRPr="00862894">
        <w:rPr>
          <w:rStyle w:val="Emphasis"/>
        </w:rPr>
        <w:t>exclusion.</w:t>
      </w:r>
      <w:r w:rsidRPr="00A574FA">
        <w:rPr>
          <w:sz w:val="16"/>
        </w:rPr>
        <w:t xml:space="preserve"> If, as many disability scholars have pointed out, </w:t>
      </w:r>
      <w:r w:rsidRPr="00862894">
        <w:rPr>
          <w:rStyle w:val="StyleUnderline"/>
        </w:rPr>
        <w:t>ableist culture often seems torn between an urge to witness disability</w:t>
      </w:r>
      <w:r w:rsidRPr="00A574FA">
        <w:rPr>
          <w:sz w:val="16"/>
        </w:rPr>
        <w:t xml:space="preserve"> (</w:t>
      </w:r>
      <w:r w:rsidRPr="00862894">
        <w:rPr>
          <w:rStyle w:val="StyleUnderline"/>
        </w:rPr>
        <w:t>for example, by staring at disabled people</w:t>
      </w:r>
      <w:r w:rsidRPr="00A574FA">
        <w:rPr>
          <w:sz w:val="16"/>
        </w:rPr>
        <w:t xml:space="preserve">) </w:t>
      </w:r>
      <w:r w:rsidRPr="00862894">
        <w:rPr>
          <w:rStyle w:val="StyleUnderline"/>
        </w:rPr>
        <w:t>and an impulse to hide disability</w:t>
      </w:r>
      <w:r w:rsidRPr="00A574FA">
        <w:rPr>
          <w:sz w:val="16"/>
        </w:rPr>
        <w:t xml:space="preserve"> (</w:t>
      </w:r>
      <w:r w:rsidRPr="00862894">
        <w:rPr>
          <w:rStyle w:val="StyleUnderline"/>
        </w:rPr>
        <w:t>for example, by confining disabled people to institutions</w:t>
      </w:r>
      <w:r w:rsidRPr="00A574FA">
        <w:rPr>
          <w:sz w:val="16"/>
        </w:rPr>
        <w:t xml:space="preserve">), </w:t>
      </w:r>
      <w:r w:rsidRPr="00862894">
        <w:rPr>
          <w:rStyle w:val="Emphasis"/>
        </w:rPr>
        <w:t>this</w:t>
      </w:r>
      <w:r w:rsidRPr="00862894">
        <w:rPr>
          <w:rStyle w:val="StyleUnderline"/>
        </w:rPr>
        <w:t xml:space="preserve"> ambivalence </w:t>
      </w:r>
      <w:r w:rsidRPr="00862894">
        <w:rPr>
          <w:rStyle w:val="Emphasis"/>
        </w:rPr>
        <w:t>may be attributable to</w:t>
      </w:r>
      <w:r w:rsidRPr="00862894">
        <w:rPr>
          <w:rStyle w:val="StyleUnderline"/>
        </w:rPr>
        <w:t xml:space="preserve"> the nature of </w:t>
      </w:r>
      <w:r w:rsidRPr="00862894">
        <w:rPr>
          <w:rStyle w:val="Emphasis"/>
        </w:rPr>
        <w:t>the disability drive</w:t>
      </w:r>
      <w:r w:rsidRPr="00A574FA">
        <w:rPr>
          <w:sz w:val="16"/>
        </w:rPr>
        <w:t xml:space="preserve"> itself specifically, </w:t>
      </w:r>
      <w:r w:rsidRPr="00862894">
        <w:rPr>
          <w:rStyle w:val="Emphasis"/>
        </w:rPr>
        <w:t>to the intolerability of</w:t>
      </w:r>
      <w:r w:rsidRPr="00862894">
        <w:rPr>
          <w:rStyle w:val="StyleUnderline"/>
        </w:rPr>
        <w:t xml:space="preserve"> the erotic excitement that images of </w:t>
      </w:r>
      <w:r w:rsidRPr="00862894">
        <w:rPr>
          <w:rStyle w:val="Emphasis"/>
        </w:rPr>
        <w:t>disability</w:t>
      </w:r>
      <w:r w:rsidRPr="00862894">
        <w:rPr>
          <w:rStyle w:val="StyleUnderline"/>
        </w:rPr>
        <w:t xml:space="preserve"> can generate.</w:t>
      </w:r>
      <w:r w:rsidRPr="00A574FA">
        <w:rPr>
          <w:sz w:val="16"/>
        </w:rPr>
        <w:t xml:space="preserve">16 Getting excited about disability, in all the capacious ways that “excited” and “disability” can signify, is distressing. What does it mean to be turned on by disability, especially </w:t>
      </w:r>
      <w:r w:rsidRPr="00862894">
        <w:rPr>
          <w:rStyle w:val="StyleUnderline"/>
        </w:rPr>
        <w:t xml:space="preserve">when </w:t>
      </w:r>
      <w:r w:rsidRPr="00862894">
        <w:rPr>
          <w:rStyle w:val="Emphasis"/>
        </w:rPr>
        <w:t>disability</w:t>
      </w:r>
      <w:r w:rsidRPr="00862894">
        <w:rPr>
          <w:rStyle w:val="StyleUnderline"/>
        </w:rPr>
        <w:t xml:space="preserve"> is </w:t>
      </w:r>
      <w:r w:rsidRPr="00862894">
        <w:rPr>
          <w:rStyle w:val="Emphasis"/>
        </w:rPr>
        <w:t>imaged as suffering</w:t>
      </w:r>
      <w:r w:rsidRPr="00A574FA">
        <w:rPr>
          <w:sz w:val="16"/>
        </w:rPr>
        <w:t xml:space="preserve">? Such a possibility, </w:t>
      </w:r>
      <w:r w:rsidRPr="00862894">
        <w:rPr>
          <w:rStyle w:val="Emphasis"/>
        </w:rPr>
        <w:t>could</w:t>
      </w:r>
      <w:r w:rsidRPr="00A574FA">
        <w:rPr>
          <w:sz w:val="16"/>
        </w:rPr>
        <w:t xml:space="preserve"> it be acknowledged, would</w:t>
      </w:r>
      <w:r w:rsidRPr="00862894">
        <w:rPr>
          <w:rStyle w:val="StyleUnderline"/>
        </w:rPr>
        <w:t xml:space="preserve"> </w:t>
      </w:r>
      <w:r w:rsidRPr="00862894">
        <w:rPr>
          <w:rStyle w:val="Emphasis"/>
          <w:highlight w:val="green"/>
        </w:rPr>
        <w:t>pose a</w:t>
      </w:r>
      <w:r w:rsidRPr="00862894">
        <w:rPr>
          <w:rStyle w:val="StyleUnderline"/>
        </w:rPr>
        <w:t xml:space="preserve"> profound </w:t>
      </w:r>
      <w:r w:rsidRPr="00862894">
        <w:rPr>
          <w:rStyle w:val="Emphasis"/>
          <w:highlight w:val="green"/>
        </w:rPr>
        <w:t>threat to the ego</w:t>
      </w:r>
      <w:r w:rsidRPr="00862894">
        <w:rPr>
          <w:rStyle w:val="Emphasis"/>
        </w:rPr>
        <w:t>’s investments in security</w:t>
      </w:r>
      <w:r w:rsidRPr="00862894">
        <w:rPr>
          <w:rStyle w:val="StyleUnderline"/>
        </w:rPr>
        <w:t>, pleasure, and health.</w:t>
      </w:r>
      <w:r w:rsidRPr="00A574FA">
        <w:rPr>
          <w:sz w:val="16"/>
        </w:rPr>
        <w:t xml:space="preserve"> If there is a disability drive, </w:t>
      </w:r>
      <w:r w:rsidRPr="00862894">
        <w:rPr>
          <w:rStyle w:val="Emphasis"/>
        </w:rPr>
        <w:t>this implusion</w:t>
      </w:r>
      <w:r w:rsidRPr="00862894">
        <w:rPr>
          <w:rStyle w:val="StyleUnderline"/>
        </w:rPr>
        <w:t xml:space="preserve"> toward disability </w:t>
      </w:r>
      <w:r w:rsidRPr="00862894">
        <w:rPr>
          <w:rStyle w:val="Emphasis"/>
        </w:rPr>
        <w:t>must endanger our senses of our selves as able: as coherent, rational, and capable subjects who know “what’s good for us” and know how to act on that knowledge.</w:t>
      </w:r>
      <w:r w:rsidRPr="00A574FA">
        <w:rPr>
          <w:sz w:val="16"/>
        </w:rPr>
        <w:t xml:space="preserve"> If witnessing disability provokes sexual pleasure, then, two things may happen at once: first, that pleasure (or the sexual component of that pleasure) is denied or repressed; and second, disabled people are blamed for eliciting these intolerable sensations. Ambivalent encounters with disability point to a possibility that is at the heart of psychoanalytic theory: </w:t>
      </w:r>
      <w:r w:rsidRPr="00A574FA">
        <w:rPr>
          <w:rStyle w:val="Emphasis"/>
          <w:highlight w:val="green"/>
        </w:rPr>
        <w:t>our psyches</w:t>
      </w:r>
      <w:r w:rsidRPr="00A574FA">
        <w:rPr>
          <w:rStyle w:val="StyleUnderline"/>
        </w:rPr>
        <w:t xml:space="preserve"> may be </w:t>
      </w:r>
      <w:r w:rsidRPr="00A574FA">
        <w:rPr>
          <w:rStyle w:val="Emphasis"/>
          <w:highlight w:val="green"/>
        </w:rPr>
        <w:t>set up in ways that make us</w:t>
      </w:r>
      <w:r w:rsidRPr="00A574FA">
        <w:rPr>
          <w:rStyle w:val="StyleUnderline"/>
        </w:rPr>
        <w:t xml:space="preserve"> innately </w:t>
      </w:r>
      <w:r w:rsidRPr="00A574FA">
        <w:rPr>
          <w:rStyle w:val="Emphasis"/>
          <w:highlight w:val="green"/>
        </w:rPr>
        <w:t>disabled.</w:t>
      </w:r>
      <w:r w:rsidRPr="00A574FA">
        <w:rPr>
          <w:sz w:val="16"/>
        </w:rPr>
        <w:t xml:space="preserve"> Freud’s theory of the death drive suggests that we are driven by a force that threatens our socially recognizable </w:t>
      </w:r>
      <w:proofErr w:type="gramStart"/>
      <w:r w:rsidRPr="00A574FA">
        <w:rPr>
          <w:sz w:val="16"/>
        </w:rPr>
        <w:t>selves, but</w:t>
      </w:r>
      <w:proofErr w:type="gramEnd"/>
      <w:r w:rsidRPr="00A574FA">
        <w:rPr>
          <w:sz w:val="16"/>
        </w:rPr>
        <w:t xml:space="preserve"> are at the same time prevented from fully perceiving this drivenness in ourselves. Always, it will be easier to allow that “someone else” may be under the sway of a self-undoing compulsion toward disability than to imagine </w:t>
      </w:r>
      <w:proofErr w:type="gramStart"/>
      <w:r w:rsidRPr="00A574FA">
        <w:rPr>
          <w:sz w:val="16"/>
        </w:rPr>
        <w:t>ourselves</w:t>
      </w:r>
      <w:proofErr w:type="gramEnd"/>
      <w:r w:rsidRPr="00A574FA">
        <w:rPr>
          <w:sz w:val="16"/>
        </w:rPr>
        <w:t xml:space="preserve"> as similarly driven. Yet our unwillingness indeed, perhaps, </w:t>
      </w:r>
      <w:r w:rsidRPr="00A574FA">
        <w:rPr>
          <w:rStyle w:val="StyleUnderline"/>
        </w:rPr>
        <w:t>our structural inability to see ourselves as governed by the disability drive presents a major problem.</w:t>
      </w:r>
      <w:r w:rsidRPr="00A574FA">
        <w:rPr>
          <w:sz w:val="16"/>
        </w:rPr>
        <w:t xml:space="preserve"> A central argument of this dissertation will be that </w:t>
      </w:r>
      <w:r w:rsidRPr="00A574FA">
        <w:rPr>
          <w:rStyle w:val="Emphasis"/>
          <w:highlight w:val="green"/>
        </w:rPr>
        <w:t>when individuals</w:t>
      </w:r>
      <w:r w:rsidRPr="00A574FA">
        <w:rPr>
          <w:rStyle w:val="StyleUnderline"/>
        </w:rPr>
        <w:t xml:space="preserve"> and social movements </w:t>
      </w:r>
      <w:r w:rsidRPr="00A574FA">
        <w:rPr>
          <w:rStyle w:val="Emphasis"/>
          <w:highlight w:val="green"/>
        </w:rPr>
        <w:t>imagine themselves as not subject to the</w:t>
      </w:r>
      <w:r w:rsidRPr="00A574FA">
        <w:rPr>
          <w:rStyle w:val="StyleUnderline"/>
        </w:rPr>
        <w:t xml:space="preserve"> disability </w:t>
      </w:r>
      <w:r w:rsidRPr="00A574FA">
        <w:rPr>
          <w:rStyle w:val="Emphasis"/>
          <w:highlight w:val="green"/>
        </w:rPr>
        <w:t>drive, their projects</w:t>
      </w:r>
      <w:r w:rsidRPr="00A574FA">
        <w:rPr>
          <w:rStyle w:val="StyleUnderline"/>
        </w:rPr>
        <w:t xml:space="preserve"> almost invariably </w:t>
      </w:r>
      <w:r w:rsidRPr="00A574FA">
        <w:rPr>
          <w:rStyle w:val="Emphasis"/>
          <w:highlight w:val="green"/>
        </w:rPr>
        <w:t>have the effect of stigmatizing</w:t>
      </w:r>
      <w:r w:rsidRPr="00A574FA">
        <w:rPr>
          <w:rStyle w:val="Emphasis"/>
        </w:rPr>
        <w:t xml:space="preserve"> other</w:t>
      </w:r>
      <w:r w:rsidRPr="00A574FA">
        <w:rPr>
          <w:rStyle w:val="StyleUnderline"/>
        </w:rPr>
        <w:t xml:space="preserve"> </w:t>
      </w:r>
      <w:r w:rsidRPr="00A574FA">
        <w:rPr>
          <w:rStyle w:val="Emphasis"/>
          <w:highlight w:val="green"/>
        </w:rPr>
        <w:t>abjected subjects</w:t>
      </w:r>
      <w:r w:rsidRPr="00A574FA">
        <w:rPr>
          <w:rStyle w:val="StyleUnderline"/>
        </w:rPr>
        <w:t xml:space="preserve">, who come to be read </w:t>
      </w:r>
      <w:r w:rsidRPr="00A574FA">
        <w:rPr>
          <w:rStyle w:val="Emphasis"/>
          <w:highlight w:val="green"/>
        </w:rPr>
        <w:t>as emblems of</w:t>
      </w:r>
      <w:r w:rsidRPr="00A574FA">
        <w:rPr>
          <w:rStyle w:val="StyleUnderline"/>
        </w:rPr>
        <w:t xml:space="preserve"> this disavowed and disabling </w:t>
      </w:r>
      <w:r w:rsidRPr="00A574FA">
        <w:rPr>
          <w:rStyle w:val="Emphasis"/>
          <w:highlight w:val="green"/>
        </w:rPr>
        <w:t>compulsion.</w:t>
      </w:r>
      <w:r w:rsidRPr="00A574FA">
        <w:rPr>
          <w:sz w:val="16"/>
        </w:rPr>
        <w:t xml:space="preserve"> This thesis attempts to upset the impulse to overcome the disability drive. </w:t>
      </w:r>
      <w:r w:rsidRPr="00A574FA">
        <w:rPr>
          <w:rStyle w:val="StyleUnderline"/>
        </w:rPr>
        <w:t>Rather than “putting the ‘ability’ back in ‘disability</w:t>
      </w:r>
      <w:r w:rsidRPr="00A574FA">
        <w:rPr>
          <w:sz w:val="16"/>
        </w:rPr>
        <w:t xml:space="preserve">,’” </w:t>
      </w:r>
      <w:r w:rsidRPr="00A574FA">
        <w:rPr>
          <w:rStyle w:val="StyleUnderline"/>
        </w:rPr>
        <w:t>the sexual model of disability underscores the disability that may inhere in subjectivity itself, regardless of whether a</w:t>
      </w:r>
      <w:r w:rsidRPr="00A574FA">
        <w:rPr>
          <w:sz w:val="16"/>
        </w:rPr>
        <w:t xml:space="preserve"> given </w:t>
      </w:r>
      <w:r w:rsidRPr="00A574FA">
        <w:rPr>
          <w:rStyle w:val="StyleUnderline"/>
        </w:rPr>
        <w:t>individual or political movement identifies as “disabled” or “nondisabled.”</w:t>
      </w:r>
      <w:r w:rsidRPr="00A574FA">
        <w:rPr>
          <w:sz w:val="16"/>
        </w:rPr>
        <w:t>17</w:t>
      </w:r>
    </w:p>
    <w:p w14:paraId="22792A27" w14:textId="3E6EB872" w:rsidR="00E42E4C" w:rsidRDefault="00E42E4C" w:rsidP="00F601E6"/>
    <w:p w14:paraId="38A6C588" w14:textId="40234E37" w:rsidR="001D7120" w:rsidRDefault="001D7120" w:rsidP="001D7120">
      <w:pPr>
        <w:pStyle w:val="Heading1"/>
      </w:pPr>
      <w:r>
        <w:t>Accessibility</w:t>
      </w:r>
    </w:p>
    <w:p w14:paraId="7A664AFB" w14:textId="541DD1F4" w:rsidR="001D7120" w:rsidRDefault="001D7120" w:rsidP="001D7120">
      <w:pPr>
        <w:pStyle w:val="Heading2"/>
      </w:pPr>
      <w:r>
        <w:t>1</w:t>
      </w:r>
    </w:p>
    <w:p w14:paraId="170C5E9A" w14:textId="132A232C" w:rsidR="001D7120" w:rsidRDefault="001D7120" w:rsidP="001D7120">
      <w:pPr>
        <w:pStyle w:val="Heading3"/>
      </w:pPr>
      <w:r>
        <w:t>K</w:t>
      </w:r>
    </w:p>
    <w:p w14:paraId="7B8BC051" w14:textId="77777777" w:rsidR="001D7120" w:rsidRDefault="001D7120" w:rsidP="001D7120">
      <w:pPr>
        <w:pStyle w:val="Heading4"/>
      </w:pPr>
      <w:r>
        <w:t>Abled subjectivity is tied up in a two-tiered affective response that explains disabled life – primary pity which reflects disability upon the ego threatening its ability status, which invokes secondary pity to overcorrect for the shattered-ego necessitating disabled death.</w:t>
      </w:r>
    </w:p>
    <w:p w14:paraId="3B5DEABF" w14:textId="77777777" w:rsidR="001D7120" w:rsidRPr="001D7120" w:rsidRDefault="001D7120" w:rsidP="001D7120">
      <w:pPr>
        <w:rPr>
          <w:rStyle w:val="Style13ptBold"/>
        </w:rPr>
      </w:pPr>
      <w:r w:rsidRPr="001D7120">
        <w:rPr>
          <w:rStyle w:val="Style13ptBold"/>
        </w:rPr>
        <w:t>Mollow 15</w:t>
      </w:r>
    </w:p>
    <w:p w14:paraId="7A40C4FF" w14:textId="28F84876" w:rsidR="001D7120" w:rsidRDefault="001D7120" w:rsidP="001D7120">
      <w:r>
        <w:t>pity involves a</w:t>
      </w:r>
      <w:r>
        <w:t xml:space="preserve"> </w:t>
      </w:r>
      <w:r>
        <w:t>reaction to the</w:t>
      </w:r>
      <w:r>
        <w:t xml:space="preserve"> </w:t>
      </w:r>
      <w:r>
        <w:t>“tragedy of disability.”</w:t>
      </w:r>
      <w:r>
        <w:t xml:space="preserve"> </w:t>
      </w:r>
      <w:r>
        <w:t>Primary pity is</w:t>
      </w:r>
      <w:r>
        <w:t xml:space="preserve"> </w:t>
      </w:r>
      <w:r>
        <w:t>unbearable</w:t>
      </w:r>
      <w:r>
        <w:t xml:space="preserve"> </w:t>
      </w:r>
      <w:r>
        <w:t>to contemplate another person’s suffering is to</w:t>
      </w:r>
      <w:r>
        <w:t xml:space="preserve"> </w:t>
      </w:r>
      <w:r>
        <w:t>question, “Could this happen to me?”</w:t>
      </w:r>
      <w:r>
        <w:t xml:space="preserve"> </w:t>
      </w:r>
      <w:r>
        <w:t>Secondary pity attempts to heal</w:t>
      </w:r>
      <w:r>
        <w:t xml:space="preserve"> </w:t>
      </w:r>
      <w:r>
        <w:t>the ego</w:t>
      </w:r>
      <w:r>
        <w:t xml:space="preserve"> </w:t>
      </w:r>
      <w:r>
        <w:t>at someone else’s expense</w:t>
      </w:r>
      <w:r>
        <w:t xml:space="preserve"> </w:t>
      </w:r>
      <w:r>
        <w:t>and calls for a cure.</w:t>
      </w:r>
      <w:r>
        <w:t xml:space="preserve"> </w:t>
      </w:r>
      <w:r>
        <w:t>we feel primary pity and then</w:t>
      </w:r>
      <w:r>
        <w:t xml:space="preserve"> </w:t>
      </w:r>
      <w:r>
        <w:t>deny that we</w:t>
      </w:r>
      <w:r>
        <w:t xml:space="preserve"> </w:t>
      </w:r>
      <w:r>
        <w:t>have felt it.</w:t>
      </w:r>
    </w:p>
    <w:p w14:paraId="58008ED6" w14:textId="77777777" w:rsidR="001D7120" w:rsidRDefault="001D7120" w:rsidP="001D7120"/>
    <w:p w14:paraId="21D26F7D" w14:textId="77777777" w:rsidR="001D7120" w:rsidRDefault="001D7120" w:rsidP="001D7120">
      <w:pPr>
        <w:pStyle w:val="Heading4"/>
      </w:pPr>
      <w:r>
        <w:t>The 1AC’s belief of a better future becomes complicit in the logic of rehabilitative futurism, which is threatened by the Disabled Child.</w:t>
      </w:r>
    </w:p>
    <w:p w14:paraId="210BC3D6" w14:textId="77777777" w:rsidR="001D7120" w:rsidRPr="001D7120" w:rsidRDefault="001D7120" w:rsidP="001D7120">
      <w:pPr>
        <w:rPr>
          <w:rStyle w:val="Style13ptBold"/>
        </w:rPr>
      </w:pPr>
      <w:r w:rsidRPr="001D7120">
        <w:rPr>
          <w:rStyle w:val="Style13ptBold"/>
        </w:rPr>
        <w:t>Mollow 2</w:t>
      </w:r>
    </w:p>
    <w:p w14:paraId="605F91AD" w14:textId="7E67F2B0" w:rsidR="001D7120" w:rsidRDefault="001D7120" w:rsidP="001D7120">
      <w:r>
        <w:t>the</w:t>
      </w:r>
      <w:r>
        <w:t xml:space="preserve"> </w:t>
      </w:r>
      <w:r>
        <w:t>image of the</w:t>
      </w:r>
      <w:r>
        <w:t xml:space="preserve"> </w:t>
      </w:r>
      <w:r>
        <w:t>Child” is inextricable</w:t>
      </w:r>
      <w:r>
        <w:t xml:space="preserve"> </w:t>
      </w:r>
      <w:r>
        <w:t>from disability</w:t>
      </w:r>
      <w:r>
        <w:t xml:space="preserve"> </w:t>
      </w:r>
      <w:r>
        <w:t>the Child is</w:t>
      </w:r>
      <w:r>
        <w:t xml:space="preserve"> </w:t>
      </w:r>
      <w:r>
        <w:t>a</w:t>
      </w:r>
      <w:r>
        <w:t xml:space="preserve"> </w:t>
      </w:r>
      <w:r>
        <w:t>display of pity that demeans disabled people.</w:t>
      </w:r>
      <w:r>
        <w:t xml:space="preserve"> </w:t>
      </w:r>
      <w:r>
        <w:t>the Child makes an excellent alibi for ableism</w:t>
      </w:r>
      <w:r>
        <w:t xml:space="preserve"> </w:t>
      </w:r>
      <w:r>
        <w:t>because</w:t>
      </w:r>
      <w:r>
        <w:t xml:space="preserve"> </w:t>
      </w:r>
      <w:r>
        <w:t>not fighting for</w:t>
      </w:r>
      <w:r>
        <w:t xml:space="preserve"> </w:t>
      </w:r>
      <w:r>
        <w:t>is unthinkable.</w:t>
      </w:r>
      <w:r>
        <w:t xml:space="preserve"> </w:t>
      </w:r>
      <w:r>
        <w:t>The logic</w:t>
      </w:r>
      <w:r>
        <w:t xml:space="preserve"> </w:t>
      </w:r>
      <w:r>
        <w:t>relies on</w:t>
      </w:r>
      <w:r>
        <w:t xml:space="preserve"> </w:t>
      </w:r>
      <w:r>
        <w:t>“rehabilitative futurism,”</w:t>
      </w:r>
      <w:r>
        <w:t xml:space="preserve"> </w:t>
      </w:r>
      <w:r>
        <w:t>Futurity is</w:t>
      </w:r>
      <w:r>
        <w:t xml:space="preserve"> </w:t>
      </w:r>
      <w:r>
        <w:t>imagined</w:t>
      </w:r>
      <w:r>
        <w:t xml:space="preserve"> </w:t>
      </w:r>
      <w:r>
        <w:t>that</w:t>
      </w:r>
      <w:r>
        <w:t xml:space="preserve"> </w:t>
      </w:r>
      <w:r>
        <w:t>the eradication of disability</w:t>
      </w:r>
      <w:r>
        <w:t xml:space="preserve"> </w:t>
      </w:r>
      <w:r>
        <w:t>would bring</w:t>
      </w:r>
      <w:r>
        <w:t xml:space="preserve"> </w:t>
      </w:r>
      <w:r>
        <w:t>a better future.</w:t>
      </w:r>
    </w:p>
    <w:p w14:paraId="74D654DA" w14:textId="77777777" w:rsidR="001D7120" w:rsidRDefault="001D7120" w:rsidP="001D7120"/>
    <w:p w14:paraId="4D6487FE" w14:textId="77777777" w:rsidR="001D7120" w:rsidRDefault="001D7120" w:rsidP="001D7120">
      <w:pPr>
        <w:pStyle w:val="Heading4"/>
      </w:pPr>
      <w:r>
        <w:t>The desire to fill the insatiable lack creates experiences of impairment that structures the disability drive – cementing an order of signification that relies upon ableist value systems.</w:t>
      </w:r>
    </w:p>
    <w:p w14:paraId="24C1F590" w14:textId="77777777" w:rsidR="001D7120" w:rsidRPr="001D7120" w:rsidRDefault="001D7120" w:rsidP="001D7120">
      <w:pPr>
        <w:rPr>
          <w:rStyle w:val="Style13ptBold"/>
        </w:rPr>
      </w:pPr>
      <w:r w:rsidRPr="001D7120">
        <w:rPr>
          <w:rStyle w:val="Style13ptBold"/>
        </w:rPr>
        <w:t>Mollow 3</w:t>
      </w:r>
    </w:p>
    <w:p w14:paraId="0D88D549" w14:textId="1B26FACB" w:rsidR="001D7120" w:rsidRDefault="001D7120" w:rsidP="001D7120">
      <w:r>
        <w:t>disability might be</w:t>
      </w:r>
      <w:r>
        <w:t xml:space="preserve"> </w:t>
      </w:r>
      <w:r>
        <w:t>fitting</w:t>
      </w:r>
      <w:r>
        <w:t xml:space="preserve"> </w:t>
      </w:r>
      <w:r>
        <w:t>for</w:t>
      </w:r>
      <w:r>
        <w:t xml:space="preserve"> </w:t>
      </w:r>
      <w:r>
        <w:t>“the remainder of the Real internal to the Symbolic order”</w:t>
      </w:r>
      <w:r>
        <w:t xml:space="preserve"> </w:t>
      </w:r>
      <w:r>
        <w:t>signifiers</w:t>
      </w:r>
      <w:r>
        <w:t xml:space="preserve"> </w:t>
      </w:r>
      <w:r>
        <w:t>evoke</w:t>
      </w:r>
      <w:r>
        <w:t xml:space="preserve"> </w:t>
      </w:r>
      <w:r>
        <w:t>disability</w:t>
      </w:r>
      <w:r>
        <w:t xml:space="preserve"> </w:t>
      </w:r>
      <w:r>
        <w:t>The sinthome is the</w:t>
      </w:r>
      <w:r>
        <w:t xml:space="preserve"> </w:t>
      </w:r>
      <w:r>
        <w:t>means</w:t>
      </w:r>
      <w:r>
        <w:t xml:space="preserve"> </w:t>
      </w:r>
      <w:r>
        <w:t>the subject can access</w:t>
      </w:r>
      <w:r>
        <w:t xml:space="preserve"> </w:t>
      </w:r>
      <w:r>
        <w:t>meaning</w:t>
      </w:r>
      <w:r>
        <w:t xml:space="preserve"> </w:t>
      </w:r>
      <w:r>
        <w:t>paradoxically, because each</w:t>
      </w:r>
      <w:r>
        <w:t xml:space="preserve"> </w:t>
      </w:r>
      <w:r>
        <w:t>is</w:t>
      </w:r>
      <w:r>
        <w:t xml:space="preserve"> </w:t>
      </w:r>
      <w:r>
        <w:t>individual</w:t>
      </w:r>
      <w:r>
        <w:t xml:space="preserve"> </w:t>
      </w:r>
      <w:r>
        <w:t>also threatens the Symbolic</w:t>
      </w:r>
      <w:r>
        <w:t xml:space="preserve"> </w:t>
      </w:r>
      <w:r>
        <w:t>to be constituted as a subject</w:t>
      </w:r>
      <w:r>
        <w:t xml:space="preserve"> </w:t>
      </w:r>
      <w:r>
        <w:t>one must be</w:t>
      </w:r>
      <w:r>
        <w:t xml:space="preserve"> </w:t>
      </w:r>
      <w:r>
        <w:t>blind</w:t>
      </w:r>
      <w:r>
        <w:t xml:space="preserve"> </w:t>
      </w:r>
      <w:r>
        <w:t>to</w:t>
      </w:r>
      <w:r>
        <w:t xml:space="preserve"> </w:t>
      </w:r>
      <w:r>
        <w:t>the</w:t>
      </w:r>
      <w:r>
        <w:t xml:space="preserve"> </w:t>
      </w:r>
      <w:r>
        <w:t>fixation of enjoyment</w:t>
      </w:r>
      <w:r>
        <w:t xml:space="preserve"> </w:t>
      </w:r>
      <w:r>
        <w:t>to</w:t>
      </w:r>
      <w:r>
        <w:t xml:space="preserve"> </w:t>
      </w:r>
      <w:r>
        <w:t>alleviate</w:t>
      </w:r>
      <w:r>
        <w:t xml:space="preserve"> </w:t>
      </w:r>
      <w:r>
        <w:t>“blindness”</w:t>
      </w:r>
      <w:r>
        <w:t xml:space="preserve"> </w:t>
      </w:r>
      <w:r>
        <w:t>must effect</w:t>
      </w:r>
      <w:r>
        <w:t xml:space="preserve"> </w:t>
      </w:r>
      <w:r>
        <w:t>disfiguration</w:t>
      </w:r>
      <w:r>
        <w:t xml:space="preserve"> </w:t>
      </w:r>
      <w:r>
        <w:t>we‟re disabled if we do, disabled if we don‟t.</w:t>
      </w:r>
      <w:r>
        <w:t xml:space="preserve"> </w:t>
      </w:r>
      <w:r>
        <w:t>the “death drive”</w:t>
      </w:r>
      <w:r>
        <w:t xml:space="preserve"> </w:t>
      </w:r>
      <w:r>
        <w:t>has less to do with</w:t>
      </w:r>
      <w:r>
        <w:t xml:space="preserve"> </w:t>
      </w:r>
      <w:r>
        <w:t>death than</w:t>
      </w:r>
      <w:r>
        <w:t xml:space="preserve"> </w:t>
      </w:r>
      <w:r>
        <w:t>life not worth living</w:t>
      </w:r>
      <w:r>
        <w:t xml:space="preserve"> </w:t>
      </w:r>
      <w:r>
        <w:t>which disability is</w:t>
      </w:r>
      <w:r>
        <w:t xml:space="preserve"> </w:t>
      </w:r>
      <w:r>
        <w:t>supposed to consist</w:t>
      </w:r>
      <w:r>
        <w:t xml:space="preserve"> </w:t>
      </w:r>
      <w:r>
        <w:t>nondisabled</w:t>
      </w:r>
      <w:r>
        <w:t xml:space="preserve"> </w:t>
      </w:r>
      <w:r>
        <w:t>know</w:t>
      </w:r>
      <w:r>
        <w:t xml:space="preserve"> </w:t>
      </w:r>
      <w:r>
        <w:t>a</w:t>
      </w:r>
      <w:r>
        <w:t xml:space="preserve"> </w:t>
      </w:r>
      <w:r>
        <w:t>decision could change our status</w:t>
      </w:r>
      <w:r>
        <w:t xml:space="preserve"> </w:t>
      </w:r>
      <w:r>
        <w:t>a fear that</w:t>
      </w:r>
      <w:r>
        <w:t xml:space="preserve"> </w:t>
      </w:r>
      <w:r>
        <w:t>the driver</w:t>
      </w:r>
      <w:r>
        <w:t xml:space="preserve"> </w:t>
      </w:r>
      <w:r>
        <w:t>makes that disabling turn</w:t>
      </w:r>
      <w:r>
        <w:t xml:space="preserve"> </w:t>
      </w:r>
      <w:r>
        <w:t>the</w:t>
      </w:r>
      <w:r>
        <w:t xml:space="preserve"> </w:t>
      </w:r>
      <w:r>
        <w:t>drive</w:t>
      </w:r>
      <w:r>
        <w:t xml:space="preserve"> </w:t>
      </w:r>
      <w:r>
        <w:t>affords insight into</w:t>
      </w:r>
      <w:r>
        <w:t xml:space="preserve"> </w:t>
      </w:r>
      <w:r>
        <w:t>sources of fear and fascination</w:t>
      </w:r>
      <w:r>
        <w:t xml:space="preserve"> </w:t>
      </w:r>
      <w:r>
        <w:t>this</w:t>
      </w:r>
      <w:r>
        <w:t xml:space="preserve"> </w:t>
      </w:r>
      <w:r>
        <w:t>shapes</w:t>
      </w:r>
      <w:r>
        <w:t xml:space="preserve"> </w:t>
      </w:r>
      <w:r>
        <w:t>subjectivities</w:t>
      </w:r>
      <w:r>
        <w:t xml:space="preserve"> </w:t>
      </w:r>
      <w:r>
        <w:t>You are broken, and I am whole</w:t>
      </w:r>
      <w:r>
        <w:t xml:space="preserve"> </w:t>
      </w:r>
      <w:r>
        <w:t>because you suffer</w:t>
      </w:r>
      <w:r>
        <w:t xml:space="preserve"> </w:t>
      </w:r>
      <w:r>
        <w:t>compassion</w:t>
      </w:r>
      <w:r>
        <w:t xml:space="preserve"> </w:t>
      </w:r>
      <w:r>
        <w:t>is</w:t>
      </w:r>
      <w:r>
        <w:t xml:space="preserve"> </w:t>
      </w:r>
      <w:r>
        <w:t>narcissistic</w:t>
      </w:r>
      <w:r>
        <w:t xml:space="preserve"> </w:t>
      </w:r>
      <w:r>
        <w:t>we</w:t>
      </w:r>
      <w:r>
        <w:t xml:space="preserve"> </w:t>
      </w:r>
      <w:r>
        <w:t>think we‟re feeling for the other; but</w:t>
      </w:r>
      <w:r>
        <w:t xml:space="preserve"> </w:t>
      </w:r>
      <w:r>
        <w:t>only</w:t>
      </w:r>
      <w:r>
        <w:t xml:space="preserve"> </w:t>
      </w:r>
      <w:r>
        <w:t>for ourselves</w:t>
      </w:r>
      <w:r>
        <w:t xml:space="preserve"> </w:t>
      </w:r>
      <w:r>
        <w:t>projecting one‟s own ego onto the object</w:t>
      </w:r>
    </w:p>
    <w:p w14:paraId="0626B879" w14:textId="77777777" w:rsidR="001D7120" w:rsidRDefault="001D7120" w:rsidP="001D7120"/>
    <w:p w14:paraId="556B073E" w14:textId="77777777" w:rsidR="001D7120" w:rsidRDefault="001D7120" w:rsidP="001D7120">
      <w:pPr>
        <w:pStyle w:val="Heading4"/>
      </w:pPr>
      <w:r>
        <w:t>Their analysis ignores the ways in which uncertainty, confusion, and the overall drive determine us. Instead, you should adopt epistemological disablement and be suspect of complete knowledge of the self.</w:t>
      </w:r>
    </w:p>
    <w:p w14:paraId="0601B86F" w14:textId="77777777" w:rsidR="001D7120" w:rsidRPr="001D7120" w:rsidRDefault="001D7120" w:rsidP="001D7120">
      <w:pPr>
        <w:rPr>
          <w:rStyle w:val="Style13ptBold"/>
        </w:rPr>
      </w:pPr>
      <w:r w:rsidRPr="001D7120">
        <w:rPr>
          <w:rStyle w:val="Style13ptBold"/>
        </w:rPr>
        <w:t>Mollow 4</w:t>
      </w:r>
    </w:p>
    <w:p w14:paraId="50DB1EF2" w14:textId="5859D3F8" w:rsidR="001D7120" w:rsidRDefault="001D7120" w:rsidP="001D7120">
      <w:r>
        <w:t>Any knowing of the drive</w:t>
      </w:r>
      <w:r>
        <w:t xml:space="preserve"> </w:t>
      </w:r>
      <w:r>
        <w:t>must</w:t>
      </w:r>
      <w:r>
        <w:t xml:space="preserve"> </w:t>
      </w:r>
      <w:r>
        <w:t>be</w:t>
      </w:r>
      <w:r>
        <w:t xml:space="preserve"> </w:t>
      </w:r>
      <w:r>
        <w:t>characterized by</w:t>
      </w:r>
      <w:r>
        <w:t xml:space="preserve"> </w:t>
      </w:r>
      <w:r>
        <w:t>incompletion</w:t>
      </w:r>
      <w:r>
        <w:t xml:space="preserve"> </w:t>
      </w:r>
      <w:r>
        <w:t>coming into</w:t>
      </w:r>
      <w:r>
        <w:t xml:space="preserve"> </w:t>
      </w:r>
      <w:r>
        <w:t>proximity with the</w:t>
      </w:r>
      <w:r>
        <w:t xml:space="preserve"> </w:t>
      </w:r>
      <w:r>
        <w:t>drive produces</w:t>
      </w:r>
      <w:r>
        <w:t xml:space="preserve"> </w:t>
      </w:r>
      <w:r>
        <w:t>uncertainty</w:t>
      </w:r>
      <w:r>
        <w:t xml:space="preserve"> </w:t>
      </w:r>
      <w:r>
        <w:t>and incapacity</w:t>
      </w:r>
      <w:r>
        <w:t xml:space="preserve"> </w:t>
      </w:r>
      <w:r>
        <w:t>These moments of epistemological disablement are</w:t>
      </w:r>
      <w:r>
        <w:t xml:space="preserve"> </w:t>
      </w:r>
      <w:r>
        <w:t>disavowed by theorists</w:t>
      </w:r>
      <w:r>
        <w:t xml:space="preserve"> </w:t>
      </w:r>
      <w:r>
        <w:t>and</w:t>
      </w:r>
      <w:r>
        <w:t xml:space="preserve"> </w:t>
      </w:r>
      <w:r>
        <w:t>projected onto disabled people.</w:t>
      </w:r>
      <w:r>
        <w:t xml:space="preserve"> </w:t>
      </w:r>
      <w:r>
        <w:t>disabled people</w:t>
      </w:r>
      <w:r>
        <w:t xml:space="preserve"> </w:t>
      </w:r>
      <w:r>
        <w:t>are depicted as</w:t>
      </w:r>
      <w:r>
        <w:t xml:space="preserve"> </w:t>
      </w:r>
      <w:r>
        <w:t>an insufficiency of self-knowledge</w:t>
      </w:r>
      <w:r>
        <w:t xml:space="preserve"> </w:t>
      </w:r>
      <w:r>
        <w:t>drive theory</w:t>
      </w:r>
      <w:r>
        <w:t xml:space="preserve"> </w:t>
      </w:r>
      <w:r>
        <w:t>undermine</w:t>
      </w:r>
      <w:r>
        <w:t xml:space="preserve"> </w:t>
      </w:r>
      <w:r>
        <w:t>the possibility of a</w:t>
      </w:r>
      <w:r>
        <w:t xml:space="preserve"> </w:t>
      </w:r>
      <w:r>
        <w:t>whol</w:t>
      </w:r>
      <w:r>
        <w:t xml:space="preserve"> </w:t>
      </w:r>
      <w:r>
        <w:t>knowable self</w:t>
      </w:r>
      <w:r>
        <w:t xml:space="preserve"> </w:t>
      </w:r>
      <w:r>
        <w:t>this</w:t>
      </w:r>
      <w:r>
        <w:t xml:space="preserve"> </w:t>
      </w:r>
      <w:r>
        <w:t>limits</w:t>
      </w:r>
      <w:r>
        <w:t xml:space="preserve"> </w:t>
      </w:r>
      <w:r>
        <w:t>complete self-knowledge</w:t>
      </w:r>
      <w:r>
        <w:t xml:space="preserve"> </w:t>
      </w:r>
      <w:r>
        <w:t>while</w:t>
      </w:r>
      <w:r>
        <w:t xml:space="preserve"> </w:t>
      </w:r>
      <w:r>
        <w:t>interrogating</w:t>
      </w:r>
      <w:r>
        <w:t xml:space="preserve"> </w:t>
      </w:r>
      <w:r>
        <w:t>dynamics that</w:t>
      </w:r>
      <w:r>
        <w:t xml:space="preserve"> </w:t>
      </w:r>
      <w:r>
        <w:t>imbalance</w:t>
      </w:r>
      <w:r>
        <w:t xml:space="preserve"> </w:t>
      </w:r>
      <w:r>
        <w:t>epistemological authority</w:t>
      </w:r>
    </w:p>
    <w:p w14:paraId="013F0C60" w14:textId="77777777" w:rsidR="001D7120" w:rsidRDefault="001D7120" w:rsidP="001D7120"/>
    <w:p w14:paraId="6ACA65E9" w14:textId="77777777" w:rsidR="001D7120" w:rsidRDefault="001D7120" w:rsidP="001D7120">
      <w:pPr>
        <w:pStyle w:val="Heading4"/>
      </w:pPr>
      <w:r>
        <w:t>The alternative is to disable the figure of the “human” – instead of seeing disability as a redeemable position within civil society, the alternative weaponizes disability’s structural position against the human. If we win their starting point is ableist they cannot weigh the consequences of it.</w:t>
      </w:r>
    </w:p>
    <w:p w14:paraId="71B48DD5" w14:textId="77777777" w:rsidR="001D7120" w:rsidRPr="001D7120" w:rsidRDefault="001D7120" w:rsidP="001D7120">
      <w:pPr>
        <w:rPr>
          <w:rStyle w:val="Style13ptBold"/>
        </w:rPr>
      </w:pPr>
      <w:r w:rsidRPr="001D7120">
        <w:rPr>
          <w:rStyle w:val="Style13ptBold"/>
        </w:rPr>
        <w:t>Mollow 5</w:t>
      </w:r>
    </w:p>
    <w:p w14:paraId="0750EBFF" w14:textId="2FFCB8AA" w:rsidR="001D7120" w:rsidRDefault="001D7120" w:rsidP="001D7120">
      <w:r>
        <w:t>expanding the category of “human” to encompass those</w:t>
      </w:r>
      <w:r>
        <w:t xml:space="preserve"> </w:t>
      </w:r>
      <w:r>
        <w:t>excluded</w:t>
      </w:r>
      <w:r>
        <w:t xml:space="preserve"> </w:t>
      </w:r>
      <w:r>
        <w:t>will not “stop</w:t>
      </w:r>
      <w:r>
        <w:t xml:space="preserve"> </w:t>
      </w:r>
      <w:r>
        <w:t>the inhumanity of the</w:t>
      </w:r>
      <w:r>
        <w:t xml:space="preserve"> </w:t>
      </w:r>
      <w:r>
        <w:t>drive</w:t>
      </w:r>
      <w:r>
        <w:t xml:space="preserve"> </w:t>
      </w:r>
      <w:r>
        <w:t>rather than conforming to</w:t>
      </w:r>
      <w:r>
        <w:t xml:space="preserve"> </w:t>
      </w:r>
      <w:r>
        <w:t>a utopian/antirelational binary</w:t>
      </w:r>
      <w:r>
        <w:t xml:space="preserve"> </w:t>
      </w:r>
      <w:r>
        <w:t>think</w:t>
      </w:r>
      <w:r>
        <w:t xml:space="preserve"> </w:t>
      </w:r>
      <w:r>
        <w:t>both</w:t>
      </w:r>
      <w:r>
        <w:t xml:space="preserve"> </w:t>
      </w:r>
      <w:r>
        <w:t>at once</w:t>
      </w:r>
      <w:r>
        <w:t xml:space="preserve"> </w:t>
      </w:r>
      <w:r>
        <w:t>disability studies</w:t>
      </w:r>
      <w:r>
        <w:t xml:space="preserve"> </w:t>
      </w:r>
      <w:r>
        <w:t>has offered</w:t>
      </w:r>
      <w:r>
        <w:t xml:space="preserve"> </w:t>
      </w:r>
      <w:r>
        <w:t>reasons for</w:t>
      </w:r>
      <w:r>
        <w:t xml:space="preserve"> </w:t>
      </w:r>
      <w:r>
        <w:t>society’s</w:t>
      </w:r>
      <w:r>
        <w:t xml:space="preserve"> </w:t>
      </w:r>
      <w:r>
        <w:t>desperation</w:t>
      </w:r>
      <w:r>
        <w:t xml:space="preserve"> </w:t>
      </w:r>
      <w:r>
        <w:t>to dehumanize and exclude disabled people</w:t>
      </w:r>
      <w:r>
        <w:t xml:space="preserve"> </w:t>
      </w:r>
      <w:r>
        <w:t>the double bind</w:t>
      </w:r>
      <w:r>
        <w:t xml:space="preserve"> </w:t>
      </w:r>
      <w:r>
        <w:t>simultaneously figures</w:t>
      </w:r>
      <w:r>
        <w:t xml:space="preserve"> </w:t>
      </w:r>
      <w:r>
        <w:t>excess and</w:t>
      </w:r>
      <w:r>
        <w:t xml:space="preserve"> </w:t>
      </w:r>
      <w:r>
        <w:t>lack</w:t>
      </w:r>
      <w:r>
        <w:t xml:space="preserve"> </w:t>
      </w:r>
      <w:r>
        <w:t>disability theory should, rather than</w:t>
      </w:r>
      <w:r>
        <w:t xml:space="preserve"> </w:t>
      </w:r>
      <w:r>
        <w:t>humanize the disabled</w:t>
      </w:r>
      <w:r>
        <w:t xml:space="preserve"> </w:t>
      </w:r>
      <w:r>
        <w:t>instead</w:t>
      </w:r>
      <w:r>
        <w:t xml:space="preserve"> </w:t>
      </w:r>
      <w:r>
        <w:t>disable</w:t>
      </w:r>
      <w:r>
        <w:t xml:space="preserve"> </w:t>
      </w:r>
      <w:r>
        <w:t>the human.</w:t>
      </w:r>
      <w:r>
        <w:t xml:space="preserve"> </w:t>
      </w:r>
      <w:r>
        <w:t>abandon</w:t>
      </w:r>
      <w:r>
        <w:t xml:space="preserve"> </w:t>
      </w:r>
      <w:r>
        <w:t>politics</w:t>
      </w:r>
      <w:r>
        <w:t xml:space="preserve"> </w:t>
      </w:r>
      <w:r>
        <w:t>Suffering and lack, rather than</w:t>
      </w:r>
      <w:r>
        <w:t xml:space="preserve"> </w:t>
      </w:r>
      <w:r>
        <w:t>dissociated from disability, are amplified</w:t>
      </w:r>
      <w:r>
        <w:t xml:space="preserve"> </w:t>
      </w:r>
      <w:r>
        <w:t>It will</w:t>
      </w:r>
      <w:r>
        <w:t xml:space="preserve"> </w:t>
      </w:r>
      <w:r>
        <w:t>be tempting to evade</w:t>
      </w:r>
      <w:r>
        <w:t xml:space="preserve"> </w:t>
      </w:r>
      <w:r>
        <w:t>unbecoming human.</w:t>
      </w:r>
      <w:r>
        <w:t xml:space="preserve"> </w:t>
      </w:r>
      <w:r>
        <w:t>But the dehumanizing double bind</w:t>
      </w:r>
      <w:r>
        <w:t xml:space="preserve"> </w:t>
      </w:r>
      <w:r>
        <w:t>suggest that</w:t>
      </w:r>
      <w:r>
        <w:t xml:space="preserve"> </w:t>
      </w:r>
      <w:r>
        <w:t>evasions may be futile.</w:t>
      </w:r>
      <w:r>
        <w:t xml:space="preserve"> </w:t>
      </w:r>
      <w:r>
        <w:t>rather than</w:t>
      </w:r>
      <w:r>
        <w:t xml:space="preserve"> </w:t>
      </w:r>
      <w:r>
        <w:t>to assume a different position within this impossible paradigm, disability theory should</w:t>
      </w:r>
      <w:r>
        <w:t xml:space="preserve"> </w:t>
      </w:r>
      <w:r>
        <w:t>underscore its pervasiveness as evidence of a disability drive</w:t>
      </w:r>
    </w:p>
    <w:p w14:paraId="467A44D7" w14:textId="77777777" w:rsidR="001D7120" w:rsidRDefault="001D7120" w:rsidP="001D7120"/>
    <w:p w14:paraId="5BAFD694" w14:textId="77777777" w:rsidR="001D7120" w:rsidRDefault="001D7120" w:rsidP="001D7120">
      <w:pPr>
        <w:pStyle w:val="Heading4"/>
      </w:pPr>
      <w:r>
        <w:t>The disability drive is not about stable conceptions of disability or identity politics – we instead theorize about suffering and lack as a disabling and psychic force that structures the subject and explains myriad forms of exclusion.</w:t>
      </w:r>
    </w:p>
    <w:p w14:paraId="03C7C9E1" w14:textId="77777777" w:rsidR="001D7120" w:rsidRPr="001D7120" w:rsidRDefault="001D7120" w:rsidP="001D7120">
      <w:pPr>
        <w:rPr>
          <w:rStyle w:val="Style13ptBold"/>
        </w:rPr>
      </w:pPr>
      <w:r w:rsidRPr="001D7120">
        <w:rPr>
          <w:rStyle w:val="Style13ptBold"/>
        </w:rPr>
        <w:t>Mollow 6</w:t>
      </w:r>
    </w:p>
    <w:p w14:paraId="5E036683" w14:textId="47E27BDB" w:rsidR="001D7120" w:rsidRDefault="001D7120" w:rsidP="001D7120">
      <w:r>
        <w:t>to destabilize the disabled-nondisabled binary, this thesis</w:t>
      </w:r>
      <w:r>
        <w:t xml:space="preserve"> </w:t>
      </w:r>
      <w:r>
        <w:t>employs</w:t>
      </w:r>
      <w:r>
        <w:t xml:space="preserve"> </w:t>
      </w:r>
      <w:r>
        <w:t>“disability”</w:t>
      </w:r>
      <w:r>
        <w:t xml:space="preserve"> </w:t>
      </w:r>
      <w:r>
        <w:t>open-ended ways</w:t>
      </w:r>
      <w:r>
        <w:t xml:space="preserve"> </w:t>
      </w:r>
      <w:r>
        <w:t>we</w:t>
      </w:r>
      <w:r>
        <w:t xml:space="preserve"> </w:t>
      </w:r>
      <w:r>
        <w:t>examine</w:t>
      </w:r>
      <w:r>
        <w:t xml:space="preserve"> </w:t>
      </w:r>
      <w:r>
        <w:t>loss of</w:t>
      </w:r>
      <w:r>
        <w:t xml:space="preserve"> </w:t>
      </w:r>
      <w:r>
        <w:t>capability without</w:t>
      </w:r>
      <w:r>
        <w:t xml:space="preserve"> </w:t>
      </w:r>
      <w:r>
        <w:t>using “disability” as the sign for</w:t>
      </w:r>
      <w:r>
        <w:t xml:space="preserve"> </w:t>
      </w:r>
      <w:r>
        <w:t>diagnostic or identity categories.</w:t>
      </w:r>
      <w:r>
        <w:t xml:space="preserve"> </w:t>
      </w:r>
      <w:r>
        <w:t>there are moments when we are all</w:t>
      </w:r>
      <w:r>
        <w:t xml:space="preserve"> </w:t>
      </w:r>
      <w:r>
        <w:t>disabled</w:t>
      </w:r>
    </w:p>
    <w:p w14:paraId="43808E4D" w14:textId="77777777" w:rsidR="001D7120" w:rsidRDefault="001D7120" w:rsidP="001D7120"/>
    <w:p w14:paraId="35DFEA3A" w14:textId="77777777" w:rsidR="001D7120" w:rsidRDefault="001D7120" w:rsidP="001D7120">
      <w:pPr>
        <w:pStyle w:val="Heading4"/>
      </w:pPr>
      <w:r>
        <w:t>Communicative spheres always zone out disability – breaking down notions of progress is necessary in the face of social death. Thus, the role of the ballot is to vote for the debater who best disrupts notions of progress within civil society.</w:t>
      </w:r>
    </w:p>
    <w:p w14:paraId="6A298D22" w14:textId="77777777" w:rsidR="001D7120" w:rsidRPr="001D7120" w:rsidRDefault="001D7120" w:rsidP="001D7120">
      <w:pPr>
        <w:rPr>
          <w:rStyle w:val="Style13ptBold"/>
        </w:rPr>
      </w:pPr>
      <w:r w:rsidRPr="001D7120">
        <w:rPr>
          <w:rStyle w:val="Style13ptBold"/>
        </w:rPr>
        <w:t>Selck 16</w:t>
      </w:r>
    </w:p>
    <w:p w14:paraId="0785440F" w14:textId="74ECDA6D" w:rsidR="001D7120" w:rsidRDefault="001D7120" w:rsidP="001D7120">
      <w:r>
        <w:t>dis/ability rarely enters the</w:t>
      </w:r>
      <w:r>
        <w:t xml:space="preserve"> </w:t>
      </w:r>
      <w:r>
        <w:t>communication sphere.</w:t>
      </w:r>
      <w:r>
        <w:t xml:space="preserve"> </w:t>
      </w:r>
      <w:r>
        <w:t>communication about dis/ability have been</w:t>
      </w:r>
      <w:r>
        <w:t xml:space="preserve"> </w:t>
      </w:r>
      <w:r>
        <w:t>relocated</w:t>
      </w:r>
      <w:r>
        <w:t xml:space="preserve"> </w:t>
      </w:r>
      <w:r>
        <w:t>when conversation</w:t>
      </w:r>
      <w:r>
        <w:t xml:space="preserve"> </w:t>
      </w:r>
      <w:r>
        <w:t>does</w:t>
      </w:r>
      <w:r>
        <w:t xml:space="preserve"> </w:t>
      </w:r>
      <w:r>
        <w:t>permeate</w:t>
      </w:r>
      <w:r>
        <w:t xml:space="preserve"> </w:t>
      </w:r>
      <w:r>
        <w:t>the messages are</w:t>
      </w:r>
      <w:r>
        <w:t xml:space="preserve"> </w:t>
      </w:r>
      <w:r>
        <w:t>distorted and optimistic.</w:t>
      </w:r>
      <w:r>
        <w:t xml:space="preserve"> </w:t>
      </w:r>
      <w:r>
        <w:t xml:space="preserve">To break the optimistic </w:t>
      </w:r>
      <w:proofErr w:type="gramStart"/>
      <w:r>
        <w:t>silence</w:t>
      </w:r>
      <w:proofErr w:type="gramEnd"/>
      <w:r>
        <w:t xml:space="preserve"> I</w:t>
      </w:r>
      <w:r>
        <w:t xml:space="preserve"> </w:t>
      </w:r>
      <w:r>
        <w:t>advance</w:t>
      </w:r>
      <w:r>
        <w:t xml:space="preserve"> </w:t>
      </w:r>
      <w:r>
        <w:t>crip-pessimism</w:t>
      </w:r>
      <w:r>
        <w:t xml:space="preserve"> </w:t>
      </w:r>
      <w:r>
        <w:t>The trouble</w:t>
      </w:r>
      <w:r>
        <w:t xml:space="preserve"> </w:t>
      </w:r>
      <w:r>
        <w:t>dis/ability</w:t>
      </w:r>
      <w:r>
        <w:t xml:space="preserve"> </w:t>
      </w:r>
      <w:r>
        <w:t>has</w:t>
      </w:r>
      <w:r>
        <w:t xml:space="preserve"> </w:t>
      </w:r>
      <w:r>
        <w:t>with</w:t>
      </w:r>
      <w:r>
        <w:t xml:space="preserve"> </w:t>
      </w:r>
      <w:r>
        <w:t>Political correctness</w:t>
      </w:r>
      <w:r>
        <w:t xml:space="preserve"> </w:t>
      </w:r>
      <w:r>
        <w:t>is</w:t>
      </w:r>
      <w:r>
        <w:t xml:space="preserve"> </w:t>
      </w:r>
      <w:r>
        <w:t>because it understands</w:t>
      </w:r>
      <w:r>
        <w:t xml:space="preserve"> </w:t>
      </w:r>
      <w:r>
        <w:t>oppression as materially reconcilable.</w:t>
      </w:r>
      <w:r>
        <w:t xml:space="preserve"> </w:t>
      </w:r>
      <w:r>
        <w:t>dis/ability represents</w:t>
      </w:r>
      <w:r>
        <w:t xml:space="preserve"> </w:t>
      </w:r>
      <w:r>
        <w:t>antagonism</w:t>
      </w:r>
      <w:r>
        <w:t xml:space="preserve"> </w:t>
      </w:r>
      <w:r>
        <w:t>reforms would not</w:t>
      </w:r>
      <w:r>
        <w:t xml:space="preserve"> </w:t>
      </w:r>
      <w:r>
        <w:t>scratch the surface.</w:t>
      </w:r>
      <w:r>
        <w:t xml:space="preserve"> </w:t>
      </w:r>
      <w:r>
        <w:t>If</w:t>
      </w:r>
      <w:r>
        <w:t xml:space="preserve"> </w:t>
      </w:r>
      <w:r>
        <w:t>theories</w:t>
      </w:r>
      <w:r>
        <w:t xml:space="preserve"> </w:t>
      </w:r>
      <w:r>
        <w:t>call for</w:t>
      </w:r>
      <w:r>
        <w:t xml:space="preserve"> </w:t>
      </w:r>
      <w:proofErr w:type="gramStart"/>
      <w:r>
        <w:t>stability</w:t>
      </w:r>
      <w:proofErr w:type="gramEnd"/>
      <w:r>
        <w:t xml:space="preserve"> then they are complicit in</w:t>
      </w:r>
      <w:r>
        <w:t xml:space="preserve"> </w:t>
      </w:r>
      <w:r>
        <w:t>eugenic</w:t>
      </w:r>
      <w:r>
        <w:t xml:space="preserve"> </w:t>
      </w:r>
      <w:r>
        <w:t>Crip-pess</w:t>
      </w:r>
      <w:r>
        <w:t xml:space="preserve"> </w:t>
      </w:r>
      <w:r>
        <w:t>is characterized by</w:t>
      </w:r>
      <w:r>
        <w:t xml:space="preserve"> </w:t>
      </w:r>
      <w:r>
        <w:t>debates surrounding</w:t>
      </w:r>
      <w:r>
        <w:t xml:space="preserve"> </w:t>
      </w:r>
      <w:r>
        <w:t>why the disabled should abandon</w:t>
      </w:r>
      <w:r>
        <w:t xml:space="preserve"> </w:t>
      </w:r>
      <w:r>
        <w:t>the political</w:t>
      </w:r>
      <w:r>
        <w:t xml:space="preserve"> </w:t>
      </w:r>
      <w:r>
        <w:t>Social death has already occurred</w:t>
      </w:r>
      <w:r>
        <w:t xml:space="preserve"> </w:t>
      </w:r>
      <w:r>
        <w:t>the dis/abled are being rendered</w:t>
      </w:r>
      <w:r>
        <w:t xml:space="preserve"> </w:t>
      </w:r>
      <w:r>
        <w:t>unintelligible and</w:t>
      </w:r>
      <w:r>
        <w:t xml:space="preserve"> </w:t>
      </w:r>
      <w:r>
        <w:t>fungible.</w:t>
      </w:r>
      <w:r>
        <w:t xml:space="preserve"> </w:t>
      </w:r>
      <w:r>
        <w:t>what we need</w:t>
      </w:r>
      <w:r>
        <w:t xml:space="preserve"> </w:t>
      </w:r>
      <w:r>
        <w:t>is a theory that breaks down the notion of progress.</w:t>
      </w:r>
    </w:p>
    <w:p w14:paraId="1E90AC8C" w14:textId="77777777" w:rsidR="001D7120" w:rsidRDefault="001D7120" w:rsidP="001D7120"/>
    <w:p w14:paraId="2F383A12" w14:textId="1039BBA8" w:rsidR="001D7120" w:rsidRDefault="001D7120" w:rsidP="001D7120">
      <w:pPr>
        <w:pStyle w:val="Heading4"/>
      </w:pPr>
      <w:r>
        <w:t xml:space="preserve">The affirmatives obsession with the elimination of the possibility of death encourages us to adopt a perspective of invulnerability that disability, </w:t>
      </w:r>
      <w:proofErr w:type="gramStart"/>
      <w:r>
        <w:t>sickness</w:t>
      </w:r>
      <w:proofErr w:type="gramEnd"/>
      <w:r>
        <w:t xml:space="preserve"> and death fundamentally denies.</w:t>
      </w:r>
    </w:p>
    <w:p w14:paraId="1B189BC2" w14:textId="77777777" w:rsidR="001D7120" w:rsidRPr="001D7120" w:rsidRDefault="001D7120" w:rsidP="001D7120">
      <w:pPr>
        <w:rPr>
          <w:rStyle w:val="Style13ptBold"/>
        </w:rPr>
      </w:pPr>
      <w:r w:rsidRPr="001D7120">
        <w:rPr>
          <w:rStyle w:val="Style13ptBold"/>
        </w:rPr>
        <w:t>Hughes 12</w:t>
      </w:r>
    </w:p>
    <w:p w14:paraId="6ABA7C2C" w14:textId="465D9C15" w:rsidR="001D7120" w:rsidRDefault="001D7120" w:rsidP="001D7120">
      <w:r>
        <w:t>Ableism rests on the effort to eliminate</w:t>
      </w:r>
      <w:r>
        <w:t xml:space="preserve"> </w:t>
      </w:r>
      <w:r>
        <w:t>death</w:t>
      </w:r>
      <w:r>
        <w:t xml:space="preserve"> </w:t>
      </w:r>
      <w:r>
        <w:t>to live in</w:t>
      </w:r>
      <w:r>
        <w:t xml:space="preserve"> </w:t>
      </w:r>
      <w:r>
        <w:t>false hope that we will not</w:t>
      </w:r>
      <w:r>
        <w:t xml:space="preserve"> </w:t>
      </w:r>
      <w:r>
        <w:t>die</w:t>
      </w:r>
      <w:r>
        <w:t xml:space="preserve"> </w:t>
      </w:r>
      <w:r>
        <w:t>to confuse morality with beauty and</w:t>
      </w:r>
      <w:r>
        <w:t xml:space="preserve"> </w:t>
      </w:r>
      <w:r>
        <w:t>disability as</w:t>
      </w:r>
      <w:r>
        <w:t xml:space="preserve"> </w:t>
      </w:r>
      <w:r>
        <w:t>repulsive</w:t>
      </w:r>
      <w:r>
        <w:t xml:space="preserve"> </w:t>
      </w:r>
      <w:r>
        <w:t>death</w:t>
      </w:r>
      <w:r>
        <w:t xml:space="preserve"> </w:t>
      </w:r>
      <w:r>
        <w:t>announces</w:t>
      </w:r>
      <w:r>
        <w:t xml:space="preserve"> </w:t>
      </w:r>
      <w:r>
        <w:t>disgust’. Disability</w:t>
      </w:r>
      <w:r>
        <w:t xml:space="preserve"> </w:t>
      </w:r>
      <w:r>
        <w:t>has been produced in the ontological household of</w:t>
      </w:r>
      <w:r>
        <w:t xml:space="preserve"> </w:t>
      </w:r>
      <w:r>
        <w:t>abject</w:t>
      </w:r>
      <w:r>
        <w:t xml:space="preserve"> </w:t>
      </w:r>
      <w:r>
        <w:t>Disability is</w:t>
      </w:r>
      <w:r>
        <w:t xml:space="preserve"> </w:t>
      </w:r>
      <w:r>
        <w:t>covered up by</w:t>
      </w:r>
      <w:r>
        <w:t xml:space="preserve"> </w:t>
      </w:r>
      <w:r>
        <w:t>medical</w:t>
      </w:r>
      <w:r>
        <w:t xml:space="preserve"> </w:t>
      </w:r>
      <w:r>
        <w:t>techniques</w:t>
      </w:r>
      <w:r>
        <w:t xml:space="preserve"> </w:t>
      </w:r>
      <w:r>
        <w:t>that push it</w:t>
      </w:r>
      <w:r>
        <w:t xml:space="preserve"> </w:t>
      </w:r>
      <w:r>
        <w:t>down among the disgusting</w:t>
      </w:r>
      <w:r>
        <w:t xml:space="preserve"> </w:t>
      </w:r>
      <w:r>
        <w:t>sick</w:t>
      </w:r>
      <w:r>
        <w:t xml:space="preserve"> </w:t>
      </w:r>
      <w:r>
        <w:t>dead and</w:t>
      </w:r>
      <w:r>
        <w:t xml:space="preserve"> </w:t>
      </w:r>
      <w:r>
        <w:t>dying</w:t>
      </w:r>
    </w:p>
    <w:p w14:paraId="0F3A9F52" w14:textId="77777777" w:rsidR="001D7120" w:rsidRDefault="001D7120" w:rsidP="001D7120"/>
    <w:p w14:paraId="56FEBF84" w14:textId="77777777" w:rsidR="001D7120" w:rsidRDefault="001D7120" w:rsidP="001D7120">
      <w:pPr>
        <w:pStyle w:val="Heading4"/>
      </w:pPr>
      <w:r>
        <w:t>The 1AC is a form of recognition politics that reinforces a social model of suffering that demands to be addressed by an RTS.</w:t>
      </w:r>
    </w:p>
    <w:p w14:paraId="060603AC" w14:textId="77777777" w:rsidR="001D7120" w:rsidRPr="001D7120" w:rsidRDefault="001D7120" w:rsidP="001D7120">
      <w:pPr>
        <w:rPr>
          <w:rStyle w:val="Style13ptBold"/>
        </w:rPr>
      </w:pPr>
      <w:r w:rsidRPr="001D7120">
        <w:rPr>
          <w:rStyle w:val="Style13ptBold"/>
        </w:rPr>
        <w:t>Mollow 7</w:t>
      </w:r>
    </w:p>
    <w:p w14:paraId="529419FD" w14:textId="3E40D9DA" w:rsidR="001D7120" w:rsidRPr="001D7120" w:rsidRDefault="001D7120" w:rsidP="001D7120">
      <w:r>
        <w:t>the “social model of disability”</w:t>
      </w:r>
      <w:r>
        <w:t xml:space="preserve"> </w:t>
      </w:r>
      <w:r>
        <w:t>argued that a[n]</w:t>
      </w:r>
      <w:r>
        <w:t xml:space="preserve"> </w:t>
      </w:r>
      <w:r>
        <w:t>equation of disability with suffering is</w:t>
      </w:r>
      <w:r>
        <w:t xml:space="preserve"> </w:t>
      </w:r>
      <w:r>
        <w:t>ableism</w:t>
      </w:r>
      <w:r>
        <w:t xml:space="preserve"> </w:t>
      </w:r>
      <w:r>
        <w:t>the social model</w:t>
      </w:r>
      <w:r>
        <w:t xml:space="preserve"> </w:t>
      </w:r>
      <w:r>
        <w:t>inspired</w:t>
      </w:r>
      <w:r>
        <w:t xml:space="preserve"> </w:t>
      </w:r>
      <w:r>
        <w:t>ideas that</w:t>
      </w:r>
      <w:r>
        <w:t xml:space="preserve"> </w:t>
      </w:r>
      <w:r>
        <w:t>oppression can and should be remedied</w:t>
      </w:r>
      <w:r>
        <w:t xml:space="preserve"> </w:t>
      </w:r>
      <w:r>
        <w:t>the social model may</w:t>
      </w:r>
      <w:r>
        <w:t xml:space="preserve"> </w:t>
      </w:r>
      <w:r>
        <w:t>reinforce</w:t>
      </w:r>
      <w:r>
        <w:t xml:space="preserve"> </w:t>
      </w:r>
      <w:r>
        <w:t>oppression of</w:t>
      </w:r>
      <w:r>
        <w:t xml:space="preserve"> </w:t>
      </w:r>
      <w:r>
        <w:t>disabled people</w:t>
      </w:r>
      <w:r>
        <w:t xml:space="preserve"> </w:t>
      </w:r>
      <w:r>
        <w:t>I</w:t>
      </w:r>
      <w:r>
        <w:t xml:space="preserve"> </w:t>
      </w:r>
      <w:r>
        <w:t>put forth</w:t>
      </w:r>
      <w:r>
        <w:t xml:space="preserve"> </w:t>
      </w:r>
      <w:r>
        <w:t>the sexual model of disability</w:t>
      </w:r>
      <w:r>
        <w:t xml:space="preserve"> </w:t>
      </w:r>
      <w:r>
        <w:t>Rather than distancing disability from</w:t>
      </w:r>
      <w:r>
        <w:t xml:space="preserve"> </w:t>
      </w:r>
      <w:r>
        <w:t>distress</w:t>
      </w:r>
      <w:r>
        <w:t xml:space="preserve"> </w:t>
      </w:r>
      <w:r>
        <w:t>foregrounds</w:t>
      </w:r>
      <w:r>
        <w:t xml:space="preserve"> </w:t>
      </w:r>
      <w:r>
        <w:t>suffering</w:t>
      </w:r>
      <w:r>
        <w:t xml:space="preserve"> </w:t>
      </w:r>
      <w:r>
        <w:t>as a</w:t>
      </w:r>
      <w:r>
        <w:t xml:space="preserve"> </w:t>
      </w:r>
      <w:r>
        <w:t>central</w:t>
      </w:r>
      <w:r>
        <w:t xml:space="preserve"> </w:t>
      </w:r>
      <w:r>
        <w:t>why is suffering so</w:t>
      </w:r>
      <w:r>
        <w:t xml:space="preserve"> </w:t>
      </w:r>
      <w:r>
        <w:t>stigmatized</w:t>
      </w:r>
      <w:r>
        <w:t xml:space="preserve"> </w:t>
      </w:r>
      <w:r>
        <w:t>pose a</w:t>
      </w:r>
      <w:r>
        <w:t xml:space="preserve"> </w:t>
      </w:r>
      <w:r>
        <w:t>threat to the ego</w:t>
      </w:r>
      <w:r>
        <w:t xml:space="preserve"> </w:t>
      </w:r>
      <w:r>
        <w:t>our psyches</w:t>
      </w:r>
      <w:r>
        <w:t xml:space="preserve"> </w:t>
      </w:r>
      <w:r>
        <w:t>set up in ways that make us</w:t>
      </w:r>
      <w:r>
        <w:t xml:space="preserve"> </w:t>
      </w:r>
      <w:r>
        <w:t>disabled.</w:t>
      </w:r>
      <w:r>
        <w:t xml:space="preserve"> </w:t>
      </w:r>
      <w:r>
        <w:t>when individuals</w:t>
      </w:r>
      <w:r>
        <w:t xml:space="preserve"> </w:t>
      </w:r>
      <w:r>
        <w:t>imagine themselves as not subject to the</w:t>
      </w:r>
      <w:r>
        <w:t xml:space="preserve"> </w:t>
      </w:r>
      <w:r>
        <w:t>drive, their projects</w:t>
      </w:r>
      <w:r>
        <w:t xml:space="preserve"> </w:t>
      </w:r>
      <w:r>
        <w:t>have the effect of stigmatizing</w:t>
      </w:r>
      <w:r>
        <w:t xml:space="preserve"> </w:t>
      </w:r>
      <w:r>
        <w:t>abjected subjects</w:t>
      </w:r>
      <w:r>
        <w:t xml:space="preserve"> </w:t>
      </w:r>
      <w:r>
        <w:t>as emblems of</w:t>
      </w:r>
      <w:r>
        <w:t xml:space="preserve"> </w:t>
      </w:r>
      <w:r>
        <w:t>compulsion.</w:t>
      </w:r>
    </w:p>
    <w:sectPr w:rsidR="001D7120" w:rsidRPr="001D712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D712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3C3A"/>
    <w:rsid w:val="00100B28"/>
    <w:rsid w:val="00117316"/>
    <w:rsid w:val="001209B4"/>
    <w:rsid w:val="0016425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79E4"/>
    <w:rsid w:val="001D1A0D"/>
    <w:rsid w:val="001D36BF"/>
    <w:rsid w:val="001D4C28"/>
    <w:rsid w:val="001D7120"/>
    <w:rsid w:val="001E0B1F"/>
    <w:rsid w:val="001E0C0F"/>
    <w:rsid w:val="001E1E0B"/>
    <w:rsid w:val="001E6941"/>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0B42"/>
    <w:rsid w:val="00252837"/>
    <w:rsid w:val="00264DFA"/>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C8B"/>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57E6"/>
    <w:rsid w:val="00626A15"/>
    <w:rsid w:val="006379E9"/>
    <w:rsid w:val="006438CB"/>
    <w:rsid w:val="006529B9"/>
    <w:rsid w:val="00654695"/>
    <w:rsid w:val="0065500A"/>
    <w:rsid w:val="00655217"/>
    <w:rsid w:val="0065727C"/>
    <w:rsid w:val="00674A78"/>
    <w:rsid w:val="006758DE"/>
    <w:rsid w:val="00696A16"/>
    <w:rsid w:val="006A4840"/>
    <w:rsid w:val="006A52A0"/>
    <w:rsid w:val="006A7E1D"/>
    <w:rsid w:val="006C3A56"/>
    <w:rsid w:val="006D13F4"/>
    <w:rsid w:val="006D6AED"/>
    <w:rsid w:val="006D6B7E"/>
    <w:rsid w:val="006E6D0B"/>
    <w:rsid w:val="006F126E"/>
    <w:rsid w:val="006F32C9"/>
    <w:rsid w:val="006F3834"/>
    <w:rsid w:val="006F5693"/>
    <w:rsid w:val="006F5D4C"/>
    <w:rsid w:val="00717B01"/>
    <w:rsid w:val="007227D9"/>
    <w:rsid w:val="0072491F"/>
    <w:rsid w:val="00725598"/>
    <w:rsid w:val="007374A1"/>
    <w:rsid w:val="007446B1"/>
    <w:rsid w:val="00752712"/>
    <w:rsid w:val="00753A84"/>
    <w:rsid w:val="007611F5"/>
    <w:rsid w:val="007619E4"/>
    <w:rsid w:val="00761E75"/>
    <w:rsid w:val="0076495E"/>
    <w:rsid w:val="00765FC8"/>
    <w:rsid w:val="00775694"/>
    <w:rsid w:val="00793F46"/>
    <w:rsid w:val="00797547"/>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2932"/>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2C40"/>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755D"/>
    <w:rsid w:val="00BC0ABE"/>
    <w:rsid w:val="00BC30DB"/>
    <w:rsid w:val="00BC64FF"/>
    <w:rsid w:val="00BC7C37"/>
    <w:rsid w:val="00BD2244"/>
    <w:rsid w:val="00BE58ED"/>
    <w:rsid w:val="00BE6472"/>
    <w:rsid w:val="00BF29B8"/>
    <w:rsid w:val="00BF46EA"/>
    <w:rsid w:val="00C07769"/>
    <w:rsid w:val="00C07D05"/>
    <w:rsid w:val="00C10856"/>
    <w:rsid w:val="00C203FA"/>
    <w:rsid w:val="00C244F5"/>
    <w:rsid w:val="00C27001"/>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5CA1"/>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1BA9"/>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4A22"/>
    <w:rsid w:val="00F50C55"/>
    <w:rsid w:val="00F57FFB"/>
    <w:rsid w:val="00F601E6"/>
    <w:rsid w:val="00F60A18"/>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90579C"/>
  <w14:defaultImageDpi w14:val="300"/>
  <w15:docId w15:val="{74DE023E-3CE0-3848-BB89-E6B971290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D7120"/>
    <w:pPr>
      <w:spacing w:after="160" w:line="259" w:lineRule="auto"/>
    </w:pPr>
    <w:rPr>
      <w:rFonts w:ascii="Times New Roman" w:hAnsi="Times New Roman" w:cs="Times New Roman"/>
      <w:sz w:val="26"/>
    </w:rPr>
  </w:style>
  <w:style w:type="paragraph" w:styleId="Heading1">
    <w:name w:val="heading 1"/>
    <w:aliases w:val="Pocket"/>
    <w:basedOn w:val="Normal"/>
    <w:next w:val="Normal"/>
    <w:link w:val="Heading1Char"/>
    <w:uiPriority w:val="9"/>
    <w:qFormat/>
    <w:rsid w:val="001D712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D712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Text 7,Tags v 2,3: Cite,Char1,Char Char Char Char Char Char Char Char,Char1 Char + Left:  2.54 cm,First line:  0 Heading 3,First line:  0 cm, Char,Index Headers,Bold Cite,n"/>
    <w:basedOn w:val="Normal"/>
    <w:next w:val="Normal"/>
    <w:link w:val="Heading3Char"/>
    <w:uiPriority w:val="9"/>
    <w:unhideWhenUsed/>
    <w:qFormat/>
    <w:rsid w:val="001D712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No Spacing1121,No Spacing21,CD - Cite,Heading 2 Char2 Char,Heading 2 Char1 Char Char,t, Ch,no read,No Spacing2111,TAG,ta,No Spacing12,No Spacing211,Heading 2 Char Char Char Char,Dont u,Ch1,T"/>
    <w:basedOn w:val="Normal"/>
    <w:next w:val="Normal"/>
    <w:link w:val="Heading4Char"/>
    <w:uiPriority w:val="9"/>
    <w:unhideWhenUsed/>
    <w:qFormat/>
    <w:rsid w:val="001D7120"/>
    <w:pPr>
      <w:keepNext/>
      <w:keepLines/>
      <w:spacing w:before="40" w:after="0"/>
      <w:outlineLvl w:val="3"/>
    </w:pPr>
    <w:rPr>
      <w:rFonts w:eastAsiaTheme="majorEastAsia" w:cstheme="majorBidi"/>
      <w:b/>
      <w:bCs/>
      <w:sz w:val="30"/>
      <w:szCs w:val="26"/>
    </w:rPr>
  </w:style>
  <w:style w:type="character" w:default="1" w:styleId="DefaultParagraphFont">
    <w:name w:val="Default Paragraph Font"/>
    <w:uiPriority w:val="1"/>
    <w:semiHidden/>
    <w:unhideWhenUsed/>
    <w:rsid w:val="001D712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D7120"/>
  </w:style>
  <w:style w:type="character" w:customStyle="1" w:styleId="Heading1Char">
    <w:name w:val="Heading 1 Char"/>
    <w:aliases w:val="Pocket Char"/>
    <w:basedOn w:val="DefaultParagraphFont"/>
    <w:link w:val="Heading1"/>
    <w:uiPriority w:val="9"/>
    <w:rsid w:val="001D7120"/>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1D7120"/>
    <w:rPr>
      <w:rFonts w:ascii="Times New Roman" w:eastAsiaTheme="majorEastAsia" w:hAnsi="Times New Roman" w:cstheme="majorBidi"/>
      <w:b/>
      <w:bCs/>
      <w:sz w:val="44"/>
      <w:szCs w:val="44"/>
      <w:u w:val="double"/>
    </w:rPr>
  </w:style>
  <w:style w:type="character" w:customStyle="1" w:styleId="Heading3Char">
    <w:name w:val="Heading 3 Char"/>
    <w:aliases w:val="Block Char,Char Char Char Char Char Char Char Char1,Heading 3 Char Char Char,Char Char Char,Text 7 Char,Tags v 2 Char,3: Cite Char,Char1 Char,Char Char Char Char Char Char Char Char Char,Char1 Char + Left:  2.54 cm Char, Char Char,n Char"/>
    <w:basedOn w:val="DefaultParagraphFont"/>
    <w:link w:val="Heading3"/>
    <w:uiPriority w:val="9"/>
    <w:rsid w:val="001D7120"/>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Normal Tag Char,body Char,heading 2 Char,Ch Char,No Spacing1121 Char,No Spacing21 Char,CD - Cite Char,Heading 2 Char2 Char Char,Heading 2 Char1 Char Char Char,t Char, Ch Char,no read Char,TAG Char"/>
    <w:basedOn w:val="DefaultParagraphFont"/>
    <w:link w:val="Heading4"/>
    <w:uiPriority w:val="9"/>
    <w:rsid w:val="001D7120"/>
    <w:rPr>
      <w:rFonts w:ascii="Times New Roman" w:eastAsiaTheme="majorEastAsia" w:hAnsi="Times New Roman" w:cstheme="majorBidi"/>
      <w:b/>
      <w:bCs/>
      <w:sz w:val="30"/>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1D7120"/>
    <w:rPr>
      <w:b/>
      <w:sz w:val="26"/>
      <w:u w:val="none"/>
    </w:rPr>
  </w:style>
  <w:style w:type="character" w:customStyle="1" w:styleId="StyleUnderline">
    <w:name w:val="Style Underline"/>
    <w:aliases w:val="Underline,Intense Emphasis1,Intense Emphasis11,Style Bold Underline,apple-style-span + 6 pt,Bold,Kern at 16 pt,Intense Emphasis111,Intense Emphasis2,HHeading 3 + 12 pt,Cards + Font: 12 pt Char,Style,Bold Cite Char,ci,c,Bo,normal + 12 pt"/>
    <w:basedOn w:val="DefaultParagraphFont"/>
    <w:uiPriority w:val="1"/>
    <w:qFormat/>
    <w:rsid w:val="001D7120"/>
    <w:rPr>
      <w:b w:val="0"/>
      <w:sz w:val="26"/>
      <w:u w:val="single"/>
    </w:rPr>
  </w:style>
  <w:style w:type="character" w:styleId="Emphasis">
    <w:name w:val="Emphasis"/>
    <w:aliases w:val="CD Card,Minimized,minimized,Evidence,Highlighted,tag2,Size 10,emphasis in card,ED - Tag,Emphasis!!,small,Qualifications,normal card text,Shrunk,qualifications in card,qualifications,Underlined,Bold Underline,bold underline,Style1,Box,emphasis,s"/>
    <w:basedOn w:val="DefaultParagraphFont"/>
    <w:link w:val="textbold"/>
    <w:uiPriority w:val="20"/>
    <w:qFormat/>
    <w:rsid w:val="001D7120"/>
    <w:rPr>
      <w:rFonts w:ascii="Times New Roman" w:hAnsi="Times New Roman" w:cs="Times New Roman"/>
      <w:b/>
      <w:i w:val="0"/>
      <w:iCs/>
      <w:sz w:val="30"/>
      <w:u w:val="single"/>
      <w:bdr w:val="none" w:sz="0" w:space="0" w:color="auto"/>
    </w:rPr>
  </w:style>
  <w:style w:type="character" w:styleId="FollowedHyperlink">
    <w:name w:val="FollowedHyperlink"/>
    <w:basedOn w:val="DefaultParagraphFont"/>
    <w:uiPriority w:val="99"/>
    <w:semiHidden/>
    <w:unhideWhenUsed/>
    <w:rsid w:val="001D7120"/>
    <w:rPr>
      <w:color w:val="auto"/>
      <w:u w:val="none"/>
    </w:rPr>
  </w:style>
  <w:style w:type="character" w:styleId="Hyperlink">
    <w:name w:val="Hyperlink"/>
    <w:basedOn w:val="DefaultParagraphFont"/>
    <w:uiPriority w:val="99"/>
    <w:semiHidden/>
    <w:unhideWhenUsed/>
    <w:rsid w:val="001D7120"/>
    <w:rPr>
      <w:color w:val="auto"/>
      <w:u w:val="none"/>
    </w:rPr>
  </w:style>
  <w:style w:type="paragraph" w:styleId="DocumentMap">
    <w:name w:val="Document Map"/>
    <w:basedOn w:val="Normal"/>
    <w:link w:val="DocumentMapChar"/>
    <w:uiPriority w:val="99"/>
    <w:semiHidden/>
    <w:unhideWhenUsed/>
    <w:rsid w:val="001D712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D7120"/>
    <w:rPr>
      <w:rFonts w:ascii="Lucida Grande" w:hAnsi="Lucida Grande" w:cs="Lucida Grande"/>
    </w:rPr>
  </w:style>
  <w:style w:type="paragraph" w:customStyle="1" w:styleId="textbold">
    <w:name w:val="text bold"/>
    <w:basedOn w:val="Normal"/>
    <w:link w:val="Emphasis"/>
    <w:uiPriority w:val="20"/>
    <w:qFormat/>
    <w:rsid w:val="001D7120"/>
    <w:pPr>
      <w:ind w:left="720"/>
      <w:jc w:val="both"/>
    </w:pPr>
    <w:rPr>
      <w:b/>
      <w:iCs/>
      <w:sz w:val="3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kmil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Pages>
  <Words>9051</Words>
  <Characters>51593</Characters>
  <Application>Microsoft Office Word</Application>
  <DocSecurity>0</DocSecurity>
  <Lines>429</Lines>
  <Paragraphs>121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60523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Miller</dc:creator>
  <cp:keywords>5.2</cp:keywords>
  <dc:description/>
  <cp:lastModifiedBy>Jack Miller</cp:lastModifiedBy>
  <cp:revision>1</cp:revision>
  <dcterms:created xsi:type="dcterms:W3CDTF">2021-11-21T22:29:00Z</dcterms:created>
  <dcterms:modified xsi:type="dcterms:W3CDTF">2021-11-21T22:38:00Z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