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07D55" w14:textId="77777777" w:rsidR="0078695A" w:rsidRDefault="0078695A" w:rsidP="0078695A">
      <w:pPr>
        <w:pStyle w:val="Heading2"/>
      </w:pPr>
      <w:r>
        <w:t>1</w:t>
      </w:r>
    </w:p>
    <w:p w14:paraId="65F51931" w14:textId="77777777" w:rsidR="0078695A" w:rsidRPr="009802CC" w:rsidRDefault="0078695A" w:rsidP="0078695A">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6D45B8C" w14:textId="77777777" w:rsidR="0078695A" w:rsidRDefault="0078695A" w:rsidP="0078695A">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BC8CF2C" w14:textId="77777777" w:rsidR="0078695A" w:rsidRPr="00BC404C" w:rsidRDefault="0078695A" w:rsidP="0078695A">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01C07F23" w14:textId="77777777" w:rsidR="0078695A" w:rsidRDefault="0078695A" w:rsidP="0078695A">
      <w:pPr>
        <w:pStyle w:val="Heading4"/>
      </w:pPr>
      <w:r>
        <w:t>The 1AC’s belief of a better future becomes complicit in the logic of rehabilitative futurism, which is threatened by the Disabled Child.</w:t>
      </w:r>
    </w:p>
    <w:p w14:paraId="50DA2560" w14:textId="77777777" w:rsidR="0078695A" w:rsidRPr="009802CC" w:rsidRDefault="0078695A" w:rsidP="0078695A">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BD8AE8A" w14:textId="77777777" w:rsidR="0078695A" w:rsidRPr="002E3A75" w:rsidRDefault="0078695A" w:rsidP="0078695A">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22ACCCBC" w14:textId="77777777" w:rsidR="0078695A" w:rsidRPr="00120B93" w:rsidRDefault="0078695A" w:rsidP="0078695A">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5A3711A7" w14:textId="77777777" w:rsidR="0078695A" w:rsidRPr="00225671" w:rsidRDefault="0078695A" w:rsidP="0078695A">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w:t>
      </w:r>
      <w:proofErr w:type="spellStart"/>
      <w:r w:rsidRPr="00225671">
        <w:rPr>
          <w:sz w:val="16"/>
          <w:szCs w:val="16"/>
        </w:rPr>
        <w:t>McRuer</w:t>
      </w:r>
      <w:proofErr w:type="spellEnd"/>
      <w:r w:rsidRPr="00225671">
        <w:rPr>
          <w:sz w:val="16"/>
          <w:szCs w:val="16"/>
        </w:rPr>
        <w:t xml:space="preserve"> and A. Mollow, Durham, Duke UP, 2012, pp. 306-10. http://www.sfu.ca/~baw2/GSWS826/Mollow.pdf] //ACCS JM</w:t>
      </w:r>
    </w:p>
    <w:p w14:paraId="0DAD06D7" w14:textId="77777777" w:rsidR="0078695A" w:rsidRPr="00812D7F" w:rsidRDefault="0078695A" w:rsidP="0078695A">
      <w:pPr>
        <w:rPr>
          <w:sz w:val="16"/>
        </w:rPr>
      </w:pPr>
      <w:r w:rsidRPr="00812D7F">
        <w:rPr>
          <w:sz w:val="16"/>
        </w:rPr>
        <w:t xml:space="preserve">But here a problem emerges: as we have seen, the writing by </w:t>
      </w:r>
      <w:proofErr w:type="spellStart"/>
      <w:r w:rsidRPr="00812D7F">
        <w:rPr>
          <w:sz w:val="16"/>
        </w:rPr>
        <w:t>Bersani</w:t>
      </w:r>
      <w:proofErr w:type="spellEnd"/>
      <w:r w:rsidRPr="00812D7F">
        <w:rPr>
          <w:sz w:val="16"/>
        </w:rPr>
        <w:t xml:space="preserve"> and Edelman that I have examined forwards powerful arguments against the project of becoming human. Urging queers to embrace the “inhumanity of the </w:t>
      </w:r>
      <w:proofErr w:type="spellStart"/>
      <w:r w:rsidRPr="00812D7F">
        <w:rPr>
          <w:sz w:val="16"/>
        </w:rPr>
        <w:t>sinthomosexual</w:t>
      </w:r>
      <w:proofErr w:type="spellEnd"/>
      <w:r w:rsidRPr="00812D7F">
        <w:rPr>
          <w:sz w:val="16"/>
        </w:rPr>
        <w:t xml:space="preserve">,”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w:t>
      </w:r>
      <w:proofErr w:type="spellStart"/>
      <w:r w:rsidRPr="00225671">
        <w:rPr>
          <w:rStyle w:val="StyleUnderline"/>
        </w:rPr>
        <w:t>Bersani’s</w:t>
      </w:r>
      <w:proofErr w:type="spellEnd"/>
      <w:r w:rsidRPr="00225671">
        <w:rPr>
          <w:rStyle w:val="StyleUnderline"/>
        </w:rPr>
        <w:t xml:space="preserve">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w:t>
      </w:r>
      <w:proofErr w:type="spellStart"/>
      <w:r w:rsidRPr="00812D7F">
        <w:rPr>
          <w:sz w:val="16"/>
        </w:rPr>
        <w:t>Bersani</w:t>
      </w:r>
      <w:proofErr w:type="spellEnd"/>
      <w:r w:rsidRPr="00812D7F">
        <w:rPr>
          <w:sz w:val="16"/>
        </w:rPr>
        <w:t xml:space="preserve">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w:t>
      </w:r>
      <w:proofErr w:type="spellStart"/>
      <w:r w:rsidRPr="00812D7F">
        <w:rPr>
          <w:sz w:val="16"/>
        </w:rPr>
        <w:t>Bersani’s</w:t>
      </w:r>
      <w:proofErr w:type="spellEnd"/>
      <w:r w:rsidRPr="00812D7F">
        <w:rPr>
          <w:sz w:val="16"/>
        </w:rPr>
        <w:t xml:space="preserve"> thinking over the course of his career, which may serve as an entry into the question of the status of the human in disability theory. </w:t>
      </w:r>
      <w:proofErr w:type="spellStart"/>
      <w:r w:rsidRPr="00812D7F">
        <w:rPr>
          <w:sz w:val="16"/>
        </w:rPr>
        <w:t>Bersani</w:t>
      </w:r>
      <w:proofErr w:type="spellEnd"/>
      <w:r w:rsidRPr="00812D7F">
        <w:rPr>
          <w:sz w:val="16"/>
        </w:rPr>
        <w:t xml:space="preserve"> and Edelman are often cited, as if in the same breath, as proponents of an “antisocial” or “</w:t>
      </w:r>
      <w:proofErr w:type="spellStart"/>
      <w:r w:rsidRPr="00812D7F">
        <w:rPr>
          <w:sz w:val="16"/>
        </w:rPr>
        <w:t>antirelational</w:t>
      </w:r>
      <w:proofErr w:type="spellEnd"/>
      <w:r w:rsidRPr="00812D7F">
        <w:rPr>
          <w:sz w:val="16"/>
        </w:rPr>
        <w:t xml:space="preserve">” “thesis” in queer theory, in opposition to which some critics of their work, such as Muñoz, have defined their own projects as “utopian.”17 But </w:t>
      </w:r>
      <w:proofErr w:type="spellStart"/>
      <w:r w:rsidRPr="00812D7F">
        <w:rPr>
          <w:sz w:val="16"/>
        </w:rPr>
        <w:t>Bersani’s</w:t>
      </w:r>
      <w:proofErr w:type="spellEnd"/>
      <w:r w:rsidRPr="00812D7F">
        <w:rPr>
          <w:sz w:val="16"/>
        </w:rPr>
        <w:t xml:space="preserve">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w:t>
      </w:r>
      <w:proofErr w:type="spellStart"/>
      <w:r w:rsidRPr="00C5213A">
        <w:rPr>
          <w:rStyle w:val="Emphasis"/>
          <w:highlight w:val="green"/>
        </w:rPr>
        <w:t>antirelational</w:t>
      </w:r>
      <w:proofErr w:type="spellEnd"/>
      <w:r w:rsidRPr="00C5213A">
        <w:rPr>
          <w:rStyle w:val="Emphasis"/>
          <w:highlight w:val="green"/>
        </w:rPr>
        <w:t xml:space="preserve">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w:t>
      </w:r>
      <w:proofErr w:type="spellStart"/>
      <w:r w:rsidRPr="00812D7F">
        <w:rPr>
          <w:sz w:val="16"/>
        </w:rPr>
        <w:t>antirelational</w:t>
      </w:r>
      <w:proofErr w:type="spellEnd"/>
      <w:r w:rsidRPr="00812D7F">
        <w:rPr>
          <w:sz w:val="16"/>
        </w:rPr>
        <w:t xml:space="preserve"> thesis,” </w:t>
      </w:r>
      <w:proofErr w:type="spellStart"/>
      <w:r w:rsidRPr="00B13342">
        <w:rPr>
          <w:rStyle w:val="StyleUnderline"/>
        </w:rPr>
        <w:t>Bersani</w:t>
      </w:r>
      <w:proofErr w:type="spellEnd"/>
      <w:r w:rsidRPr="00B13342">
        <w:rPr>
          <w:rStyle w:val="StyleUnderline"/>
        </w:rPr>
        <w:t xml:space="preserve"> describes the “performance of </w:t>
      </w:r>
      <w:proofErr w:type="spellStart"/>
      <w:r w:rsidRPr="00B13342">
        <w:rPr>
          <w:rStyle w:val="StyleUnderline"/>
        </w:rPr>
        <w:t>antirelationality</w:t>
      </w:r>
      <w:proofErr w:type="spellEnd"/>
      <w:r w:rsidRPr="00B13342">
        <w:rPr>
          <w:rStyle w:val="StyleUnderline"/>
        </w:rPr>
        <w:t>”</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w:t>
      </w:r>
      <w:proofErr w:type="spellStart"/>
      <w:r w:rsidRPr="00812D7F">
        <w:rPr>
          <w:sz w:val="16"/>
        </w:rPr>
        <w:t>antirelational</w:t>
      </w:r>
      <w:proofErr w:type="spellEnd"/>
      <w:r w:rsidRPr="00812D7F">
        <w:rPr>
          <w:sz w:val="16"/>
        </w:rPr>
        <w:t xml:space="preserve"> corresponds to what </w:t>
      </w:r>
      <w:proofErr w:type="spellStart"/>
      <w:r w:rsidRPr="00812D7F">
        <w:rPr>
          <w:sz w:val="16"/>
        </w:rPr>
        <w:t>Bersani</w:t>
      </w:r>
      <w:proofErr w:type="spellEnd"/>
      <w:r w:rsidRPr="00812D7F">
        <w:rPr>
          <w:sz w:val="16"/>
        </w:rPr>
        <w:t xml:space="preserve"> describes, in an essay published in 2004, as a central concern throughout his career: “a dialogue (both conciliatory and antagonistic) between” Foucault and Freud (“Fr- </w:t>
      </w:r>
      <w:proofErr w:type="spellStart"/>
      <w:r w:rsidRPr="00812D7F">
        <w:rPr>
          <w:sz w:val="16"/>
        </w:rPr>
        <w:t>oucault</w:t>
      </w:r>
      <w:proofErr w:type="spellEnd"/>
      <w:r w:rsidRPr="00812D7F">
        <w:rPr>
          <w:sz w:val="16"/>
        </w:rPr>
        <w:t xml:space="preserve">” 133). In this essay and other recent writings, </w:t>
      </w:r>
      <w:proofErr w:type="spellStart"/>
      <w:r w:rsidRPr="00B13342">
        <w:rPr>
          <w:rStyle w:val="StyleUnderline"/>
        </w:rPr>
        <w:t>Bersani</w:t>
      </w:r>
      <w:proofErr w:type="spellEnd"/>
      <w:r w:rsidRPr="00B13342">
        <w:rPr>
          <w:rStyle w:val="StyleUnderline"/>
        </w:rPr>
        <w:t xml:space="preserve">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proofErr w:type="spellStart"/>
      <w:r w:rsidRPr="00B13342">
        <w:rPr>
          <w:rStyle w:val="StyleUnderline"/>
        </w:rPr>
        <w:t>antirelational</w:t>
      </w:r>
      <w:proofErr w:type="spellEnd"/>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w:t>
      </w:r>
      <w:proofErr w:type="spellStart"/>
      <w:r w:rsidRPr="00812D7F">
        <w:rPr>
          <w:sz w:val="16"/>
        </w:rPr>
        <w:t>Bersani</w:t>
      </w:r>
      <w:proofErr w:type="spellEnd"/>
      <w:r w:rsidRPr="00812D7F">
        <w:rPr>
          <w:sz w:val="16"/>
        </w:rPr>
        <w:t xml:space="preserve"> has become increasingly interested in the creation of what, invoking a phrase of Foucault’s, he calls “new relational modes” (“Fr- </w:t>
      </w:r>
      <w:proofErr w:type="spellStart"/>
      <w:r w:rsidRPr="00812D7F">
        <w:rPr>
          <w:sz w:val="16"/>
        </w:rPr>
        <w:t>oucault</w:t>
      </w:r>
      <w:proofErr w:type="spellEnd"/>
      <w:r w:rsidRPr="00812D7F">
        <w:rPr>
          <w:sz w:val="16"/>
        </w:rPr>
        <w:t xml:space="preserve">”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w:t>
      </w:r>
      <w:proofErr w:type="spellStart"/>
      <w:r w:rsidRPr="00812D7F">
        <w:rPr>
          <w:sz w:val="16"/>
        </w:rPr>
        <w:t>Bersani</w:t>
      </w:r>
      <w:proofErr w:type="spellEnd"/>
      <w:r w:rsidRPr="00812D7F">
        <w:rPr>
          <w:sz w:val="16"/>
        </w:rPr>
        <w:t xml:space="preserve">, “Fr- </w:t>
      </w:r>
      <w:proofErr w:type="spellStart"/>
      <w:r w:rsidRPr="00812D7F">
        <w:rPr>
          <w:sz w:val="16"/>
        </w:rPr>
        <w:t>oucault</w:t>
      </w:r>
      <w:proofErr w:type="spellEnd"/>
      <w:r w:rsidRPr="00812D7F">
        <w:rPr>
          <w:sz w:val="16"/>
        </w:rPr>
        <w:t xml:space="preserve">” 134). For example, in a reading of Plato’s Symposium, </w:t>
      </w:r>
      <w:proofErr w:type="spellStart"/>
      <w:r w:rsidRPr="00812D7F">
        <w:rPr>
          <w:sz w:val="16"/>
        </w:rPr>
        <w:t>Bersani</w:t>
      </w:r>
      <w:proofErr w:type="spellEnd"/>
      <w:r w:rsidRPr="00812D7F">
        <w:rPr>
          <w:sz w:val="16"/>
        </w:rPr>
        <w:t xml:space="preserve">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w:t>
      </w:r>
      <w:proofErr w:type="spellStart"/>
      <w:r w:rsidRPr="00812D7F">
        <w:rPr>
          <w:sz w:val="16"/>
        </w:rPr>
        <w:t>Bersani’s</w:t>
      </w:r>
      <w:proofErr w:type="spellEnd"/>
      <w:r w:rsidRPr="00812D7F">
        <w:rPr>
          <w:sz w:val="16"/>
        </w:rPr>
        <w:t xml:space="preserve"> work—as when, for example, he speaks of effecting “a curative collapse of social difference,” or of enabling a future enjoyment of “as yet unarticulated pleasures” that have thus far been “suppressed and crippled” (Homos 177; “Fr- </w:t>
      </w:r>
      <w:proofErr w:type="spellStart"/>
      <w:r w:rsidRPr="00812D7F">
        <w:rPr>
          <w:sz w:val="16"/>
        </w:rPr>
        <w:t>oucault</w:t>
      </w:r>
      <w:proofErr w:type="spellEnd"/>
      <w:r w:rsidRPr="00812D7F">
        <w:rPr>
          <w:sz w:val="16"/>
        </w:rPr>
        <w:t xml:space="preserve">”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12D7F">
        <w:rPr>
          <w:sz w:val="16"/>
        </w:rPr>
        <w:t>lGbt</w:t>
      </w:r>
      <w:proofErr w:type="spellEnd"/>
      <w:r w:rsidRPr="00812D7F">
        <w:rPr>
          <w:sz w:val="16"/>
        </w:rPr>
        <w:t xml:space="preserve">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w:t>
      </w:r>
      <w:proofErr w:type="spellStart"/>
      <w:r w:rsidRPr="00812D7F">
        <w:rPr>
          <w:sz w:val="16"/>
        </w:rPr>
        <w:t>Bersani’s</w:t>
      </w:r>
      <w:proofErr w:type="spellEnd"/>
      <w:r w:rsidRPr="00812D7F">
        <w:rPr>
          <w:sz w:val="16"/>
        </w:rPr>
        <w:t xml:space="preserve">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w:t>
      </w:r>
      <w:proofErr w:type="spellStart"/>
      <w:r w:rsidRPr="00812D7F">
        <w:rPr>
          <w:sz w:val="16"/>
        </w:rPr>
        <w:t>figurality</w:t>
      </w:r>
      <w:proofErr w:type="spellEnd"/>
      <w:r w:rsidRPr="00812D7F">
        <w:rPr>
          <w:sz w:val="16"/>
        </w:rPr>
        <w:t xml:space="preserve">,”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w:t>
      </w:r>
      <w:proofErr w:type="spellStart"/>
      <w:r w:rsidRPr="00812D7F">
        <w:rPr>
          <w:sz w:val="16"/>
        </w:rPr>
        <w:t>anaesthesia</w:t>
      </w:r>
      <w:proofErr w:type="spellEnd"/>
      <w:r w:rsidRPr="00812D7F">
        <w:rPr>
          <w:sz w:val="16"/>
        </w:rPr>
        <w:t xml:space="preserve">, make me a girl, make me a girl.”20 Much of the unnerving intensity of these lines derives from what, invoking </w:t>
      </w:r>
      <w:proofErr w:type="spellStart"/>
      <w:r w:rsidRPr="00812D7F">
        <w:rPr>
          <w:sz w:val="16"/>
        </w:rPr>
        <w:t>Bersani</w:t>
      </w:r>
      <w:proofErr w:type="spellEnd"/>
      <w:r w:rsidRPr="00812D7F">
        <w:rPr>
          <w:sz w:val="16"/>
        </w:rPr>
        <w:t xml:space="preserve">,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w:t>
      </w:r>
      <w:proofErr w:type="spellStart"/>
      <w:r w:rsidRPr="00812D7F">
        <w:rPr>
          <w:sz w:val="16"/>
        </w:rPr>
        <w:t>anaesthesia</w:t>
      </w:r>
      <w:proofErr w:type="spellEnd"/>
      <w:r w:rsidRPr="00812D7F">
        <w:rPr>
          <w:sz w:val="16"/>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12D7F">
        <w:rPr>
          <w:sz w:val="16"/>
        </w:rPr>
        <w:t>Bersani’s</w:t>
      </w:r>
      <w:proofErr w:type="spellEnd"/>
      <w:r w:rsidRPr="00812D7F">
        <w:rPr>
          <w:sz w:val="16"/>
        </w:rPr>
        <w:t xml:space="preserve">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xml:space="preserve">; as a sign, that is, that our culture’s </w:t>
      </w:r>
      <w:proofErr w:type="spellStart"/>
      <w:r w:rsidRPr="00812D7F">
        <w:rPr>
          <w:sz w:val="16"/>
        </w:rPr>
        <w:t>desexualization</w:t>
      </w:r>
      <w:proofErr w:type="spellEnd"/>
      <w:r w:rsidRPr="00812D7F">
        <w:rPr>
          <w:sz w:val="16"/>
        </w:rPr>
        <w:t xml:space="preserve"> of disabled people functions to defend against a deeply rooted but seldom acknowledged awareness that all sex is incurably, and perhaps desirably, disabled.</w:t>
      </w:r>
    </w:p>
    <w:p w14:paraId="41EC3169" w14:textId="77777777" w:rsidR="0078695A" w:rsidRPr="006948C8" w:rsidRDefault="0078695A" w:rsidP="0078695A">
      <w:pPr>
        <w:pStyle w:val="Heading4"/>
        <w:spacing w:before="0" w:after="80" w:line="276" w:lineRule="auto"/>
        <w:rPr>
          <w:rFonts w:cs="Calibri"/>
          <w:color w:val="000000" w:themeColor="text1"/>
        </w:rPr>
      </w:pPr>
      <w:r w:rsidRPr="006948C8">
        <w:rPr>
          <w:rFonts w:cs="Calibri"/>
          <w:color w:val="000000" w:themeColor="text1"/>
        </w:rPr>
        <w:t xml:space="preserve">You should adopt epistemological disablement over certainty. Their attempt to construct a universal guide to action ignores the ways in which uncertainty, confusion, and the overall drive determine us. This means their framework should be ep suspect because it is contingent on a complete knowledge of the self which the disability drive denies. </w:t>
      </w:r>
    </w:p>
    <w:p w14:paraId="1D3051AD" w14:textId="77777777" w:rsidR="0078695A" w:rsidRPr="006948C8" w:rsidRDefault="0078695A" w:rsidP="0078695A">
      <w:pPr>
        <w:spacing w:after="80" w:line="276" w:lineRule="auto"/>
        <w:rPr>
          <w:b/>
          <w:color w:val="000000" w:themeColor="text1"/>
          <w:szCs w:val="26"/>
        </w:rPr>
      </w:pPr>
      <w:r w:rsidRPr="006948C8">
        <w:rPr>
          <w:b/>
          <w:color w:val="000000" w:themeColor="text1"/>
          <w:szCs w:val="26"/>
        </w:rPr>
        <w:t xml:space="preserve">Mollow 15 </w:t>
      </w:r>
      <w:r w:rsidRPr="006948C8">
        <w:rPr>
          <w:color w:val="000000" w:themeColor="text1"/>
          <w:sz w:val="16"/>
          <w:szCs w:val="16"/>
        </w:rPr>
        <w:t>The Disability Drive by Anna Mollow 2015 // UTDD</w:t>
      </w:r>
    </w:p>
    <w:p w14:paraId="61BA2D17" w14:textId="77777777" w:rsidR="0078695A" w:rsidRPr="006948C8" w:rsidRDefault="0078695A" w:rsidP="0078695A">
      <w:pPr>
        <w:spacing w:after="80" w:line="276" w:lineRule="auto"/>
        <w:rPr>
          <w:color w:val="000000" w:themeColor="text1"/>
          <w:sz w:val="16"/>
          <w:szCs w:val="16"/>
        </w:rPr>
      </w:pPr>
      <w:r w:rsidRPr="006948C8">
        <w:rPr>
          <w:color w:val="000000" w:themeColor="text1"/>
        </w:rPr>
        <w:t>“</w:t>
      </w:r>
      <w:r w:rsidRPr="006948C8">
        <w:rPr>
          <w:color w:val="000000" w:themeColor="text1"/>
          <w:sz w:val="16"/>
          <w:szCs w:val="16"/>
        </w:rPr>
        <w:t>How, then, might we begin to acknowledge our own determination by the drive?</w:t>
      </w:r>
      <w:r w:rsidRPr="006948C8">
        <w:rPr>
          <w:color w:val="000000" w:themeColor="text1"/>
        </w:rPr>
        <w:t xml:space="preserve"> </w:t>
      </w:r>
      <w:r w:rsidRPr="002803D9">
        <w:rPr>
          <w:rStyle w:val="Emphasis"/>
          <w:highlight w:val="green"/>
        </w:rPr>
        <w:t>Any knowing of the drive</w:t>
      </w:r>
      <w:r w:rsidRPr="006948C8">
        <w:rPr>
          <w:b/>
          <w:color w:val="000000" w:themeColor="text1"/>
          <w:u w:val="single"/>
        </w:rPr>
        <w:t xml:space="preserve"> </w:t>
      </w:r>
      <w:r w:rsidRPr="006948C8">
        <w:rPr>
          <w:color w:val="000000" w:themeColor="text1"/>
          <w:sz w:val="16"/>
          <w:szCs w:val="16"/>
        </w:rPr>
        <w:t>that we might hope to achieve</w:t>
      </w:r>
      <w:r w:rsidRPr="006948C8">
        <w:rPr>
          <w:color w:val="000000" w:themeColor="text1"/>
        </w:rPr>
        <w:t xml:space="preserve"> </w:t>
      </w:r>
      <w:r w:rsidRPr="002803D9">
        <w:rPr>
          <w:rStyle w:val="Emphasis"/>
          <w:highlight w:val="green"/>
        </w:rPr>
        <w:t>must</w:t>
      </w:r>
      <w:r w:rsidRPr="006948C8">
        <w:rPr>
          <w:color w:val="000000" w:themeColor="text1"/>
          <w:sz w:val="16"/>
          <w:szCs w:val="16"/>
        </w:rPr>
        <w:t>, on account of the structural barriers that render the drive unthinkable,</w:t>
      </w:r>
      <w:r w:rsidRPr="006948C8">
        <w:rPr>
          <w:color w:val="000000" w:themeColor="text1"/>
        </w:rPr>
        <w:t xml:space="preserve"> </w:t>
      </w:r>
      <w:r w:rsidRPr="002803D9">
        <w:rPr>
          <w:rStyle w:val="Emphasis"/>
          <w:highlight w:val="green"/>
        </w:rPr>
        <w:t>be an effort characterized by failure and incompletion—that is</w:t>
      </w:r>
      <w:r w:rsidRPr="006948C8">
        <w:rPr>
          <w:color w:val="000000" w:themeColor="text1"/>
        </w:rPr>
        <w:t xml:space="preserve">, </w:t>
      </w:r>
      <w:r w:rsidRPr="006948C8">
        <w:rPr>
          <w:color w:val="000000" w:themeColor="text1"/>
          <w:sz w:val="16"/>
          <w:szCs w:val="16"/>
        </w:rPr>
        <w:t>we might say, by</w:t>
      </w:r>
      <w:r w:rsidRPr="006948C8">
        <w:rPr>
          <w:color w:val="000000" w:themeColor="text1"/>
        </w:rPr>
        <w:t xml:space="preserve"> </w:t>
      </w:r>
      <w:r w:rsidRPr="002803D9">
        <w:rPr>
          <w:rStyle w:val="Emphasis"/>
          <w:highlight w:val="green"/>
        </w:rPr>
        <w:t>epistemological disablement</w:t>
      </w:r>
      <w:r w:rsidRPr="006948C8">
        <w:rPr>
          <w:b/>
          <w:color w:val="000000" w:themeColor="text1"/>
          <w:u w:val="single"/>
        </w:rPr>
        <w:t>.</w:t>
      </w:r>
      <w:r w:rsidRPr="006948C8">
        <w:rPr>
          <w:color w:val="000000" w:themeColor="text1"/>
        </w:rPr>
        <w:t xml:space="preserve"> </w:t>
      </w:r>
      <w:r w:rsidRPr="006948C8">
        <w:rPr>
          <w:color w:val="000000" w:themeColor="text1"/>
          <w:sz w:val="16"/>
          <w:szCs w:val="16"/>
        </w:rPr>
        <w:t>The term “epistemological disablement” will appear frequently in this dissertation, as I will argue that</w:t>
      </w:r>
      <w:r w:rsidRPr="006948C8">
        <w:rPr>
          <w:color w:val="000000" w:themeColor="text1"/>
        </w:rPr>
        <w:t xml:space="preserve"> </w:t>
      </w:r>
      <w:r w:rsidRPr="002803D9">
        <w:rPr>
          <w:rStyle w:val="Emphasis"/>
          <w:highlight w:val="green"/>
        </w:rPr>
        <w:t>coming into</w:t>
      </w:r>
      <w:r w:rsidRPr="002803D9">
        <w:rPr>
          <w:rStyle w:val="Emphasis"/>
        </w:rPr>
        <w:t xml:space="preserve"> </w:t>
      </w:r>
      <w:proofErr w:type="gramStart"/>
      <w:r w:rsidRPr="002803D9">
        <w:rPr>
          <w:rStyle w:val="Emphasis"/>
        </w:rPr>
        <w:t xml:space="preserve">close </w:t>
      </w:r>
      <w:r w:rsidRPr="002803D9">
        <w:rPr>
          <w:rStyle w:val="Emphasis"/>
          <w:highlight w:val="green"/>
        </w:rPr>
        <w:t>proximity</w:t>
      </w:r>
      <w:proofErr w:type="gramEnd"/>
      <w:r w:rsidRPr="002803D9">
        <w:rPr>
          <w:rStyle w:val="Emphasis"/>
          <w:highlight w:val="green"/>
        </w:rPr>
        <w:t xml:space="preserve"> with the disability drive produces states of</w:t>
      </w:r>
      <w:r w:rsidRPr="002803D9">
        <w:rPr>
          <w:rStyle w:val="Emphasis"/>
        </w:rPr>
        <w:t xml:space="preserve"> cognitive and </w:t>
      </w:r>
      <w:r w:rsidRPr="002803D9">
        <w:rPr>
          <w:rStyle w:val="Emphasis"/>
          <w:highlight w:val="green"/>
        </w:rPr>
        <w:t>affective uncertainty</w:t>
      </w:r>
      <w:r w:rsidRPr="002803D9">
        <w:rPr>
          <w:rStyle w:val="Emphasis"/>
        </w:rPr>
        <w:t>, confusion, and incapacity that are akin to disability.</w:t>
      </w:r>
      <w:r w:rsidRPr="006948C8">
        <w:rPr>
          <w:color w:val="000000" w:themeColor="text1"/>
        </w:rPr>
        <w:t xml:space="preserve"> </w:t>
      </w:r>
      <w:r w:rsidRPr="006948C8">
        <w:rPr>
          <w:color w:val="000000" w:themeColor="text1"/>
          <w:sz w:val="16"/>
          <w:szCs w:val="16"/>
        </w:rPr>
        <w:t>In the works that I shall analyze, epistemological disablement will often be performed on a textual level, as theorists and narrators seem to lose control of what they want to say about disability</w:t>
      </w:r>
      <w:r w:rsidRPr="002803D9">
        <w:rPr>
          <w:rStyle w:val="Emphasis"/>
        </w:rPr>
        <w:t xml:space="preserve">. </w:t>
      </w:r>
      <w:r w:rsidRPr="002803D9">
        <w:rPr>
          <w:rStyle w:val="Emphasis"/>
          <w:highlight w:val="green"/>
        </w:rPr>
        <w:t>These moments</w:t>
      </w:r>
      <w:r w:rsidRPr="002803D9">
        <w:rPr>
          <w:rStyle w:val="Emphasis"/>
        </w:rPr>
        <w:t xml:space="preserve"> of epistemological disablement </w:t>
      </w:r>
      <w:r w:rsidRPr="002803D9">
        <w:rPr>
          <w:rStyle w:val="Emphasis"/>
          <w:highlight w:val="green"/>
        </w:rPr>
        <w:t>are often disavowed by theorists</w:t>
      </w:r>
      <w:r w:rsidRPr="002803D9">
        <w:rPr>
          <w:rStyle w:val="Emphasis"/>
        </w:rPr>
        <w:t xml:space="preserve"> and narrators </w:t>
      </w:r>
      <w:r w:rsidRPr="002803D9">
        <w:rPr>
          <w:rStyle w:val="Emphasis"/>
          <w:highlight w:val="green"/>
        </w:rPr>
        <w:t>and are instead projected onto disabled people</w:t>
      </w:r>
      <w:r w:rsidRPr="002803D9">
        <w:rPr>
          <w:rStyle w:val="Emphasis"/>
        </w:rPr>
        <w:t xml:space="preserve">. When this happens, </w:t>
      </w:r>
      <w:r w:rsidRPr="002803D9">
        <w:rPr>
          <w:rStyle w:val="Emphasis"/>
          <w:highlight w:val="green"/>
        </w:rPr>
        <w:t>disabled people</w:t>
      </w:r>
      <w:r w:rsidRPr="002803D9">
        <w:rPr>
          <w:rStyle w:val="Emphasis"/>
        </w:rPr>
        <w:t xml:space="preserve">’s impairments </w:t>
      </w:r>
      <w:r w:rsidRPr="002803D9">
        <w:rPr>
          <w:rStyle w:val="Emphasis"/>
          <w:highlight w:val="green"/>
        </w:rPr>
        <w:t>are depicted as the result of an insufficiency of self-knowledge</w:t>
      </w:r>
      <w:r w:rsidRPr="002803D9">
        <w:rPr>
          <w:rStyle w:val="Emphasis"/>
        </w:rPr>
        <w:t xml:space="preserve"> that is assumed not to determine nondisabled subjects.</w:t>
      </w:r>
      <w:r w:rsidRPr="006948C8">
        <w:rPr>
          <w:color w:val="000000" w:themeColor="text1"/>
        </w:rPr>
        <w:t xml:space="preserve"> </w:t>
      </w:r>
      <w:r w:rsidRPr="006948C8">
        <w:rPr>
          <w:color w:val="000000" w:themeColor="text1"/>
          <w:sz w:val="16"/>
          <w:szCs w:val="16"/>
        </w:rPr>
        <w:t>I will challenge these characterizations of disabled people not only by arguing for the value of “</w:t>
      </w:r>
      <w:proofErr w:type="spellStart"/>
      <w:r w:rsidRPr="006948C8">
        <w:rPr>
          <w:color w:val="000000" w:themeColor="text1"/>
          <w:sz w:val="16"/>
          <w:szCs w:val="16"/>
        </w:rPr>
        <w:t>cripistemologies</w:t>
      </w:r>
      <w:proofErr w:type="spellEnd"/>
      <w:r w:rsidRPr="006948C8">
        <w:rPr>
          <w:color w:val="000000" w:themeColor="text1"/>
          <w:sz w:val="16"/>
          <w:szCs w:val="16"/>
        </w:rPr>
        <w:t xml:space="preserve">” (that is, ways of knowing that arise from disabled </w:t>
      </w:r>
      <w:proofErr w:type="spellStart"/>
      <w:r w:rsidRPr="006948C8">
        <w:rPr>
          <w:color w:val="000000" w:themeColor="text1"/>
          <w:sz w:val="16"/>
          <w:szCs w:val="16"/>
        </w:rPr>
        <w:t>people‟s</w:t>
      </w:r>
      <w:proofErr w:type="spellEnd"/>
      <w:r w:rsidRPr="006948C8">
        <w:rPr>
          <w:color w:val="000000" w:themeColor="text1"/>
          <w:sz w:val="16"/>
          <w:szCs w:val="16"/>
        </w:rPr>
        <w:t xml:space="preserve"> lived experiences) but also by using</w:t>
      </w:r>
      <w:r w:rsidRPr="006948C8">
        <w:rPr>
          <w:color w:val="000000" w:themeColor="text1"/>
        </w:rPr>
        <w:t xml:space="preserve"> </w:t>
      </w:r>
      <w:r w:rsidRPr="002803D9">
        <w:rPr>
          <w:rStyle w:val="Emphasis"/>
          <w:highlight w:val="green"/>
        </w:rPr>
        <w:t>drive theory</w:t>
      </w:r>
      <w:r w:rsidRPr="006948C8">
        <w:rPr>
          <w:color w:val="000000" w:themeColor="text1"/>
        </w:rPr>
        <w:t xml:space="preserve"> </w:t>
      </w:r>
      <w:r w:rsidRPr="006948C8">
        <w:rPr>
          <w:color w:val="000000" w:themeColor="text1"/>
          <w:sz w:val="16"/>
          <w:szCs w:val="16"/>
        </w:rPr>
        <w:t>to</w:t>
      </w:r>
      <w:r w:rsidRPr="006948C8">
        <w:rPr>
          <w:color w:val="000000" w:themeColor="text1"/>
        </w:rPr>
        <w:t xml:space="preserve"> </w:t>
      </w:r>
      <w:r w:rsidRPr="002803D9">
        <w:rPr>
          <w:rStyle w:val="Emphasis"/>
          <w:highlight w:val="green"/>
        </w:rPr>
        <w:t>undermine belief in the possibility of a transparent and whol</w:t>
      </w:r>
      <w:r w:rsidRPr="002803D9">
        <w:rPr>
          <w:rStyle w:val="Emphasis"/>
        </w:rPr>
        <w:t xml:space="preserve">ly knowable </w:t>
      </w:r>
      <w:r w:rsidRPr="002803D9">
        <w:rPr>
          <w:rStyle w:val="Emphasis"/>
          <w:highlight w:val="green"/>
        </w:rPr>
        <w:t>self</w:t>
      </w:r>
      <w:r w:rsidRPr="006948C8">
        <w:rPr>
          <w:color w:val="000000" w:themeColor="text1"/>
          <w:sz w:val="16"/>
          <w:szCs w:val="16"/>
        </w:rPr>
        <w:t>,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w:t>
      </w:r>
      <w:r w:rsidRPr="006948C8">
        <w:rPr>
          <w:color w:val="000000" w:themeColor="text1"/>
        </w:rPr>
        <w:t xml:space="preserve"> </w:t>
      </w:r>
      <w:r w:rsidRPr="002803D9">
        <w:rPr>
          <w:rStyle w:val="Emphasis"/>
          <w:highlight w:val="green"/>
        </w:rPr>
        <w:t>this</w:t>
      </w:r>
      <w:r w:rsidRPr="006948C8">
        <w:rPr>
          <w:color w:val="000000" w:themeColor="text1"/>
        </w:rPr>
        <w:t xml:space="preserve"> </w:t>
      </w:r>
      <w:r w:rsidRPr="006948C8">
        <w:rPr>
          <w:color w:val="000000" w:themeColor="text1"/>
          <w:sz w:val="16"/>
          <w:szCs w:val="16"/>
        </w:rPr>
        <w:t>dissertation</w:t>
      </w:r>
      <w:r w:rsidRPr="006948C8">
        <w:rPr>
          <w:color w:val="000000" w:themeColor="text1"/>
        </w:rPr>
        <w:t xml:space="preserve"> </w:t>
      </w:r>
      <w:r w:rsidRPr="00820ED0">
        <w:rPr>
          <w:rStyle w:val="Emphasis"/>
          <w:highlight w:val="green"/>
        </w:rPr>
        <w:t>highlights the limits of complete self-knowledge for</w:t>
      </w:r>
      <w:r w:rsidRPr="00820ED0">
        <w:rPr>
          <w:rStyle w:val="Emphasis"/>
        </w:rPr>
        <w:t xml:space="preserve"> nondisabled and disabled </w:t>
      </w:r>
      <w:r w:rsidRPr="00820ED0">
        <w:rPr>
          <w:rStyle w:val="Emphasis"/>
          <w:highlight w:val="green"/>
        </w:rPr>
        <w:t>subjects</w:t>
      </w:r>
      <w:r w:rsidRPr="00820ED0">
        <w:rPr>
          <w:rStyle w:val="Emphasis"/>
        </w:rPr>
        <w:t xml:space="preserve"> alike, </w:t>
      </w:r>
      <w:r w:rsidRPr="00820ED0">
        <w:rPr>
          <w:rStyle w:val="Emphasis"/>
          <w:highlight w:val="green"/>
        </w:rPr>
        <w:t>while</w:t>
      </w:r>
      <w:r w:rsidRPr="00820ED0">
        <w:rPr>
          <w:rStyle w:val="Emphasis"/>
        </w:rPr>
        <w:t xml:space="preserve"> at the same time </w:t>
      </w:r>
      <w:r w:rsidRPr="00820ED0">
        <w:rPr>
          <w:rStyle w:val="Emphasis"/>
          <w:highlight w:val="green"/>
        </w:rPr>
        <w:t>interrogating</w:t>
      </w:r>
      <w:r w:rsidRPr="00820ED0">
        <w:rPr>
          <w:rStyle w:val="Emphasis"/>
        </w:rPr>
        <w:t xml:space="preserve"> the </w:t>
      </w:r>
      <w:r w:rsidRPr="00820ED0">
        <w:rPr>
          <w:rStyle w:val="Emphasis"/>
          <w:highlight w:val="green"/>
        </w:rPr>
        <w:t>social dynamics that give rise to imbalances in</w:t>
      </w:r>
      <w:r w:rsidRPr="00820ED0">
        <w:rPr>
          <w:rStyle w:val="Emphasis"/>
        </w:rPr>
        <w:t xml:space="preserve"> the distribution of </w:t>
      </w:r>
      <w:r w:rsidRPr="00820ED0">
        <w:rPr>
          <w:rStyle w:val="Emphasis"/>
          <w:highlight w:val="green"/>
        </w:rPr>
        <w:t>epistemological authority</w:t>
      </w:r>
      <w:r w:rsidRPr="00820ED0">
        <w:rPr>
          <w:rStyle w:val="Emphasis"/>
        </w:rPr>
        <w:t xml:space="preserve"> to particular subjects </w:t>
      </w:r>
      <w:proofErr w:type="gramStart"/>
      <w:r w:rsidRPr="00820ED0">
        <w:rPr>
          <w:rStyle w:val="Emphasis"/>
        </w:rPr>
        <w:t>on the basis of</w:t>
      </w:r>
      <w:proofErr w:type="gramEnd"/>
      <w:r w:rsidRPr="00820ED0">
        <w:rPr>
          <w:rStyle w:val="Emphasis"/>
        </w:rPr>
        <w:t xml:space="preserve"> their perceived status as disabled or nondisabled.”</w:t>
      </w:r>
      <w:r w:rsidRPr="006948C8">
        <w:rPr>
          <w:color w:val="000000" w:themeColor="text1"/>
        </w:rPr>
        <w:t xml:space="preserve"> </w:t>
      </w:r>
      <w:r w:rsidRPr="006948C8">
        <w:rPr>
          <w:color w:val="000000" w:themeColor="text1"/>
          <w:sz w:val="16"/>
          <w:szCs w:val="16"/>
        </w:rPr>
        <w:t>(4)</w:t>
      </w:r>
    </w:p>
    <w:p w14:paraId="3E60C3FE" w14:textId="77777777" w:rsidR="0078695A" w:rsidRPr="00A35A28" w:rsidRDefault="0078695A" w:rsidP="0078695A">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judge is to </w:t>
      </w:r>
      <w:r w:rsidRPr="000C1A61">
        <w:rPr>
          <w:rFonts w:cs="Calibri"/>
          <w:color w:val="000000" w:themeColor="text1"/>
        </w:rPr>
        <w:t>question ideological optimism in the classroom</w:t>
      </w:r>
      <w:r>
        <w:rPr>
          <w:rFonts w:cs="Calibri"/>
          <w:color w:val="000000" w:themeColor="text1"/>
        </w:rPr>
        <w:t xml:space="preserve">, and the ballot is </w:t>
      </w:r>
      <w:r w:rsidRPr="00A35A28">
        <w:rPr>
          <w:rFonts w:cs="Calibri"/>
        </w:rPr>
        <w:t>to vote for the debater who best disrupts notions of progress within civil society.</w:t>
      </w:r>
    </w:p>
    <w:p w14:paraId="214BABAF" w14:textId="77777777" w:rsidR="0078695A" w:rsidRPr="00A35A28" w:rsidRDefault="0078695A" w:rsidP="0078695A">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6F062C31" w14:textId="77777777" w:rsidR="0078695A" w:rsidRPr="008D1CE8" w:rsidRDefault="0078695A" w:rsidP="0078695A">
      <w:pPr>
        <w:rPr>
          <w:sz w:val="14"/>
        </w:rPr>
      </w:pPr>
      <w:proofErr w:type="gramStart"/>
      <w:r w:rsidRPr="008D1CE8">
        <w:rPr>
          <w:sz w:val="14"/>
        </w:rPr>
        <w:t>Despite the fact that</w:t>
      </w:r>
      <w:proofErr w:type="gramEnd"/>
      <w:r w:rsidRPr="008D1CE8">
        <w:rPr>
          <w:sz w:val="14"/>
        </w:rPr>
        <w:t xml:space="preserve"> a large basis of American culture is founded on ability, </w:t>
      </w:r>
      <w:r w:rsidRPr="00636630">
        <w:rPr>
          <w:rStyle w:val="Emphasis"/>
          <w:highlight w:val="green"/>
        </w:rPr>
        <w:t>dis/ability rarely enters the</w:t>
      </w:r>
      <w:r w:rsidRPr="008D1CE8">
        <w:rPr>
          <w:u w:val="single"/>
        </w:rPr>
        <w:t xml:space="preserve"> dominant public </w:t>
      </w:r>
      <w:r w:rsidRPr="00636630">
        <w:rPr>
          <w:rStyle w:val="Emphasis"/>
          <w:highlight w:val="green"/>
        </w:rPr>
        <w:t>communication sphere. The</w:t>
      </w:r>
      <w:r w:rsidRPr="008D1CE8">
        <w:rPr>
          <w:u w:val="single"/>
        </w:rPr>
        <w:t xml:space="preserve"> unpleasant and visceral </w:t>
      </w:r>
      <w:r w:rsidRPr="008D1CE8">
        <w:rPr>
          <w:highlight w:val="green"/>
          <w:u w:val="single"/>
        </w:rPr>
        <w:t xml:space="preserve">questions that accompany </w:t>
      </w:r>
      <w:r w:rsidRPr="008D1CE8">
        <w:rPr>
          <w:u w:val="single"/>
        </w:rPr>
        <w:t xml:space="preserve">communication about </w:t>
      </w:r>
      <w:r w:rsidRPr="008D1CE8">
        <w:rPr>
          <w:rStyle w:val="Emphasis"/>
          <w:highlight w:val="green"/>
        </w:rPr>
        <w:t>dis/ability have been</w:t>
      </w:r>
      <w:r w:rsidRPr="008D1CE8">
        <w:rPr>
          <w:rStyle w:val="Emphasis"/>
        </w:rPr>
        <w:t xml:space="preserve"> strategically re-zoned and </w:t>
      </w:r>
      <w:r w:rsidRPr="008D1CE8">
        <w:rPr>
          <w:rStyle w:val="Emphasis"/>
          <w:highlight w:val="green"/>
        </w:rPr>
        <w:t>relocated like</w:t>
      </w:r>
      <w:r w:rsidRPr="008D1CE8">
        <w:rPr>
          <w:rStyle w:val="Emphasis"/>
        </w:rPr>
        <w:t xml:space="preserve"> so </w:t>
      </w:r>
      <w:r w:rsidRPr="008D1CE8">
        <w:rPr>
          <w:rStyle w:val="Emphasis"/>
          <w:highlight w:val="green"/>
        </w:rPr>
        <w:t>many</w:t>
      </w:r>
      <w:r w:rsidRPr="008D1CE8">
        <w:rPr>
          <w:rStyle w:val="Emphasis"/>
        </w:rPr>
        <w:t xml:space="preserve"> dis/abled </w:t>
      </w:r>
      <w:r w:rsidRPr="008D1CE8">
        <w:rPr>
          <w:rStyle w:val="Emphasis"/>
          <w:highlight w:val="green"/>
        </w:rPr>
        <w:t>patients</w:t>
      </w:r>
      <w:r w:rsidRPr="008D1CE8">
        <w:rPr>
          <w:u w:val="single"/>
        </w:rPr>
        <w:t>,</w:t>
      </w:r>
      <w:r w:rsidRPr="008D1CE8">
        <w:rPr>
          <w:sz w:val="14"/>
        </w:rPr>
        <w:t xml:space="preserve"> veterans, and transients. Yet, when conversation about dis/ability does seem to permeate the ideological walls of ability the messages are inspirationally distorted and optimistic. My time researching dis/ability in academia found that the conversation there mimicked the exploitive inspirational </w:t>
      </w:r>
      <w:proofErr w:type="spellStart"/>
      <w:r w:rsidRPr="008D1CE8">
        <w:rPr>
          <w:sz w:val="14"/>
        </w:rPr>
        <w:t>humaninterest</w:t>
      </w:r>
      <w:proofErr w:type="spellEnd"/>
      <w:r w:rsidRPr="008D1CE8">
        <w:rPr>
          <w:sz w:val="14"/>
        </w:rPr>
        <w:t xml:space="preserve"> trope found in cinema and journalism. To break the optimistic </w:t>
      </w:r>
      <w:proofErr w:type="gramStart"/>
      <w:r w:rsidRPr="008D1CE8">
        <w:rPr>
          <w:sz w:val="14"/>
        </w:rPr>
        <w:t>silence</w:t>
      </w:r>
      <w:proofErr w:type="gramEnd"/>
      <w:r w:rsidRPr="008D1CE8">
        <w:rPr>
          <w:sz w:val="14"/>
        </w:rPr>
        <w:t xml:space="preserve"> I set out with a performance art piece titled Under The Mantle to advance a theme of </w:t>
      </w:r>
      <w:proofErr w:type="spellStart"/>
      <w:r w:rsidRPr="008D1CE8">
        <w:rPr>
          <w:sz w:val="14"/>
        </w:rPr>
        <w:t>crip</w:t>
      </w:r>
      <w:proofErr w:type="spellEnd"/>
      <w:r w:rsidRPr="008D1CE8">
        <w:rPr>
          <w:sz w:val="14"/>
        </w:rPr>
        <w:t xml:space="preserve">-pessimism,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8D1CE8">
        <w:rPr>
          <w:sz w:val="14"/>
        </w:rPr>
        <w:t>hone in on</w:t>
      </w:r>
      <w:proofErr w:type="gramEnd"/>
      <w:r w:rsidRPr="008D1CE8">
        <w:rPr>
          <w:sz w:val="14"/>
        </w:rPr>
        <w:t xml:space="preserve"> three explicit arguments that augment traditional thinking about dis/ability and communication. The trouble I encountered with dis/ability research in communication studies has to do with the way American culture understands offensive communication. </w:t>
      </w:r>
      <w:r w:rsidRPr="00636630">
        <w:rPr>
          <w:rStyle w:val="Emphasis"/>
          <w:highlight w:val="green"/>
        </w:rPr>
        <w:t>Political correctness as</w:t>
      </w:r>
      <w:r w:rsidRPr="00636630">
        <w:rPr>
          <w:rStyle w:val="Emphasis"/>
        </w:rPr>
        <w:t xml:space="preserve"> a disciplining </w:t>
      </w:r>
      <w:r w:rsidRPr="00636630">
        <w:rPr>
          <w:rStyle w:val="Emphasis"/>
          <w:highlight w:val="green"/>
        </w:rPr>
        <w:t>communication</w:t>
      </w:r>
      <w:r w:rsidRPr="008D1CE8">
        <w:rPr>
          <w:u w:val="single"/>
        </w:rPr>
        <w:t xml:space="preserve"> concept dictates what terms are socially acceptable at a given time. Political correctness </w:t>
      </w:r>
      <w:r w:rsidRPr="00636630">
        <w:rPr>
          <w:rStyle w:val="Emphasis"/>
          <w:highlight w:val="green"/>
        </w:rPr>
        <w:t>underscores how</w:t>
      </w:r>
      <w:r w:rsidRPr="008D1CE8">
        <w:rPr>
          <w:sz w:val="14"/>
        </w:rPr>
        <w:t xml:space="preserve"> many communication studies </w:t>
      </w:r>
      <w:r w:rsidRPr="00636630">
        <w:rPr>
          <w:rStyle w:val="Emphasis"/>
          <w:highlight w:val="green"/>
        </w:rPr>
        <w:t>programs operate</w:t>
      </w:r>
      <w:r w:rsidRPr="008D1CE8">
        <w:rPr>
          <w:sz w:val="14"/>
        </w:rPr>
        <w:t xml:space="preserve"> within the rubric of conflict (</w:t>
      </w:r>
      <w:proofErr w:type="spellStart"/>
      <w:r w:rsidRPr="008D1CE8">
        <w:rPr>
          <w:sz w:val="14"/>
        </w:rPr>
        <w:t>Wilderson</w:t>
      </w:r>
      <w:proofErr w:type="spellEnd"/>
      <w:r w:rsidRPr="008D1CE8">
        <w:rPr>
          <w:sz w:val="14"/>
        </w:rPr>
        <w:t xml:space="preserve">, 2010). </w:t>
      </w:r>
      <w:r w:rsidRPr="008D1CE8">
        <w:rPr>
          <w:u w:val="single"/>
        </w:rPr>
        <w:t xml:space="preserve">The thinking that suggests simply avoiding offensive terms will diminish oppression is within the rubric of conflict because it </w:t>
      </w:r>
      <w:r w:rsidRPr="008D1CE8">
        <w:rPr>
          <w:rStyle w:val="Emphasis"/>
          <w:highlight w:val="green"/>
        </w:rPr>
        <w:t>understands the oppression as materially reconcilable</w:t>
      </w:r>
      <w:r w:rsidRPr="008D1CE8">
        <w:rPr>
          <w:sz w:val="14"/>
        </w:rPr>
        <w:t xml:space="preserve">. What </w:t>
      </w:r>
      <w:proofErr w:type="spellStart"/>
      <w:r w:rsidRPr="008D1CE8">
        <w:rPr>
          <w:sz w:val="14"/>
        </w:rPr>
        <w:t>crippessimism</w:t>
      </w:r>
      <w:proofErr w:type="spellEnd"/>
      <w:r w:rsidRPr="008D1CE8">
        <w:rPr>
          <w:sz w:val="14"/>
        </w:rPr>
        <w:t xml:space="preserve"> does, and what UTM performed, is skepticism that speaking inspirationally and avoiding speaking offensively about dis/ability would end disablism. </w:t>
      </w:r>
      <w:proofErr w:type="gramStart"/>
      <w:r w:rsidRPr="008D1CE8">
        <w:rPr>
          <w:sz w:val="14"/>
        </w:rPr>
        <w:t>Instead</w:t>
      </w:r>
      <w:proofErr w:type="gramEnd"/>
      <w:r w:rsidRPr="008D1CE8">
        <w:rPr>
          <w:sz w:val="14"/>
        </w:rPr>
        <w:t xml:space="preserve"> I argued that what </w:t>
      </w:r>
      <w:r w:rsidRPr="00636630">
        <w:rPr>
          <w:rStyle w:val="Emphasis"/>
          <w:highlight w:val="green"/>
        </w:rPr>
        <w:t>dis/ability</w:t>
      </w:r>
      <w:r w:rsidRPr="00636630">
        <w:rPr>
          <w:rStyle w:val="Emphasis"/>
        </w:rPr>
        <w:t xml:space="preserve"> represents </w:t>
      </w:r>
      <w:r w:rsidRPr="00636630">
        <w:rPr>
          <w:rStyle w:val="Emphasis"/>
          <w:highlight w:val="green"/>
        </w:rPr>
        <w:t>is an antagonism</w:t>
      </w:r>
      <w:r w:rsidRPr="008D1CE8">
        <w:rPr>
          <w:u w:val="single"/>
        </w:rPr>
        <w:t xml:space="preserve">, it is an oppression so much more foundational to the core of American values that </w:t>
      </w:r>
      <w:r w:rsidRPr="00636630">
        <w:rPr>
          <w:rStyle w:val="Emphasis"/>
          <w:highlight w:val="green"/>
        </w:rPr>
        <w:t>linguistic reforms would not</w:t>
      </w:r>
      <w:r w:rsidRPr="008D1CE8">
        <w:rPr>
          <w:rStyle w:val="StyleUnderline"/>
        </w:rPr>
        <w:t xml:space="preserve"> even </w:t>
      </w:r>
      <w:r w:rsidRPr="00636630">
        <w:rPr>
          <w:rStyle w:val="Emphasis"/>
          <w:highlight w:val="green"/>
        </w:rPr>
        <w:t>scratch the surface</w:t>
      </w:r>
      <w:r w:rsidRPr="008D1CE8">
        <w:rPr>
          <w:u w:val="single"/>
        </w:rPr>
        <w:t>.</w:t>
      </w:r>
      <w:r w:rsidRPr="008D1CE8">
        <w:rPr>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w:t>
      </w:r>
      <w:proofErr w:type="spellStart"/>
      <w:r w:rsidRPr="008D1CE8">
        <w:rPr>
          <w:sz w:val="14"/>
        </w:rPr>
        <w:t>Crippessimism</w:t>
      </w:r>
      <w:proofErr w:type="spellEnd"/>
      <w:r w:rsidRPr="008D1CE8">
        <w:rPr>
          <w:sz w:val="14"/>
        </w:rPr>
        <w:t xml:space="preserve"> is a call for some demolition and redistribution of communicative identity paradigms. If the radical promise of our theories is nothing more than a call for social </w:t>
      </w:r>
      <w:proofErr w:type="gramStart"/>
      <w:r w:rsidRPr="008D1CE8">
        <w:rPr>
          <w:sz w:val="14"/>
        </w:rPr>
        <w:t>stability</w:t>
      </w:r>
      <w:proofErr w:type="gramEnd"/>
      <w:r w:rsidRPr="008D1CE8">
        <w:rPr>
          <w:sz w:val="14"/>
        </w:rPr>
        <w:t xml:space="preserve"> then they are complicit in the neoliberal eugenic project. We need to theorize so that there is nothing already ‘given’ or taken for granted. Often in those moments, like the moments of so many textbooks, the underlying optimism goes completely unquestioned. Crip-pessimism as a theme is characterized by negotiating debates surrounding the efficacy of identity politics. Arguments that fit within the theme ask why the disabled should abandon their bodies in the political sphere.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636630">
        <w:rPr>
          <w:rStyle w:val="Emphasis"/>
          <w:highlight w:val="green"/>
        </w:rPr>
        <w:t>we need</w:t>
      </w:r>
      <w:r w:rsidRPr="008D1CE8">
        <w:rPr>
          <w:u w:val="single"/>
        </w:rPr>
        <w:t xml:space="preserve"> when we are having </w:t>
      </w:r>
      <w:r w:rsidRPr="00636630">
        <w:rPr>
          <w:rStyle w:val="Emphasis"/>
          <w:highlight w:val="green"/>
        </w:rPr>
        <w:t>discussions about how to</w:t>
      </w:r>
      <w:r w:rsidRPr="008D1CE8">
        <w:rPr>
          <w:u w:val="single"/>
        </w:rPr>
        <w:t xml:space="preserve"> progress is a theory that </w:t>
      </w:r>
      <w:r w:rsidRPr="00636630">
        <w:rPr>
          <w:rStyle w:val="Emphasis"/>
          <w:highlight w:val="green"/>
        </w:rPr>
        <w:t>break</w:t>
      </w:r>
      <w:r w:rsidRPr="008D1CE8">
        <w:rPr>
          <w:u w:val="single"/>
        </w:rPr>
        <w:t xml:space="preserve">s </w:t>
      </w:r>
      <w:r w:rsidRPr="00636630">
        <w:rPr>
          <w:rStyle w:val="Emphasis"/>
          <w:highlight w:val="green"/>
        </w:rPr>
        <w:t>down</w:t>
      </w:r>
      <w:r w:rsidRPr="008D1CE8">
        <w:rPr>
          <w:u w:val="single"/>
        </w:rPr>
        <w:t xml:space="preserve"> the notion of </w:t>
      </w:r>
      <w:r w:rsidRPr="00636630">
        <w:rPr>
          <w:rStyle w:val="Emphasis"/>
          <w:highlight w:val="green"/>
        </w:rPr>
        <w:t>progress</w:t>
      </w:r>
      <w:r w:rsidRPr="00636630">
        <w:rPr>
          <w:rStyle w:val="Emphasis"/>
        </w:rPr>
        <w:t>.</w:t>
      </w:r>
      <w:r w:rsidRPr="008D1CE8">
        <w:rPr>
          <w:sz w:val="14"/>
        </w:rPr>
        <w:t xml:space="preserve"> The recognition and need for a theory like this </w:t>
      </w:r>
      <w:proofErr w:type="gramStart"/>
      <w:r w:rsidRPr="008D1CE8">
        <w:rPr>
          <w:sz w:val="14"/>
        </w:rPr>
        <w:t>comes</w:t>
      </w:r>
      <w:proofErr w:type="gramEnd"/>
      <w:r w:rsidRPr="008D1CE8">
        <w:rPr>
          <w:sz w:val="14"/>
        </w:rPr>
        <w:t xml:space="preserve"> about when we ask central dis/ability questions like: </w:t>
      </w:r>
      <w:r w:rsidRPr="008D1CE8">
        <w:rPr>
          <w:u w:val="single"/>
        </w:rPr>
        <w:t>‘</w:t>
      </w:r>
      <w:r w:rsidRPr="008D1CE8">
        <w:rPr>
          <w:rStyle w:val="StyleUnderline"/>
        </w:rPr>
        <w:t>when did eugenics end?’</w:t>
      </w:r>
      <w:r w:rsidRPr="008D1CE8">
        <w:rPr>
          <w:u w:val="single"/>
        </w:rPr>
        <w:t xml:space="preserve"> and ‘</w:t>
      </w:r>
      <w:r w:rsidRPr="008D1CE8">
        <w:rPr>
          <w:rStyle w:val="StyleUnderline"/>
        </w:rPr>
        <w:t>where is disability in U.S. society before and after the passage of the Americans with Disabilities Act?’</w:t>
      </w:r>
      <w:r w:rsidRPr="008D1CE8">
        <w:rPr>
          <w:u w:val="single"/>
        </w:rPr>
        <w:t xml:space="preserve"> and ‘globally has the Convention on the Rights of Persons with Disabilities reconciled the antagonism of disablism?’. </w:t>
      </w:r>
      <w:r w:rsidRPr="008D1CE8">
        <w:rPr>
          <w:rStyle w:val="Emphasis"/>
        </w:rPr>
        <w:t>These are the questions that I want to end on</w:t>
      </w:r>
      <w:r w:rsidRPr="008D1CE8">
        <w:rPr>
          <w:sz w:val="14"/>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8D1CE8">
        <w:rPr>
          <w:sz w:val="14"/>
        </w:rPr>
        <w:t>grow</w:t>
      </w:r>
      <w:proofErr w:type="gramEnd"/>
      <w:r w:rsidRPr="008D1CE8">
        <w:rPr>
          <w:sz w:val="14"/>
        </w:rPr>
        <w:t xml:space="preserve">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w:t>
      </w:r>
    </w:p>
    <w:p w14:paraId="62F6CA91" w14:textId="5ADA48EA" w:rsidR="00E42E4C" w:rsidRDefault="00E42E4C" w:rsidP="00F601E6"/>
    <w:p w14:paraId="032C0F41" w14:textId="5D9BE3ED" w:rsidR="0078695A" w:rsidRDefault="0078695A" w:rsidP="0078695A">
      <w:pPr>
        <w:pStyle w:val="Heading1"/>
      </w:pPr>
      <w:r>
        <w:t>Accessibility</w:t>
      </w:r>
    </w:p>
    <w:p w14:paraId="4083ED10" w14:textId="40DF1A0C" w:rsidR="0078695A" w:rsidRDefault="0078695A" w:rsidP="0078695A">
      <w:pPr>
        <w:pStyle w:val="Heading2"/>
      </w:pPr>
      <w:r>
        <w:t>1</w:t>
      </w:r>
    </w:p>
    <w:p w14:paraId="28FD7BF7" w14:textId="77777777" w:rsidR="0078695A" w:rsidRDefault="0078695A" w:rsidP="0078695A">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F898681" w14:textId="77777777" w:rsidR="0078695A" w:rsidRPr="001B71EB" w:rsidRDefault="0078695A" w:rsidP="0078695A">
      <w:pPr>
        <w:rPr>
          <w:rStyle w:val="Style13ptBold"/>
        </w:rPr>
      </w:pPr>
      <w:r w:rsidRPr="001B71EB">
        <w:rPr>
          <w:rStyle w:val="Style13ptBold"/>
        </w:rPr>
        <w:t>Mollow 15</w:t>
      </w:r>
    </w:p>
    <w:p w14:paraId="79F9B92F" w14:textId="77777777" w:rsidR="0078695A" w:rsidRDefault="0078695A" w:rsidP="0078695A">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7C42345C" w14:textId="77777777" w:rsidR="0078695A" w:rsidRDefault="0078695A" w:rsidP="0078695A"/>
    <w:p w14:paraId="12DFAA08" w14:textId="77777777" w:rsidR="0078695A" w:rsidRDefault="0078695A" w:rsidP="0078695A">
      <w:pPr>
        <w:pStyle w:val="Heading4"/>
      </w:pPr>
      <w:r>
        <w:t>The 1AC’s belief of a better future becomes complicit in the logic of rehabilitative futurism, which is threatened by the Disabled Child.</w:t>
      </w:r>
    </w:p>
    <w:p w14:paraId="298AAB15" w14:textId="77777777" w:rsidR="0078695A" w:rsidRPr="001B71EB" w:rsidRDefault="0078695A" w:rsidP="0078695A">
      <w:pPr>
        <w:rPr>
          <w:rStyle w:val="Style13ptBold"/>
        </w:rPr>
      </w:pPr>
      <w:r w:rsidRPr="001B71EB">
        <w:rPr>
          <w:rStyle w:val="Style13ptBold"/>
        </w:rPr>
        <w:t>Mollow 2</w:t>
      </w:r>
    </w:p>
    <w:p w14:paraId="47D2049E" w14:textId="77777777" w:rsidR="0078695A" w:rsidRDefault="0078695A" w:rsidP="0078695A">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5F07FFE2" w14:textId="77777777" w:rsidR="0078695A" w:rsidRDefault="0078695A" w:rsidP="0078695A"/>
    <w:p w14:paraId="50F05CD0" w14:textId="77777777" w:rsidR="0078695A" w:rsidRDefault="0078695A" w:rsidP="0078695A">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30257DFE" w14:textId="77777777" w:rsidR="0078695A" w:rsidRPr="001B71EB" w:rsidRDefault="0078695A" w:rsidP="0078695A">
      <w:pPr>
        <w:rPr>
          <w:rStyle w:val="Style13ptBold"/>
        </w:rPr>
      </w:pPr>
      <w:r w:rsidRPr="001B71EB">
        <w:rPr>
          <w:rStyle w:val="Style13ptBold"/>
        </w:rPr>
        <w:t>Mollow 12</w:t>
      </w:r>
    </w:p>
    <w:p w14:paraId="295F385D" w14:textId="77777777" w:rsidR="0078695A" w:rsidRDefault="0078695A" w:rsidP="0078695A">
      <w:r>
        <w:t>expanding the category of “human” to encompass those excluded will not “stop the inhumanity of the drive rather than conforming to a utopian/</w:t>
      </w:r>
      <w:proofErr w:type="spellStart"/>
      <w:r>
        <w:t>antirelational</w:t>
      </w:r>
      <w:proofErr w:type="spellEnd"/>
      <w:r>
        <w:t xml:space="preserve">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45021F60" w14:textId="1EE43F06" w:rsidR="0078695A" w:rsidRDefault="0078695A" w:rsidP="0078695A"/>
    <w:p w14:paraId="2E836E2A" w14:textId="77777777" w:rsidR="0078695A" w:rsidRPr="006948C8" w:rsidRDefault="0078695A" w:rsidP="0078695A">
      <w:pPr>
        <w:pStyle w:val="Heading4"/>
        <w:spacing w:before="0" w:after="80" w:line="276" w:lineRule="auto"/>
        <w:rPr>
          <w:rFonts w:cs="Calibri"/>
          <w:color w:val="000000" w:themeColor="text1"/>
        </w:rPr>
      </w:pPr>
      <w:r w:rsidRPr="006948C8">
        <w:rPr>
          <w:rFonts w:cs="Calibri"/>
          <w:color w:val="000000" w:themeColor="text1"/>
        </w:rPr>
        <w:t xml:space="preserve">You should adopt epistemological disablement over certainty. Their attempt to construct a universal guide to action ignores the ways in which uncertainty, confusion, and the overall drive determine us. This means their framework should be ep suspect because it is contingent on a complete knowledge of the self which the disability drive denies. </w:t>
      </w:r>
    </w:p>
    <w:p w14:paraId="355289B2" w14:textId="03260E10" w:rsidR="0078695A" w:rsidRDefault="0078695A" w:rsidP="0078695A">
      <w:r w:rsidRPr="006948C8">
        <w:rPr>
          <w:b/>
          <w:color w:val="000000" w:themeColor="text1"/>
          <w:szCs w:val="26"/>
        </w:rPr>
        <w:t>Mollow 15</w:t>
      </w:r>
    </w:p>
    <w:p w14:paraId="56D46DC1" w14:textId="6F5E3EE5" w:rsidR="0078695A" w:rsidRDefault="0078695A" w:rsidP="0078695A">
      <w:r>
        <w:t>Any knowing of the drive</w:t>
      </w:r>
      <w:r>
        <w:t xml:space="preserve"> </w:t>
      </w:r>
      <w:r>
        <w:t>must</w:t>
      </w:r>
      <w:r>
        <w:t xml:space="preserve"> </w:t>
      </w:r>
      <w:r>
        <w:t>be an effort characterized by failure and incompletion—that is</w:t>
      </w:r>
      <w:r>
        <w:t xml:space="preserve"> </w:t>
      </w:r>
      <w:r>
        <w:t>epistemological disablement</w:t>
      </w:r>
      <w:r>
        <w:t xml:space="preserve"> </w:t>
      </w:r>
      <w:r>
        <w:t>coming into</w:t>
      </w:r>
      <w:r>
        <w:t xml:space="preserve"> </w:t>
      </w:r>
      <w:r>
        <w:t>proximity with the disability drive produces states of</w:t>
      </w:r>
      <w:r>
        <w:t xml:space="preserve"> </w:t>
      </w:r>
      <w:r>
        <w:t>affective uncertainty</w:t>
      </w:r>
      <w:r>
        <w:t xml:space="preserve"> </w:t>
      </w:r>
      <w:r>
        <w:t>These moments</w:t>
      </w:r>
      <w:r>
        <w:t xml:space="preserve"> </w:t>
      </w:r>
      <w:r>
        <w:t>are often disavowed by theorists</w:t>
      </w:r>
      <w:r>
        <w:t xml:space="preserve"> </w:t>
      </w:r>
      <w:r>
        <w:t>and are instead projected onto disabled people</w:t>
      </w:r>
      <w:r>
        <w:t xml:space="preserve"> </w:t>
      </w:r>
      <w:r>
        <w:t>disabled people</w:t>
      </w:r>
      <w:r>
        <w:t xml:space="preserve"> </w:t>
      </w:r>
      <w:r>
        <w:t>are depicted as the result of an insufficiency of self-knowledge</w:t>
      </w:r>
      <w:r>
        <w:t xml:space="preserve"> </w:t>
      </w:r>
      <w:r>
        <w:t>drive theory</w:t>
      </w:r>
      <w:r>
        <w:t xml:space="preserve"> </w:t>
      </w:r>
      <w:r>
        <w:t xml:space="preserve">undermine belief in the possibility of a transparent and </w:t>
      </w:r>
      <w:proofErr w:type="spellStart"/>
      <w:r>
        <w:t>whol</w:t>
      </w:r>
      <w:proofErr w:type="spellEnd"/>
      <w:r>
        <w:t xml:space="preserve"> </w:t>
      </w:r>
      <w:r>
        <w:t>self</w:t>
      </w:r>
      <w:r>
        <w:t xml:space="preserve"> </w:t>
      </w:r>
      <w:r>
        <w:t>this</w:t>
      </w:r>
      <w:r>
        <w:t xml:space="preserve"> </w:t>
      </w:r>
      <w:r>
        <w:t>highlights the limits of complete self-knowledge for</w:t>
      </w:r>
      <w:r>
        <w:t xml:space="preserve"> </w:t>
      </w:r>
      <w:r>
        <w:t>subjects</w:t>
      </w:r>
      <w:r>
        <w:t xml:space="preserve"> </w:t>
      </w:r>
      <w:r>
        <w:t>while</w:t>
      </w:r>
      <w:r>
        <w:t xml:space="preserve"> </w:t>
      </w:r>
      <w:r>
        <w:t>interrogating</w:t>
      </w:r>
      <w:r>
        <w:t xml:space="preserve"> </w:t>
      </w:r>
      <w:r>
        <w:t>social dynamics that give rise to imbalances in</w:t>
      </w:r>
      <w:r>
        <w:t xml:space="preserve"> </w:t>
      </w:r>
      <w:r>
        <w:t>epistemological authority</w:t>
      </w:r>
    </w:p>
    <w:p w14:paraId="51179333" w14:textId="77777777" w:rsidR="0078695A" w:rsidRDefault="0078695A" w:rsidP="0078695A"/>
    <w:p w14:paraId="7D7A8CAC" w14:textId="77777777" w:rsidR="0078695A" w:rsidRDefault="0078695A" w:rsidP="0078695A">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6173AAC7" w14:textId="77777777" w:rsidR="0078695A" w:rsidRPr="001B71EB" w:rsidRDefault="0078695A" w:rsidP="0078695A">
      <w:pPr>
        <w:rPr>
          <w:rStyle w:val="Style13ptBold"/>
        </w:rPr>
      </w:pPr>
      <w:r w:rsidRPr="001B71EB">
        <w:rPr>
          <w:rStyle w:val="Style13ptBold"/>
        </w:rPr>
        <w:t>Selck 16</w:t>
      </w:r>
    </w:p>
    <w:p w14:paraId="2D6B7DB8" w14:textId="77777777" w:rsidR="0078695A" w:rsidRPr="001B71EB" w:rsidRDefault="0078695A" w:rsidP="0078695A">
      <w:r>
        <w:t xml:space="preserve">dis/ability rarely enters the communication sphere. The questions that accompany dis/ability have been relocated like many </w:t>
      </w:r>
      <w:proofErr w:type="gramStart"/>
      <w:r>
        <w:t>patients</w:t>
      </w:r>
      <w:proofErr w:type="gramEnd"/>
      <w:r>
        <w:t xml:space="preserve"> Political correctness as communication underscores how programs operate understands the oppression as materially reconcilable dis/ability is an antagonism linguistic reforms would not scratch the surface Social death has occurred we need discussions about how to break down progress</w:t>
      </w:r>
    </w:p>
    <w:p w14:paraId="49F722C3" w14:textId="3E1128D4" w:rsidR="0078695A" w:rsidRPr="0078695A" w:rsidRDefault="0078695A" w:rsidP="0078695A"/>
    <w:sectPr w:rsidR="0078695A" w:rsidRPr="007869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69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8695A"/>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3DA1B2"/>
  <w14:defaultImageDpi w14:val="300"/>
  <w15:docId w15:val="{56C48666-5DA1-BB4B-AB44-877C5BD1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695A"/>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869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69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69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78695A"/>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869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695A"/>
  </w:style>
  <w:style w:type="character" w:customStyle="1" w:styleId="Heading1Char">
    <w:name w:val="Heading 1 Char"/>
    <w:aliases w:val="Pocket Char"/>
    <w:basedOn w:val="DefaultParagraphFont"/>
    <w:link w:val="Heading1"/>
    <w:uiPriority w:val="9"/>
    <w:rsid w:val="0078695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8695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8695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8695A"/>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695A"/>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78695A"/>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78695A"/>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8695A"/>
    <w:rPr>
      <w:color w:val="auto"/>
      <w:u w:val="none"/>
    </w:rPr>
  </w:style>
  <w:style w:type="character" w:styleId="Hyperlink">
    <w:name w:val="Hyperlink"/>
    <w:basedOn w:val="DefaultParagraphFont"/>
    <w:uiPriority w:val="99"/>
    <w:semiHidden/>
    <w:unhideWhenUsed/>
    <w:rsid w:val="0078695A"/>
    <w:rPr>
      <w:color w:val="auto"/>
      <w:u w:val="none"/>
    </w:rPr>
  </w:style>
  <w:style w:type="paragraph" w:styleId="DocumentMap">
    <w:name w:val="Document Map"/>
    <w:basedOn w:val="Normal"/>
    <w:link w:val="DocumentMapChar"/>
    <w:uiPriority w:val="99"/>
    <w:semiHidden/>
    <w:unhideWhenUsed/>
    <w:rsid w:val="007869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695A"/>
    <w:rPr>
      <w:rFonts w:ascii="Lucida Grande" w:hAnsi="Lucida Grande" w:cs="Lucida Grande"/>
    </w:rPr>
  </w:style>
  <w:style w:type="paragraph" w:customStyle="1" w:styleId="textbold">
    <w:name w:val="text bold"/>
    <w:basedOn w:val="Normal"/>
    <w:link w:val="Emphasis"/>
    <w:uiPriority w:val="20"/>
    <w:qFormat/>
    <w:rsid w:val="0078695A"/>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5208</Words>
  <Characters>29692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2021-10-29T19:46:00Z</dcterms:created>
  <dcterms:modified xsi:type="dcterms:W3CDTF">2021-10-29T19:50:00Z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