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7434E" w14:textId="77777777" w:rsidR="008B58AB" w:rsidRPr="003C2556" w:rsidRDefault="008B58AB" w:rsidP="008B58AB">
      <w:pPr>
        <w:pStyle w:val="Heading2"/>
        <w:rPr>
          <w:rFonts w:cs="Times New Roman"/>
        </w:rPr>
      </w:pPr>
      <w:r w:rsidRPr="003C2556">
        <w:rPr>
          <w:rFonts w:cs="Times New Roman"/>
        </w:rPr>
        <w:t>AC</w:t>
      </w:r>
    </w:p>
    <w:p w14:paraId="0CCDF290" w14:textId="77777777" w:rsidR="008B58AB" w:rsidRPr="003C2556" w:rsidRDefault="008B58AB" w:rsidP="008B58AB">
      <w:pPr>
        <w:pStyle w:val="Heading3"/>
        <w:rPr>
          <w:rFonts w:cs="Times New Roman"/>
        </w:rPr>
      </w:pPr>
      <w:r w:rsidRPr="003C2556">
        <w:rPr>
          <w:rFonts w:cs="Times New Roman"/>
        </w:rPr>
        <w:lastRenderedPageBreak/>
        <w:t>Chapter One is The Realization</w:t>
      </w:r>
    </w:p>
    <w:p w14:paraId="53DF3D67" w14:textId="77777777" w:rsidR="008B58AB" w:rsidRPr="003C2556" w:rsidRDefault="008B58AB" w:rsidP="008B58AB">
      <w:pPr>
        <w:pStyle w:val="Heading4"/>
        <w:rPr>
          <w:rFonts w:cs="Times New Roman"/>
          <w:bCs w:val="0"/>
        </w:rPr>
      </w:pPr>
      <w:r w:rsidRPr="003C2556">
        <w:rPr>
          <w:rFonts w:cs="Times New Roman"/>
        </w:rPr>
        <w:t>We’re on the road to nowhere – the squo attempt to preserve life is really nothing but an infinitely continuous quest created by our own desire to more and more of ourselves, this goal of survival is pointless and glorifies endless reproduction of bodies that has no purpose.</w:t>
      </w:r>
    </w:p>
    <w:p w14:paraId="36437003" w14:textId="77777777" w:rsidR="008B58AB" w:rsidRPr="003C2556" w:rsidRDefault="008B58AB" w:rsidP="008B58AB">
      <w:pPr>
        <w:rPr>
          <w:b/>
          <w:bCs/>
          <w:sz w:val="28"/>
          <w:szCs w:val="28"/>
        </w:rPr>
      </w:pPr>
      <w:r w:rsidRPr="003C2556">
        <w:rPr>
          <w:b/>
          <w:bCs/>
          <w:szCs w:val="26"/>
        </w:rPr>
        <w:t>Deleuze and Guattari 72</w:t>
      </w:r>
      <w:r w:rsidRPr="003C2556">
        <w:rPr>
          <w:b/>
          <w:bCs/>
          <w:sz w:val="28"/>
          <w:szCs w:val="28"/>
        </w:rPr>
        <w:t xml:space="preserve"> </w:t>
      </w:r>
      <w:r w:rsidRPr="003C2556">
        <w:rPr>
          <w:sz w:val="16"/>
          <w:szCs w:val="16"/>
        </w:rPr>
        <w:t>(Gilles and Felix, Anti-Oedipus, 1972, p. 107-109) SJCP//JG</w:t>
      </w:r>
    </w:p>
    <w:p w14:paraId="542CE387" w14:textId="77777777" w:rsidR="008B58AB" w:rsidRPr="003C2556" w:rsidRDefault="008B58AB" w:rsidP="008B58AB">
      <w:pPr>
        <w:rPr>
          <w:sz w:val="14"/>
        </w:rPr>
      </w:pPr>
      <w:r w:rsidRPr="003C2556">
        <w:rPr>
          <w:sz w:val="14"/>
        </w:rPr>
        <w:t xml:space="preserve">Coextensiveness is another matter entirely, </w:t>
      </w:r>
      <w:r w:rsidRPr="003C2556">
        <w:rPr>
          <w:rStyle w:val="Emphasis"/>
        </w:rPr>
        <w:t xml:space="preserve">the coextension of man and nature; a circular movement by which </w:t>
      </w:r>
      <w:r w:rsidRPr="003C2556">
        <w:rPr>
          <w:rStyle w:val="Emphasis"/>
          <w:highlight w:val="green"/>
        </w:rPr>
        <w:t>the unconscious</w:t>
      </w:r>
      <w:r w:rsidRPr="003C2556">
        <w:rPr>
          <w:rStyle w:val="Emphasis"/>
        </w:rPr>
        <w:t xml:space="preserve">, </w:t>
      </w:r>
      <w:r w:rsidRPr="003C2556">
        <w:rPr>
          <w:rStyle w:val="Emphasis"/>
          <w:highlight w:val="green"/>
        </w:rPr>
        <w:t>always</w:t>
      </w:r>
      <w:r w:rsidRPr="003C2556">
        <w:rPr>
          <w:rStyle w:val="Emphasis"/>
        </w:rPr>
        <w:t xml:space="preserve"> remaining subject;:produces and </w:t>
      </w:r>
      <w:r w:rsidRPr="003C2556">
        <w:rPr>
          <w:rStyle w:val="Emphasis"/>
          <w:highlight w:val="green"/>
        </w:rPr>
        <w:t>reproduces itself</w:t>
      </w:r>
      <w:r w:rsidRPr="003C2556">
        <w:rPr>
          <w:sz w:val="14"/>
        </w:rPr>
        <w:t xml:space="preserve">. The unconscious does not follow the paths of a generation progressing (or regressing) from one body to another: your father, your father's father, and so on. </w:t>
      </w:r>
      <w:r w:rsidRPr="003C2556">
        <w:rPr>
          <w:rStyle w:val="Emphasis"/>
          <w:highlight w:val="green"/>
        </w:rPr>
        <w:t>The</w:t>
      </w:r>
      <w:r w:rsidRPr="003C2556">
        <w:rPr>
          <w:rStyle w:val="Emphasis"/>
        </w:rPr>
        <w:t xml:space="preserve"> organized </w:t>
      </w:r>
      <w:r w:rsidRPr="003C2556">
        <w:rPr>
          <w:rStyle w:val="Emphasis"/>
          <w:highlight w:val="green"/>
        </w:rPr>
        <w:t>body is the object of reproduction by</w:t>
      </w:r>
      <w:r w:rsidRPr="003C2556">
        <w:rPr>
          <w:rStyle w:val="Emphasis"/>
        </w:rPr>
        <w:t xml:space="preserve"> </w:t>
      </w:r>
      <w:r w:rsidRPr="003C2556">
        <w:rPr>
          <w:rStyle w:val="Emphasis"/>
          <w:highlight w:val="green"/>
        </w:rPr>
        <w:t>generation</w:t>
      </w:r>
      <w:r w:rsidRPr="003C2556">
        <w:rPr>
          <w:rStyle w:val="Emphasis"/>
        </w:rPr>
        <w:t xml:space="preserve">; it is </w:t>
      </w:r>
      <w:r w:rsidRPr="003C2556">
        <w:rPr>
          <w:rStyle w:val="Emphasis"/>
          <w:highlight w:val="green"/>
        </w:rPr>
        <w:t>not</w:t>
      </w:r>
      <w:r w:rsidRPr="003C2556">
        <w:rPr>
          <w:rStyle w:val="Emphasis"/>
        </w:rPr>
        <w:t xml:space="preserve"> its </w:t>
      </w:r>
      <w:r w:rsidRPr="003C2556">
        <w:rPr>
          <w:rStyle w:val="Emphasis"/>
          <w:highlight w:val="green"/>
        </w:rPr>
        <w:t>subject</w:t>
      </w:r>
      <w:r w:rsidRPr="003C2556">
        <w:rPr>
          <w:rStyle w:val="Emphasis"/>
        </w:rPr>
        <w:t xml:space="preserve">. The sole </w:t>
      </w:r>
      <w:r w:rsidRPr="003C2556">
        <w:rPr>
          <w:rStyle w:val="Emphasis"/>
          <w:highlight w:val="green"/>
        </w:rPr>
        <w:t>subject of reproduction is the unconscious</w:t>
      </w:r>
      <w:r w:rsidRPr="003C2556">
        <w:rPr>
          <w:rStyle w:val="Emphasis"/>
        </w:rPr>
        <w:t xml:space="preserve"> itself </w:t>
      </w:r>
      <w:r w:rsidRPr="003C2556">
        <w:rPr>
          <w:rStyle w:val="Emphasis"/>
          <w:highlight w:val="green"/>
        </w:rPr>
        <w:t>which holds to</w:t>
      </w:r>
      <w:r w:rsidRPr="003C2556">
        <w:rPr>
          <w:rStyle w:val="Emphasis"/>
        </w:rPr>
        <w:t xml:space="preserve"> the </w:t>
      </w:r>
      <w:r w:rsidRPr="003C2556">
        <w:rPr>
          <w:rStyle w:val="Emphasis"/>
          <w:highlight w:val="green"/>
        </w:rPr>
        <w:t>circular</w:t>
      </w:r>
      <w:r w:rsidRPr="003C2556">
        <w:rPr>
          <w:rStyle w:val="Emphasis"/>
        </w:rPr>
        <w:t xml:space="preserve"> form of </w:t>
      </w:r>
      <w:r w:rsidRPr="003C2556">
        <w:rPr>
          <w:rStyle w:val="Emphasis"/>
          <w:highlight w:val="green"/>
        </w:rPr>
        <w:t>production</w:t>
      </w:r>
      <w:r w:rsidRPr="003C2556">
        <w:rPr>
          <w:rStyle w:val="Emphasis"/>
        </w:rPr>
        <w:t>.</w:t>
      </w:r>
      <w:r w:rsidRPr="003C2556">
        <w:rPr>
          <w:sz w:val="14"/>
        </w:rPr>
        <w:t xml:space="preserve"> Sexuality is not a mean; in the service of generation; rather, </w:t>
      </w:r>
      <w:r w:rsidRPr="003C2556">
        <w:rPr>
          <w:rStyle w:val="Emphasis"/>
        </w:rPr>
        <w:t xml:space="preserve">the generation of bodies is </w:t>
      </w:r>
      <w:r w:rsidRPr="003C2556">
        <w:rPr>
          <w:rStyle w:val="Emphasis"/>
          <w:highlight w:val="green"/>
        </w:rPr>
        <w:t>in the</w:t>
      </w:r>
      <w:r w:rsidRPr="003C2556">
        <w:rPr>
          <w:rStyle w:val="Emphasis"/>
        </w:rPr>
        <w:t xml:space="preserve"> service of sexuality as an </w:t>
      </w:r>
      <w:r w:rsidRPr="003C2556">
        <w:rPr>
          <w:rStyle w:val="Emphasis"/>
          <w:highlight w:val="green"/>
        </w:rPr>
        <w:t>autoproduction of the unconscious</w:t>
      </w:r>
      <w:r w:rsidRPr="003C2556">
        <w:rPr>
          <w:sz w:val="14"/>
        </w:rPr>
        <w:t xml:space="preserve">. Sexuality does not represent a premium for the ego, in exchange for its subordina- tion to the process of generation; on the contrary, </w:t>
      </w:r>
      <w:r w:rsidRPr="003C2556">
        <w:rPr>
          <w:rStyle w:val="Emphasis"/>
        </w:rPr>
        <w:t>generation is the ego's solace, its prolongation, the passage from one body to another through which the unconscious does no more than reproduce itself in itself</w:t>
      </w:r>
      <w:r w:rsidRPr="003C2556">
        <w:rPr>
          <w:sz w:val="14"/>
        </w:rPr>
        <w:t xml:space="preserve">. Indeed, in this sense we must say the unconscious has always been an orphan-that is, it has engendered itself in the identity of nature and man, of the world and man. The question of the father, the question of ?od, is what has become impossible, a matter of indifference, so true is It that to affirm or deny such a being amounts to the same thing, or to live it or kill it: one and the same misconception (contresens) concerning the nature of the unconscious. But psychoanalysts are bent on producing man abstractly, that is to say ideologically, for culture. </w:t>
      </w:r>
      <w:r w:rsidRPr="003C2556">
        <w:rPr>
          <w:rStyle w:val="Emphasis"/>
        </w:rPr>
        <w:t xml:space="preserve">It is </w:t>
      </w:r>
      <w:r w:rsidRPr="003C2556">
        <w:rPr>
          <w:rStyle w:val="Emphasis"/>
          <w:highlight w:val="green"/>
        </w:rPr>
        <w:t>Oedipus</w:t>
      </w:r>
      <w:r w:rsidRPr="003C2556">
        <w:rPr>
          <w:rStyle w:val="Emphasis"/>
        </w:rPr>
        <w:t xml:space="preserve"> who produces man in this fashion, and who </w:t>
      </w:r>
      <w:r w:rsidRPr="003C2556">
        <w:rPr>
          <w:rStyle w:val="Emphasis"/>
          <w:highlight w:val="green"/>
        </w:rPr>
        <w:t>gives</w:t>
      </w:r>
      <w:r w:rsidRPr="003C2556">
        <w:rPr>
          <w:rStyle w:val="Emphasis"/>
        </w:rPr>
        <w:t xml:space="preserve"> a structure to the </w:t>
      </w:r>
      <w:r w:rsidRPr="003C2556">
        <w:rPr>
          <w:rStyle w:val="Emphasis"/>
          <w:highlight w:val="green"/>
        </w:rPr>
        <w:t>false movement of infinite</w:t>
      </w:r>
      <w:r w:rsidRPr="003C2556">
        <w:rPr>
          <w:rStyle w:val="Emphasis"/>
        </w:rPr>
        <w:t xml:space="preserve"> </w:t>
      </w:r>
      <w:r w:rsidRPr="003C2556">
        <w:rPr>
          <w:rStyle w:val="Emphasis"/>
          <w:highlight w:val="green"/>
        </w:rPr>
        <w:t>progression</w:t>
      </w:r>
      <w:r w:rsidRPr="003C2556">
        <w:rPr>
          <w:rStyle w:val="Emphasis"/>
        </w:rPr>
        <w:t xml:space="preserve"> and regression:</w:t>
      </w:r>
      <w:r w:rsidRPr="003C2556">
        <w:rPr>
          <w:sz w:val="14"/>
        </w:rPr>
        <w:t xml:space="preserve"> your father, and your father's father, a snowball gathering speed as it moves from Oedipus all the way to the father of the primal horde, to God and the Paleolithic age. It is Oedipus who makes us man, for better or for worse, say those who would make fools of us all. </w:t>
      </w:r>
      <w:r w:rsidRPr="003C2556">
        <w:rPr>
          <w:rStyle w:val="Emphasis"/>
        </w:rPr>
        <w:t xml:space="preserve">The tone may vary, but the message remains basically the same: </w:t>
      </w:r>
      <w:r w:rsidRPr="003C2556">
        <w:rPr>
          <w:rStyle w:val="Emphasis"/>
          <w:highlight w:val="green"/>
        </w:rPr>
        <w:t>you will not escape</w:t>
      </w:r>
      <w:r w:rsidRPr="003C2556">
        <w:rPr>
          <w:rStyle w:val="Emphasis"/>
        </w:rPr>
        <w:t xml:space="preserve"> Oedipus, your sole choice is between the "neurotic outlet" and the "nonneurotic outlet."</w:t>
      </w:r>
      <w:r w:rsidRPr="003C2556">
        <w:rPr>
          <w:sz w:val="14"/>
        </w:rPr>
        <w:t xml:space="preserve"> </w:t>
      </w:r>
    </w:p>
    <w:p w14:paraId="592193F9" w14:textId="77777777" w:rsidR="008B58AB" w:rsidRPr="003C2556" w:rsidRDefault="008B58AB" w:rsidP="008B58AB">
      <w:pPr>
        <w:pStyle w:val="Heading4"/>
        <w:rPr>
          <w:rFonts w:cs="Times New Roman"/>
          <w:bCs w:val="0"/>
          <w:lang w:eastAsia="zh-CN"/>
        </w:rPr>
      </w:pPr>
      <w:r w:rsidRPr="003C2556">
        <w:rPr>
          <w:rFonts w:cs="Times New Roman"/>
          <w:lang w:eastAsia="zh-CN"/>
        </w:rPr>
        <w:t>We are stuck in the middle. In the middle of becoming, living, becoming corpses. The restrictive identity of self-survival imprisons us in the body, preventing any lines of flight or becoming creating the basis for the idyllic melancholic subject.</w:t>
      </w:r>
    </w:p>
    <w:p w14:paraId="7836A0CE" w14:textId="77777777" w:rsidR="008B58AB" w:rsidRPr="003C2556" w:rsidRDefault="008B58AB" w:rsidP="008B58AB">
      <w:pPr>
        <w:widowControl w:val="0"/>
        <w:autoSpaceDE w:val="0"/>
        <w:autoSpaceDN w:val="0"/>
        <w:adjustRightInd w:val="0"/>
        <w:spacing w:after="240" w:line="260" w:lineRule="atLeast"/>
        <w:rPr>
          <w:b/>
          <w:bCs/>
          <w:color w:val="000000"/>
          <w:sz w:val="28"/>
          <w:szCs w:val="28"/>
        </w:rPr>
      </w:pPr>
      <w:r w:rsidRPr="003C2556">
        <w:rPr>
          <w:b/>
          <w:bCs/>
          <w:color w:val="000000"/>
          <w:szCs w:val="26"/>
        </w:rPr>
        <w:t>Mark 98</w:t>
      </w:r>
      <w:r w:rsidRPr="003C2556">
        <w:rPr>
          <w:b/>
          <w:bCs/>
          <w:color w:val="000000"/>
          <w:sz w:val="28"/>
          <w:szCs w:val="28"/>
        </w:rPr>
        <w:t xml:space="preserve"> </w:t>
      </w:r>
      <w:r w:rsidRPr="003C2556">
        <w:rPr>
          <w:color w:val="000000"/>
          <w:sz w:val="16"/>
          <w:szCs w:val="16"/>
        </w:rPr>
        <w:t>(John, Gilles Deleuze: Vitalism and Multiplicity, p. 29-33) SJCP//JG</w:t>
      </w:r>
    </w:p>
    <w:p w14:paraId="62C3E782" w14:textId="77777777" w:rsidR="008B58AB" w:rsidRPr="003C2556" w:rsidRDefault="008B58AB" w:rsidP="008B58AB">
      <w:pPr>
        <w:rPr>
          <w:b/>
          <w:iCs/>
          <w:u w:val="single"/>
        </w:rPr>
      </w:pPr>
      <w:r w:rsidRPr="003C2556">
        <w:rPr>
          <w:rStyle w:val="Emphasis"/>
        </w:rPr>
        <w:lastRenderedPageBreak/>
        <w:t xml:space="preserve">It's </w:t>
      </w:r>
      <w:r w:rsidRPr="003C2556">
        <w:rPr>
          <w:rStyle w:val="Emphasis"/>
          <w:highlight w:val="green"/>
        </w:rPr>
        <w:t xml:space="preserve">organisms </w:t>
      </w:r>
      <w:r w:rsidRPr="003C2556">
        <w:rPr>
          <w:rStyle w:val="Emphasis"/>
        </w:rPr>
        <w:t xml:space="preserve">that </w:t>
      </w:r>
      <w:r w:rsidRPr="003C2556">
        <w:rPr>
          <w:rStyle w:val="Emphasis"/>
          <w:highlight w:val="green"/>
        </w:rPr>
        <w:t>die, not life</w:t>
      </w:r>
      <w:r w:rsidRPr="003C2556">
        <w:rPr>
          <w:rStyle w:val="Emphasis"/>
        </w:rPr>
        <w:t>. Any work of art points a way through for life, finds a way through the crack</w:t>
      </w:r>
      <w:r w:rsidRPr="003C2556">
        <w:rPr>
          <w:sz w:val="14"/>
        </w:rPr>
        <w:t xml:space="preserve">s. Everything I've written is vitalistic, at least I hope it is, and amounts to a theory of signs and events. (N, 143) In thefinalpiece ofwork published before his death, a short article entitled "Immanence: a life ...'23 Deleuze presents a concise statement of his philosophical concerns. Although he does not use the word Vitalism', the ideas presented here are undoubtedly vitalist in inspiration. The article begins by defining a transcendental field. That is to say the field which constitutes the basis of his philsophy: </w:t>
      </w:r>
      <w:r w:rsidRPr="003C2556">
        <w:rPr>
          <w:rStyle w:val="Emphasis"/>
          <w:highlight w:val="green"/>
        </w:rPr>
        <w:t>transcendental empiricism</w:t>
      </w:r>
      <w:r w:rsidRPr="003C2556">
        <w:rPr>
          <w:rStyle w:val="Emphasis"/>
        </w:rPr>
        <w:t xml:space="preserve">. This field </w:t>
      </w:r>
      <w:r w:rsidRPr="003C2556">
        <w:rPr>
          <w:rStyle w:val="Emphasis"/>
          <w:highlight w:val="green"/>
        </w:rPr>
        <w:t>is</w:t>
      </w:r>
      <w:r w:rsidRPr="003C2556">
        <w:rPr>
          <w:rStyle w:val="Emphasis"/>
        </w:rPr>
        <w:t xml:space="preserve"> defined as *[...] </w:t>
      </w:r>
      <w:r w:rsidRPr="003C2556">
        <w:rPr>
          <w:rStyle w:val="Emphasis"/>
          <w:highlight w:val="green"/>
        </w:rPr>
        <w:t xml:space="preserve">a pure </w:t>
      </w:r>
      <w:r w:rsidRPr="003C2556">
        <w:rPr>
          <w:rStyle w:val="Emphasis"/>
        </w:rPr>
        <w:t xml:space="preserve">a-subjective </w:t>
      </w:r>
      <w:r w:rsidRPr="003C2556">
        <w:rPr>
          <w:rStyle w:val="Emphasis"/>
          <w:highlight w:val="green"/>
        </w:rPr>
        <w:t>current of consciousness</w:t>
      </w:r>
      <w:r w:rsidRPr="003C2556">
        <w:rPr>
          <w:rStyle w:val="Emphasis"/>
        </w:rPr>
        <w:t>, an impersonal prereflexive consciousness, a qualitative duration of consciousness without self</w:t>
      </w:r>
      <w:r w:rsidRPr="003C2556">
        <w:rPr>
          <w:sz w:val="14"/>
        </w:rPr>
        <w:t xml:space="preserve">.24 Obviously, this 'pure' current of consciousness has links with the notions of impersonal, indefinite discourse dealt with above. Pure immanence exists in opposition to the world represented and mediated through theframeworkof the subject and the object. The notion of immanence goes to the heart of Deleuze's transcendental empiricism which embraces both vitalism and multiplicity: Pure immanence is A LIFE, and nothing else. </w:t>
      </w:r>
      <w:r w:rsidRPr="003C2556">
        <w:rPr>
          <w:rStyle w:val="Emphasis"/>
        </w:rPr>
        <w:t>It is not immanence to life, but the immanence which is in nothing is itself a life</w:t>
      </w:r>
      <w:r w:rsidRPr="003C2556">
        <w:rPr>
          <w:sz w:val="14"/>
        </w:rPr>
        <w:t xml:space="preserve">. A life is the immanence of immanence, absolute immanence: it is sheer power, utter beatitude. Insofar as he overcomes the aporias of the subject and the object Fichte, in his later philosophy, presents the transcendental field as a life which does not depend on a Being and is not subjected to an Act: an absolute immediate consciousness whose very activity no longer refers back to a being but ceaselessly posits itself in a life.25 To illustrate what he means by this use of the definite article, a life, Deleuze describes a scene in Dickens' Our Mutual Friend, in which *a universally scorned rogue* is brought back to life. Those working to bring him out of his coma respond not to the individual, but to a pre-individual power of life which is 'impersonal but singular nevertheless'. Deleuze also perceives the pre-individual nature of life in young children: Very young children, for example, all resemble each other and have barely any individuality; but they have singularities, a smile, a gesture, a grimace - events which are not subjective char- acteristics. They are traversed by an immanent life that is pure power and even beatitude through the sufferings and weaknesses.26 Deleuze's problematising approach to the question of life and work derives in part from his vitalist perspective. The act of writing itself is an attempt to make of life something more than personal, '[.**] </w:t>
      </w:r>
      <w:r w:rsidRPr="003C2556">
        <w:rPr>
          <w:rStyle w:val="Emphasis"/>
          <w:highlight w:val="green"/>
        </w:rPr>
        <w:t>to free life from what imprisons it'</w:t>
      </w:r>
      <w:r w:rsidRPr="003C2556">
        <w:rPr>
          <w:sz w:val="14"/>
        </w:rPr>
        <w:t xml:space="preserve"> (N, 143). One of the aims of philosophy and art is </w:t>
      </w:r>
      <w:r w:rsidRPr="003C2556">
        <w:rPr>
          <w:rStyle w:val="Emphasis"/>
          <w:highlight w:val="green"/>
        </w:rPr>
        <w:t xml:space="preserve">to render visible </w:t>
      </w:r>
      <w:r w:rsidRPr="003C2556">
        <w:rPr>
          <w:rStyle w:val="Emphasis"/>
        </w:rPr>
        <w:t xml:space="preserve">the </w:t>
      </w:r>
      <w:r w:rsidRPr="003C2556">
        <w:rPr>
          <w:rStyle w:val="Emphasis"/>
          <w:highlight w:val="green"/>
        </w:rPr>
        <w:t xml:space="preserve">forces that </w:t>
      </w:r>
      <w:r w:rsidRPr="003C2556">
        <w:rPr>
          <w:rStyle w:val="Emphasis"/>
        </w:rPr>
        <w:t xml:space="preserve">have </w:t>
      </w:r>
      <w:r w:rsidRPr="003C2556">
        <w:rPr>
          <w:rStyle w:val="Emphasis"/>
          <w:highlight w:val="green"/>
        </w:rPr>
        <w:t>captured life</w:t>
      </w:r>
      <w:r w:rsidRPr="003C2556">
        <w:rPr>
          <w:sz w:val="14"/>
        </w:rPr>
        <w:t xml:space="preserve">. Artists and philosophers may be frail individuals, but they are literally Vital' personalities by virtue of the excess of life that they have seen, experienced or thought about: 'There's a profound link between signs, events, life and vitalism: the power of nonorganic life that can be found in a line that's drawn, a line of writing, a line of music. It's organisms that die, not life' (N, 143). The writer comes into contact with things that threaten to overwhelm the individual: [...] he possesses irresistible and delicate health that stems from what he has seen and heard of things too big for him, too strong for him, suffocating things whose passage exhausts him while* nonetheless giving him the becomings that dominant and substantial health would render impossible. The writer returns from what he has seen and heard with red eyes and pierced eardrums.27 Deleuze's vitalism is in this way linked to his 'anti-humanism'. A sign is created when thought encounters 'non-organic life', the 'outside' as Deleuze sometimes calls it. Signs are also an expression of </w:t>
      </w:r>
      <w:r w:rsidRPr="003C2556">
        <w:rPr>
          <w:rStyle w:val="Emphasis"/>
          <w:highlight w:val="green"/>
        </w:rPr>
        <w:t>the</w:t>
      </w:r>
      <w:r w:rsidRPr="003C2556">
        <w:rPr>
          <w:rStyle w:val="Emphasis"/>
        </w:rPr>
        <w:t xml:space="preserve"> flux and </w:t>
      </w:r>
      <w:r w:rsidRPr="003C2556">
        <w:rPr>
          <w:rStyle w:val="Emphasis"/>
          <w:highlight w:val="green"/>
        </w:rPr>
        <w:t>indeterminacy of life</w:t>
      </w:r>
      <w:r w:rsidRPr="003C2556">
        <w:rPr>
          <w:sz w:val="14"/>
        </w:rPr>
        <w:t xml:space="preserve">. The sign is an expression of the pre-individual, of the flux of life </w:t>
      </w:r>
      <w:r w:rsidRPr="003C2556">
        <w:rPr>
          <w:rStyle w:val="Emphasis"/>
          <w:highlight w:val="green"/>
        </w:rPr>
        <w:t>where the constraints of identity have yet to be applied</w:t>
      </w:r>
      <w:r w:rsidRPr="003C2556">
        <w:rPr>
          <w:sz w:val="14"/>
        </w:rPr>
        <w:t xml:space="preserve">. Philip Goodchild has argued that Deleuze's project represents a 'practical vitalism', which enables thought to come into contact with the power of life.28 The theme of vitalism in Deleuze's work has also been taken up in some detail recently by Mireille Buydens in Sahara: Vesthitique de Gilles Deleuze (1990).29 Buydens argues that Deleuze's 'tran- scendental' field is constituted by a 'swarm' of pre-individual singularities. </w:t>
      </w:r>
      <w:r w:rsidRPr="003C2556">
        <w:rPr>
          <w:rStyle w:val="Emphasis"/>
          <w:highlight w:val="green"/>
        </w:rPr>
        <w:t>This fluid structure is that of the rhizome</w:t>
      </w:r>
      <w:r w:rsidRPr="003C2556">
        <w:rPr>
          <w:rStyle w:val="Emphasis"/>
        </w:rPr>
        <w:t xml:space="preserve"> or the multiplicity. </w:t>
      </w:r>
      <w:r w:rsidRPr="003C2556">
        <w:rPr>
          <w:rStyle w:val="Emphasis"/>
          <w:highlight w:val="green"/>
        </w:rPr>
        <w:t>Vitalism is a way of connecting</w:t>
      </w:r>
      <w:r w:rsidRPr="003C2556">
        <w:rPr>
          <w:rStyle w:val="Emphasis"/>
        </w:rPr>
        <w:t xml:space="preserve"> with, of being in the presence of, this pre-individual world of flux and becoming</w:t>
      </w:r>
      <w:r w:rsidRPr="003C2556">
        <w:rPr>
          <w:sz w:val="14"/>
        </w:rPr>
        <w:t>. Deleuze's vitalism is expressed in his preference for verbs, particularly in the infinitive form, over nouns: 'Infinitives express becomings or events that transcend mood and tense' (N, 34). For Buydens, the theme of vitalism comes first and foremost from Bergson. She draws attention in particular to Bergson's Creative Evolution (1911), where the '£lan vital' is described as a form of becoming, which 30 eludes analysis and the material forms in which it can be perceived. Buydens also points to Nietzsche and Spinoza as thinkers who influence Deleuze in his development of vitalism. Ofcourse, the theme of vitalism requires a discussion of Deleuze's reading of Bergson, and this will be dealt with in the following chapter. However, it is important to understand that other thinkers, such as Nietzsche and Spinoza, help Deleuze to develop the question of vitalism. For example, Petra Perry claims that Deleuze's innovative reading of Nietzsche in the 1960s enabled Deleuze, in</w:t>
      </w:r>
      <w:r w:rsidRPr="003C2556">
        <w:rPr>
          <w:rFonts w:eastAsia="MS Gothic"/>
          <w:sz w:val="14"/>
        </w:rPr>
        <w:t> </w:t>
      </w:r>
      <w:r w:rsidRPr="003C2556">
        <w:rPr>
          <w:sz w:val="14"/>
        </w:rPr>
        <w:t>his subsequent work, to reactivate some of the debates generated</w:t>
      </w:r>
      <w:r w:rsidRPr="003C2556">
        <w:rPr>
          <w:rFonts w:eastAsia="MS Gothic"/>
          <w:sz w:val="14"/>
        </w:rPr>
        <w:t> </w:t>
      </w:r>
      <w:r w:rsidRPr="003C2556">
        <w:rPr>
          <w:sz w:val="14"/>
        </w:rPr>
        <w:t xml:space="preserve">by turn-of-the-century vitalism in France.31 Also, in the introductory chapter, 'The Life of Spinoza', in Spinoza: Practical Philosophy (Spinoza: Philosophic pratique 1981) Deleuze presents a portrait of a frail individual whose very individuality is the product of powerful lines of force. Spinoza's life was on one level startlingly ascetic, undermined as it was by illness and characterised by a nomadic, property less existence. However, Spinoza was able to embrace an affirmative, joyous conception of life. He pre-empts Nietzsche's distaste for resentment and bad conscience, the tendency to turn against life and to fight for one's own enslavement. It is this latter tendency that marks Spinoza out as pre-empting the 'modern' question of fascism. In his Theological Treatise Spinoza is preoccupied with the question of why people are apparently so willing to be separated from the positive force of life. Why do they submit so willingly to the forces that imprison life? Why are the people so deeply irrational? </w:t>
      </w:r>
      <w:r w:rsidRPr="003C2556">
        <w:rPr>
          <w:rStyle w:val="Emphasis"/>
        </w:rPr>
        <w:t xml:space="preserve">Why are they proud of their own enslavement? Why do they fight'for* their </w:t>
      </w:r>
      <w:r w:rsidRPr="003C2556">
        <w:rPr>
          <w:rStyle w:val="Emphasis"/>
        </w:rPr>
        <w:lastRenderedPageBreak/>
        <w:t>bondage as if it were their freedom</w:t>
      </w:r>
      <w:r w:rsidRPr="003C2556">
        <w:rPr>
          <w:sz w:val="14"/>
        </w:rPr>
        <w:t xml:space="preserve">? Why is it so difficult not to win but to bear freedom? Why does a religion that invokes love and joy inspire war, intolerance, hatred, malevolence, and remorse? (S:PP, 10) Ultimately, as Todd May claims, this is the question which makes all of Deleuze's work political.32 Theories of ideology and false consciousness only recognise the injustices and oppressions we suffer against our will or because we are somehow duped into believing that they are good for us. Deleuze, however, poses a question which is both much more direct and more subtle: why do we desire what oppresses us? This is one of the aspects of Anti-Oedipus that Foucault so admires, when he talks of Deleuze and Guattari's attempt to tackle the problem of fascism: '[...] the fascism in us all, in our heads and in our everyday behavior, the fascism that causes us to love power, to desire die very thing that dominates and exploits us* (AO, xiii). One never commences; one never has a tabula rasa; one slips in, enters in the middle; one takes up or lays down rhythms. (S:PP, 123) It is never the beginning or the end which are interesting; the beginning and end are points. What is interesting is the middle. (D, 39) </w:t>
      </w:r>
      <w:r w:rsidRPr="003C2556">
        <w:rPr>
          <w:rStyle w:val="Emphasis"/>
          <w:highlight w:val="green"/>
        </w:rPr>
        <w:t>The 'indefinite life</w:t>
      </w:r>
      <w:r w:rsidRPr="003C2556">
        <w:rPr>
          <w:rStyle w:val="Emphasis"/>
        </w:rPr>
        <w:t xml:space="preserve">* that Deleuze talks of in his very last article Immanence: a life...' </w:t>
      </w:r>
      <w:r w:rsidRPr="003C2556">
        <w:rPr>
          <w:rStyle w:val="Emphasis"/>
          <w:highlight w:val="green"/>
        </w:rPr>
        <w:t>takes place 'in the middle'</w:t>
      </w:r>
      <w:r w:rsidRPr="003C2556">
        <w:rPr>
          <w:sz w:val="14"/>
        </w:rPr>
        <w:t xml:space="preserve">: 'This indefinite \^Jllft does not have moments, however close they might be, but only meantimes [des entretemps]y between-moments.'33 Starting in the middle, becoming, constitutes a guiding principle in Deleuze's work: 'being is becoming*. As Bergson points out, die </w:t>
      </w:r>
      <w:r w:rsidRPr="003C2556">
        <w:rPr>
          <w:rStyle w:val="Emphasis"/>
          <w:highlight w:val="green"/>
        </w:rPr>
        <w:t>intellect tends to spatialise, to immobilise the flux of life</w:t>
      </w:r>
      <w:r w:rsidRPr="003C2556">
        <w:rPr>
          <w:rStyle w:val="Emphasis"/>
        </w:rPr>
        <w:t xml:space="preserve"> which is being</w:t>
      </w:r>
      <w:r w:rsidRPr="003C2556">
        <w:rPr>
          <w:sz w:val="14"/>
        </w:rPr>
        <w:t xml:space="preserve">. In this way, perception of being is reduced and impoverished. For this reason, Bergson promotes the development of a philosophical intuition. This is a problematising method which attempts to come to terms with the irreducible flux of being. In developing this Bergsonian perspective Deleuze goes some way to creating an image of thought which is subde enough to seize theflowof life.34 This is also a question of the indirect, impersonal 'style* that Deleuze develops: Tour writing has to be liquid or gaseous simply because normal perception and opinion are solid, geometric1 (N, 133). Deleuze also admits that the middle is the most comfortable place for him to be. It corresponds to his 'habit' of thinking of things in terms of lines rather than points (N, 161). For Deleuze, the 'English' have a particular tendency to begin in the middle, whereas the 'French' are obsessed with roots, beginnings and foundations: The English zero is always in the middle. Bottlenecks are always in the middle. Being in the middle of a line is the most uncomfortable position. One begins again through the middle. The French think in terms of trees too much: the tree of knowledge, points of aborescence, the alpha and omega, the roots and the pinnacle. (D, 39) In the later part of his career Deleuze continued to develop the question of that which is in the middle with his work on Leibniz and the Baroque concept of the fold. Leibniz's 'monadic' conception of matter undermines distinctions between organic and inorganic matter, interior and exterior, and bodies and souls. </w:t>
      </w:r>
      <w:r w:rsidRPr="003C2556">
        <w:rPr>
          <w:rStyle w:val="Emphasis"/>
          <w:highlight w:val="green"/>
        </w:rPr>
        <w:t xml:space="preserve">If matter is continuous </w:t>
      </w:r>
      <w:r w:rsidRPr="003C2556">
        <w:rPr>
          <w:rStyle w:val="Emphasis"/>
        </w:rPr>
        <w:t>and endlessly folded</w:t>
      </w:r>
      <w:r w:rsidRPr="003C2556">
        <w:rPr>
          <w:rStyle w:val="Emphasis"/>
          <w:highlight w:val="green"/>
        </w:rPr>
        <w:t xml:space="preserve">, it must express a concept of movement </w:t>
      </w:r>
      <w:r w:rsidRPr="003C2556">
        <w:rPr>
          <w:rStyle w:val="Emphasis"/>
        </w:rPr>
        <w:t>which is always in the middle</w:t>
      </w:r>
      <w:r w:rsidRPr="003C2556">
        <w:rPr>
          <w:sz w:val="14"/>
        </w:rPr>
        <w:t xml:space="preserve">: Everything moves as if the pleats of matter possessed no reason in themselves. It is because the Fold is always between two folds, and because the between-two-folds seems to move about everywhere: Is it between inorganic bodies and organisms, between organisms and animal souls, between animal souls and reasonable souls, between bodies and souls in general? (LB, 13) The conjunction 'and' helps us to think in terms of the middle, to escape the way is which thought is conventionally modelled on the verb 'to be'. 'And' is a tool for producing a sort of 'stammering' in thought and language: it is the possibility of diversity and the destruction of identity. Multiplicity is not the sum of its terms, but is contained in the 'and': AND is neither one thing nor the other, it's always in between, between two things; it's the borderline, </w:t>
      </w:r>
      <w:r w:rsidRPr="003C2556">
        <w:rPr>
          <w:rStyle w:val="Emphasis"/>
          <w:highlight w:val="green"/>
        </w:rPr>
        <w:t xml:space="preserve">there's always a </w:t>
      </w:r>
      <w:r w:rsidRPr="003C2556">
        <w:rPr>
          <w:rStyle w:val="Emphasis"/>
        </w:rPr>
        <w:t xml:space="preserve">border, a </w:t>
      </w:r>
      <w:r w:rsidRPr="003C2556">
        <w:rPr>
          <w:rStyle w:val="Emphasis"/>
          <w:highlight w:val="green"/>
        </w:rPr>
        <w:t>line of flight or flow, only we don't see it, because it's the least perceptible of things</w:t>
      </w:r>
      <w:r w:rsidRPr="003C2556">
        <w:rPr>
          <w:rStyle w:val="Emphasis"/>
        </w:rPr>
        <w:t xml:space="preserve">. And yet </w:t>
      </w:r>
      <w:r w:rsidRPr="003C2556">
        <w:rPr>
          <w:rStyle w:val="Emphasis"/>
          <w:highlight w:val="green"/>
        </w:rPr>
        <w:t xml:space="preserve">it's along this line of flight that </w:t>
      </w:r>
      <w:r w:rsidRPr="003C2556">
        <w:rPr>
          <w:rStyle w:val="Emphasis"/>
        </w:rPr>
        <w:t xml:space="preserve">things come to pass, </w:t>
      </w:r>
      <w:r w:rsidRPr="003C2556">
        <w:rPr>
          <w:rStyle w:val="Emphasis"/>
          <w:highlight w:val="green"/>
        </w:rPr>
        <w:t>becomings evolve</w:t>
      </w:r>
      <w:r w:rsidRPr="003C2556">
        <w:rPr>
          <w:rStyle w:val="Emphasis"/>
        </w:rPr>
        <w:t>, revolutions take shape.</w:t>
      </w:r>
    </w:p>
    <w:p w14:paraId="10955CFE" w14:textId="77777777" w:rsidR="008B58AB" w:rsidRPr="003C2556" w:rsidRDefault="008B58AB" w:rsidP="008B58AB">
      <w:pPr>
        <w:pStyle w:val="Heading3"/>
        <w:rPr>
          <w:rFonts w:cs="Times New Roman"/>
        </w:rPr>
      </w:pPr>
      <w:r w:rsidRPr="003C2556">
        <w:rPr>
          <w:rFonts w:cs="Times New Roman"/>
        </w:rPr>
        <w:lastRenderedPageBreak/>
        <w:t>Chapter Two is The Overcoming</w:t>
      </w:r>
    </w:p>
    <w:p w14:paraId="4D1D2BED" w14:textId="77777777" w:rsidR="008B58AB" w:rsidRPr="003C2556" w:rsidRDefault="008B58AB" w:rsidP="008B58AB">
      <w:pPr>
        <w:pStyle w:val="Heading4"/>
        <w:rPr>
          <w:rFonts w:cs="Times New Roman"/>
          <w:bCs w:val="0"/>
        </w:rPr>
      </w:pPr>
      <w:r w:rsidRPr="003C2556">
        <w:rPr>
          <w:rFonts w:cs="Times New Roman"/>
        </w:rPr>
        <w:t>Death is an illusion because our bodies are always already dead and dying. Thus, the aff advocacy: We make our passive affects active by a refusal to prolong death and an embracement of becoming soil – we surrender and allow ourselves to become and overcome the ignorance of life preservation rather than hover in the endless static position of the fear of death. Surrender is key to an embracement of change and becoming.</w:t>
      </w:r>
    </w:p>
    <w:p w14:paraId="732B1104" w14:textId="77777777" w:rsidR="008B58AB" w:rsidRPr="003C2556" w:rsidRDefault="008B58AB" w:rsidP="008B58AB">
      <w:r w:rsidRPr="003C2556">
        <w:rPr>
          <w:b/>
          <w:bCs/>
          <w:szCs w:val="26"/>
        </w:rPr>
        <w:t>Chopra 5</w:t>
      </w:r>
      <w:r w:rsidRPr="003C2556">
        <w:t xml:space="preserve"> </w:t>
      </w:r>
      <w:r w:rsidRPr="003C2556">
        <w:rPr>
          <w:sz w:val="16"/>
          <w:szCs w:val="16"/>
        </w:rPr>
        <w:t xml:space="preserve">(Deepak, M.D. Chairman and co-founder of the chopra center for wellbeing, The Absolute Break Between Life and Death Is an Illusion, </w:t>
      </w:r>
      <w:hyperlink r:id="rId9" w:history="1">
        <w:r w:rsidRPr="003C2556">
          <w:rPr>
            <w:rStyle w:val="Hyperlink"/>
            <w:sz w:val="16"/>
            <w:szCs w:val="16"/>
          </w:rPr>
          <w:t>http://www.huffingtonpost.com/deepak-chopra/the-absolute-break-betwee_b_4843.html)</w:t>
        </w:r>
      </w:hyperlink>
      <w:r w:rsidRPr="003C2556">
        <w:rPr>
          <w:sz w:val="16"/>
          <w:szCs w:val="16"/>
        </w:rPr>
        <w:t xml:space="preserve"> SJCP//JG</w:t>
      </w:r>
    </w:p>
    <w:p w14:paraId="5638B233" w14:textId="77777777" w:rsidR="008B58AB" w:rsidRPr="003C2556" w:rsidRDefault="008B58AB" w:rsidP="008B58AB">
      <w:pPr>
        <w:rPr>
          <w:sz w:val="14"/>
        </w:rPr>
      </w:pPr>
      <w:r w:rsidRPr="003C2556">
        <w:rPr>
          <w:sz w:val="14"/>
        </w:rPr>
        <w:t xml:space="preserve">What bothers people about losing the body is that it seems like a terrible break or interruption. </w:t>
      </w:r>
      <w:r w:rsidRPr="003C2556">
        <w:rPr>
          <w:rStyle w:val="Emphasis"/>
        </w:rPr>
        <w:t>This interruption is imagined as going into the void; it is total personal extinction. Yet that</w:t>
      </w:r>
      <w:r w:rsidRPr="003C2556">
        <w:rPr>
          <w:sz w:val="14"/>
        </w:rPr>
        <w:t xml:space="preserve"> </w:t>
      </w:r>
      <w:r w:rsidRPr="003C2556">
        <w:rPr>
          <w:rStyle w:val="Emphasis"/>
        </w:rPr>
        <w:t xml:space="preserve">perspective, which arouses huge fears, is limited to the ego. </w:t>
      </w:r>
      <w:r w:rsidRPr="003C2556">
        <w:rPr>
          <w:rStyle w:val="Emphasis"/>
          <w:highlight w:val="green"/>
        </w:rPr>
        <w:t>The ego craves continuity</w:t>
      </w:r>
      <w:r w:rsidRPr="003C2556">
        <w:rPr>
          <w:rStyle w:val="Emphasis"/>
        </w:rPr>
        <w:t>; it wants today to feel like an extension of yesterday</w:t>
      </w:r>
      <w:r w:rsidRPr="003C2556">
        <w:rPr>
          <w:sz w:val="14"/>
        </w:rPr>
        <w:t xml:space="preserve">. Without that thread to cling to, the journey day to day would feel disconnected, or so the ego fears. But how traumatized are you by having a new image come to mind, or a new desire? You dip into the field of infinite possibilities for any new thought, returning with a specific image out of the trillions that could possibly exist. </w:t>
      </w:r>
      <w:r w:rsidRPr="003C2556">
        <w:rPr>
          <w:rStyle w:val="Emphasis"/>
        </w:rPr>
        <w:t xml:space="preserve">At that moment, </w:t>
      </w:r>
      <w:r w:rsidRPr="003C2556">
        <w:rPr>
          <w:rStyle w:val="Emphasis"/>
          <w:highlight w:val="green"/>
        </w:rPr>
        <w:t>you aren’t the person you were a second ago</w:t>
      </w:r>
      <w:r w:rsidRPr="003C2556">
        <w:rPr>
          <w:rStyle w:val="Emphasis"/>
        </w:rPr>
        <w:t xml:space="preserve">. So, </w:t>
      </w:r>
      <w:r w:rsidRPr="003C2556">
        <w:rPr>
          <w:rStyle w:val="Emphasis"/>
          <w:highlight w:val="green"/>
        </w:rPr>
        <w:t>you are clinging to an illusion</w:t>
      </w:r>
      <w:r w:rsidRPr="003C2556">
        <w:rPr>
          <w:rStyle w:val="Emphasis"/>
        </w:rPr>
        <w:t xml:space="preserve"> of continuity</w:t>
      </w:r>
      <w:r w:rsidRPr="003C2556">
        <w:rPr>
          <w:sz w:val="14"/>
        </w:rPr>
        <w:t xml:space="preserve">. Give it up this moment and you will fulfill St. Paul’s dictum to die unto death. </w:t>
      </w:r>
      <w:r w:rsidRPr="003C2556">
        <w:rPr>
          <w:rStyle w:val="Emphasis"/>
          <w:highlight w:val="green"/>
        </w:rPr>
        <w:t>You</w:t>
      </w:r>
      <w:r w:rsidRPr="003C2556">
        <w:rPr>
          <w:rStyle w:val="Emphasis"/>
        </w:rPr>
        <w:t xml:space="preserve"> will realize that you </w:t>
      </w:r>
      <w:r w:rsidRPr="003C2556">
        <w:rPr>
          <w:rStyle w:val="Emphasis"/>
          <w:highlight w:val="green"/>
        </w:rPr>
        <w:t>have been discontinuous all along</w:t>
      </w:r>
      <w:r w:rsidRPr="003C2556">
        <w:rPr>
          <w:rStyle w:val="Emphasis"/>
        </w:rPr>
        <w:t xml:space="preserve">, </w:t>
      </w:r>
      <w:r w:rsidRPr="003C2556">
        <w:rPr>
          <w:rStyle w:val="Emphasis"/>
          <w:highlight w:val="green"/>
        </w:rPr>
        <w:t>constantly changing</w:t>
      </w:r>
      <w:r w:rsidRPr="003C2556">
        <w:rPr>
          <w:rStyle w:val="Emphasis"/>
        </w:rPr>
        <w:t xml:space="preserve">, constantly dipping into the ocean of possibilities to bring forth anything new. </w:t>
      </w:r>
      <w:r w:rsidRPr="003C2556">
        <w:rPr>
          <w:rStyle w:val="Emphasis"/>
          <w:highlight w:val="green"/>
        </w:rPr>
        <w:t>Death can be viewed as a total illusion</w:t>
      </w:r>
      <w:r w:rsidRPr="003C2556">
        <w:rPr>
          <w:rStyle w:val="Emphasis"/>
        </w:rPr>
        <w:t xml:space="preserve"> because </w:t>
      </w:r>
      <w:r w:rsidRPr="003C2556">
        <w:rPr>
          <w:rStyle w:val="Emphasis"/>
          <w:highlight w:val="green"/>
        </w:rPr>
        <w:t>you are dead already</w:t>
      </w:r>
      <w:r w:rsidRPr="003C2556">
        <w:rPr>
          <w:rStyle w:val="Emphasis"/>
        </w:rPr>
        <w:t xml:space="preserve">. </w:t>
      </w:r>
      <w:r w:rsidRPr="003C2556">
        <w:rPr>
          <w:rStyle w:val="Emphasis"/>
          <w:highlight w:val="green"/>
        </w:rPr>
        <w:t>When you think of who you are</w:t>
      </w:r>
      <w:r w:rsidRPr="003C2556">
        <w:rPr>
          <w:rStyle w:val="Emphasis"/>
        </w:rPr>
        <w:t xml:space="preserve"> in terms of I, me, and mine, </w:t>
      </w:r>
      <w:r w:rsidRPr="003C2556">
        <w:rPr>
          <w:rStyle w:val="Emphasis"/>
          <w:highlight w:val="green"/>
        </w:rPr>
        <w:t>you are referring to</w:t>
      </w:r>
      <w:r w:rsidRPr="003C2556">
        <w:rPr>
          <w:rStyle w:val="Emphasis"/>
        </w:rPr>
        <w:t xml:space="preserve"> your past, </w:t>
      </w:r>
      <w:r w:rsidRPr="003C2556">
        <w:rPr>
          <w:rStyle w:val="Emphasis"/>
          <w:highlight w:val="green"/>
        </w:rPr>
        <w:t>a time that is</w:t>
      </w:r>
      <w:r w:rsidRPr="003C2556">
        <w:rPr>
          <w:rStyle w:val="Emphasis"/>
        </w:rPr>
        <w:t xml:space="preserve"> dead and </w:t>
      </w:r>
      <w:r w:rsidRPr="003C2556">
        <w:rPr>
          <w:rStyle w:val="Emphasis"/>
          <w:highlight w:val="green"/>
        </w:rPr>
        <w:t>gone</w:t>
      </w:r>
      <w:r w:rsidRPr="003C2556">
        <w:rPr>
          <w:sz w:val="14"/>
        </w:rPr>
        <w:t xml:space="preserve">. Its memories are relics of time passed by. </w:t>
      </w:r>
      <w:r w:rsidRPr="003C2556">
        <w:rPr>
          <w:rStyle w:val="Emphasis"/>
        </w:rPr>
        <w:t xml:space="preserve">The ego keeps itself intact by repeating what it already knows. Yet </w:t>
      </w:r>
      <w:r w:rsidRPr="003C2556">
        <w:rPr>
          <w:rStyle w:val="Emphasis"/>
          <w:highlight w:val="green"/>
        </w:rPr>
        <w:t>life is</w:t>
      </w:r>
      <w:r w:rsidRPr="003C2556">
        <w:rPr>
          <w:rStyle w:val="Emphasis"/>
        </w:rPr>
        <w:t xml:space="preserve"> actually </w:t>
      </w:r>
      <w:r w:rsidRPr="003C2556">
        <w:rPr>
          <w:rStyle w:val="Emphasis"/>
          <w:highlight w:val="green"/>
        </w:rPr>
        <w:t>unknown</w:t>
      </w:r>
      <w:r w:rsidRPr="003C2556">
        <w:rPr>
          <w:sz w:val="14"/>
        </w:rPr>
        <w:t xml:space="preserve">, as it has to be if you are ever to conceive of new thoughts, desires, and experiences. </w:t>
      </w:r>
      <w:r w:rsidRPr="003C2556">
        <w:rPr>
          <w:rStyle w:val="Emphasis"/>
        </w:rPr>
        <w:t>By choosing to repeat the past, you are keeping life from renewing itself</w:t>
      </w:r>
      <w:r w:rsidRPr="003C2556">
        <w:rPr>
          <w:sz w:val="14"/>
        </w:rPr>
        <w:t xml:space="preserve">. Why wait? You can be as alive as you want to be through a process known as surrender. This is the next step in conquering death. So far </w:t>
      </w:r>
      <w:r w:rsidRPr="003C2556">
        <w:rPr>
          <w:rStyle w:val="Emphasis"/>
          <w:highlight w:val="green"/>
        </w:rPr>
        <w:t>the line between life and death</w:t>
      </w:r>
      <w:r w:rsidRPr="003C2556">
        <w:rPr>
          <w:rStyle w:val="Emphasis"/>
        </w:rPr>
        <w:t xml:space="preserve"> has become so blurry that it </w:t>
      </w:r>
      <w:r w:rsidRPr="003C2556">
        <w:rPr>
          <w:rStyle w:val="Emphasis"/>
          <w:highlight w:val="green"/>
        </w:rPr>
        <w:t>has almost disappeared</w:t>
      </w:r>
      <w:r w:rsidRPr="003C2556">
        <w:rPr>
          <w:rStyle w:val="Emphasis"/>
        </w:rPr>
        <w:t xml:space="preserve">. Surrender is the act of erasing the line entirely. </w:t>
      </w:r>
      <w:r w:rsidRPr="003C2556">
        <w:rPr>
          <w:rStyle w:val="Emphasis"/>
          <w:highlight w:val="green"/>
        </w:rPr>
        <w:t>When you can see yourself as the</w:t>
      </w:r>
      <w:r w:rsidRPr="003C2556">
        <w:rPr>
          <w:rStyle w:val="Emphasis"/>
        </w:rPr>
        <w:t xml:space="preserve"> total </w:t>
      </w:r>
      <w:r w:rsidRPr="003C2556">
        <w:rPr>
          <w:rStyle w:val="Emphasis"/>
          <w:highlight w:val="green"/>
        </w:rPr>
        <w:t>cycle of death</w:t>
      </w:r>
      <w:r w:rsidRPr="003C2556">
        <w:rPr>
          <w:rStyle w:val="Emphasis"/>
        </w:rPr>
        <w:t xml:space="preserve"> with</w:t>
      </w:r>
      <w:r w:rsidRPr="003C2556">
        <w:rPr>
          <w:rStyle w:val="Emphasis"/>
          <w:highlight w:val="green"/>
        </w:rPr>
        <w:t>in life</w:t>
      </w:r>
      <w:r w:rsidRPr="003C2556">
        <w:rPr>
          <w:rStyle w:val="Emphasis"/>
        </w:rPr>
        <w:t xml:space="preserve"> and the life within death, </w:t>
      </w:r>
      <w:r w:rsidRPr="003C2556">
        <w:rPr>
          <w:rStyle w:val="Emphasis"/>
          <w:highlight w:val="green"/>
        </w:rPr>
        <w:t>you have surrendered</w:t>
      </w:r>
      <w:r w:rsidRPr="003C2556">
        <w:rPr>
          <w:sz w:val="14"/>
        </w:rPr>
        <w:t xml:space="preserve"> – the mystic’s most powerful tool against materialism. At the threshold of the one reality, the mystic gives up all need for boundaries and plunges directly into existence. The circle closes, and the mystic experiences himself as the one reality.</w:t>
      </w:r>
    </w:p>
    <w:p w14:paraId="58193028" w14:textId="77777777" w:rsidR="008B58AB" w:rsidRPr="003C2556" w:rsidRDefault="008B58AB" w:rsidP="008B58AB">
      <w:pPr>
        <w:pStyle w:val="Heading4"/>
        <w:rPr>
          <w:rFonts w:cs="Times New Roman"/>
        </w:rPr>
      </w:pPr>
      <w:r w:rsidRPr="003C2556">
        <w:rPr>
          <w:rFonts w:cs="Times New Roman"/>
        </w:rPr>
        <w:lastRenderedPageBreak/>
        <w:t>The 1AC deterritorializes educational spaces with our method, we break the rules and attack the stagnation of debate. The role of the judge is to be a rhizomatic educator who endorses our deterritorialization of the debate space – this means breaking rules and refusing binaries as a performative action that instigates becoming and adopts rhizomatic politics.</w:t>
      </w:r>
    </w:p>
    <w:p w14:paraId="5959625F" w14:textId="77777777" w:rsidR="008B58AB" w:rsidRPr="003C2556" w:rsidRDefault="008B58AB" w:rsidP="008B58AB">
      <w:pPr>
        <w:pStyle w:val="Heading4"/>
        <w:rPr>
          <w:rFonts w:cs="Times New Roman"/>
          <w:b w:val="0"/>
          <w:bCs w:val="0"/>
        </w:rPr>
      </w:pPr>
      <w:r w:rsidRPr="003C2556">
        <w:rPr>
          <w:rFonts w:cs="Times New Roman"/>
        </w:rPr>
        <w:t xml:space="preserve">Allan </w:t>
      </w:r>
      <w:r w:rsidRPr="003C2556">
        <w:rPr>
          <w:rFonts w:cs="Times New Roman"/>
          <w:b w:val="0"/>
          <w:sz w:val="14"/>
        </w:rPr>
        <w:t>Julie Allan (Rethinking Inclusive Education: The Philosophers of Difference in Practice) (Julie Allan is Head of the School of Education and Professor of Equity and Inclusion. She is also Visiting Professor at the University of Borås in Sweden. Her work encompasses inclusive education, disability studies and children’s rights and is both empirical and theoretical. She has a particular interest in educational theory and the insights offered through poststructural and social capital analyses. Julie has been advisor to the Scottish Parliament, the Welsh Assembly and the Dutch and Queensland Governments and has worked extensively with the Council of Europe.)</w:t>
      </w:r>
    </w:p>
    <w:p w14:paraId="551FA94E" w14:textId="77777777" w:rsidR="008B58AB" w:rsidRPr="003C2556" w:rsidRDefault="008B58AB" w:rsidP="008B58AB">
      <w:pPr>
        <w:widowControl w:val="0"/>
        <w:autoSpaceDE w:val="0"/>
        <w:autoSpaceDN w:val="0"/>
        <w:adjustRightInd w:val="0"/>
        <w:spacing w:after="240" w:line="300" w:lineRule="atLeast"/>
        <w:rPr>
          <w:color w:val="000000"/>
          <w:sz w:val="16"/>
        </w:rPr>
      </w:pPr>
      <w:r w:rsidRPr="003C2556">
        <w:rPr>
          <w:b/>
          <w:color w:val="000000"/>
          <w:szCs w:val="26"/>
          <w:highlight w:val="green"/>
          <w:u w:val="single"/>
        </w:rPr>
        <w:t>Deterritorialization</w:t>
      </w:r>
      <w:r w:rsidRPr="003C2556">
        <w:rPr>
          <w:b/>
          <w:color w:val="000000"/>
          <w:szCs w:val="26"/>
          <w:u w:val="single"/>
        </w:rPr>
        <w:t xml:space="preserve"> seeks to </w:t>
      </w:r>
      <w:r w:rsidRPr="003C2556">
        <w:rPr>
          <w:b/>
          <w:color w:val="000000"/>
          <w:szCs w:val="26"/>
          <w:highlight w:val="green"/>
          <w:u w:val="single"/>
        </w:rPr>
        <w:t>knock[s] existing understandings and ways of acting into a different</w:t>
      </w:r>
      <w:r w:rsidRPr="003C2556">
        <w:rPr>
          <w:color w:val="000000"/>
          <w:szCs w:val="26"/>
          <w:highlight w:val="green"/>
          <w:u w:val="single"/>
        </w:rPr>
        <w:t xml:space="preserve"> </w:t>
      </w:r>
      <w:r w:rsidRPr="003C2556">
        <w:rPr>
          <w:b/>
          <w:color w:val="000000"/>
          <w:szCs w:val="26"/>
          <w:highlight w:val="green"/>
          <w:u w:val="single"/>
        </w:rPr>
        <w:t>orbit</w:t>
      </w:r>
      <w:r w:rsidRPr="003C2556">
        <w:rPr>
          <w:color w:val="000000"/>
          <w:szCs w:val="26"/>
          <w:u w:val="single"/>
        </w:rPr>
        <w:t xml:space="preserve"> or trajectory</w:t>
      </w:r>
      <w:r w:rsidRPr="003C2556">
        <w:rPr>
          <w:color w:val="000000"/>
          <w:sz w:val="16"/>
          <w:szCs w:val="26"/>
        </w:rPr>
        <w:t xml:space="preserve"> (Roy, 2004</w:t>
      </w:r>
      <w:r w:rsidRPr="003C2556">
        <w:rPr>
          <w:color w:val="000000"/>
          <w:szCs w:val="26"/>
          <w:u w:val="single"/>
        </w:rPr>
        <w:t>). Its purpose is to undo the ‘processes of continuous control and instantaneous communication</w:t>
      </w:r>
      <w:r w:rsidRPr="003C2556">
        <w:rPr>
          <w:color w:val="000000"/>
          <w:sz w:val="16"/>
          <w:szCs w:val="26"/>
        </w:rPr>
        <w:t>’ (Smith, 1998, p. 264</w:t>
      </w:r>
      <w:r w:rsidRPr="003C2556">
        <w:rPr>
          <w:color w:val="000000"/>
          <w:sz w:val="16"/>
          <w:szCs w:val="26"/>
          <w:highlight w:val="green"/>
        </w:rPr>
        <w:t>)</w:t>
      </w:r>
      <w:r w:rsidRPr="003C2556">
        <w:rPr>
          <w:b/>
          <w:color w:val="000000"/>
          <w:sz w:val="16"/>
          <w:szCs w:val="26"/>
          <w:highlight w:val="green"/>
        </w:rPr>
        <w:t xml:space="preserve">. </w:t>
      </w:r>
      <w:r w:rsidRPr="003C2556">
        <w:rPr>
          <w:b/>
          <w:color w:val="000000"/>
          <w:szCs w:val="26"/>
          <w:highlight w:val="green"/>
          <w:u w:val="single"/>
        </w:rPr>
        <w:t>It is a performative breaking of existing codes</w:t>
      </w:r>
      <w:r w:rsidRPr="003C2556">
        <w:rPr>
          <w:b/>
          <w:color w:val="000000"/>
          <w:sz w:val="16"/>
          <w:szCs w:val="26"/>
        </w:rPr>
        <w:t xml:space="preserve"> </w:t>
      </w:r>
      <w:r w:rsidRPr="003C2556">
        <w:rPr>
          <w:color w:val="000000"/>
          <w:sz w:val="16"/>
          <w:szCs w:val="26"/>
        </w:rPr>
        <w:t xml:space="preserve">which is also a ‘making’ (Howard, 1998, p. 115). That is, it is an escape, but in a positive sense, </w:t>
      </w:r>
      <w:r w:rsidRPr="003C2556">
        <w:rPr>
          <w:color w:val="000000"/>
          <w:szCs w:val="26"/>
          <w:u w:val="single"/>
        </w:rPr>
        <w:t xml:space="preserve">so that new intensities open up: </w:t>
      </w:r>
      <w:r w:rsidRPr="003C2556">
        <w:rPr>
          <w:color w:val="000000"/>
          <w:sz w:val="16"/>
        </w:rPr>
        <w:t xml:space="preserve">The result is a return to a field of forces, transversing the gaps, puncturing the holes, and opening up the new world order to a quite different and new world of the multiple (Howard, 1998, pp. 123–124). </w:t>
      </w:r>
      <w:r w:rsidRPr="003C2556">
        <w:rPr>
          <w:rStyle w:val="Emphasis"/>
          <w:highlight w:val="green"/>
        </w:rPr>
        <w:t>Deterritorialization creates</w:t>
      </w:r>
      <w:r w:rsidRPr="003C2556">
        <w:rPr>
          <w:color w:val="000000"/>
          <w:szCs w:val="26"/>
          <w:highlight w:val="green"/>
          <w:u w:val="single"/>
        </w:rPr>
        <w:t xml:space="preserve"> ‘</w:t>
      </w:r>
      <w:r w:rsidRPr="003C2556">
        <w:rPr>
          <w:color w:val="000000"/>
          <w:szCs w:val="26"/>
          <w:u w:val="single"/>
        </w:rPr>
        <w:t>chaosmos’</w:t>
      </w:r>
      <w:r w:rsidRPr="003C2556">
        <w:rPr>
          <w:color w:val="000000"/>
          <w:sz w:val="16"/>
          <w:szCs w:val="26"/>
        </w:rPr>
        <w:t xml:space="preserve"> (Deleuze and Guattari, 1994), a term coined by James Joyce and which Deleuze and Guattari considered an apt account of the effects of deterritorialization: ‘</w:t>
      </w:r>
      <w:r w:rsidRPr="003C2556">
        <w:rPr>
          <w:rStyle w:val="Emphasis"/>
          <w:highlight w:val="green"/>
        </w:rPr>
        <w:t>composed chaos, neither forseen nor preconceived’</w:t>
      </w:r>
      <w:r w:rsidRPr="003C2556">
        <w:rPr>
          <w:rStyle w:val="Emphasis"/>
        </w:rPr>
        <w:t xml:space="preserve"> </w:t>
      </w:r>
      <w:r w:rsidRPr="003C2556">
        <w:rPr>
          <w:color w:val="000000"/>
          <w:sz w:val="16"/>
          <w:szCs w:val="26"/>
        </w:rPr>
        <w:t xml:space="preserve">(p. 204) and </w:t>
      </w:r>
      <w:r w:rsidRPr="003C2556">
        <w:rPr>
          <w:rStyle w:val="Emphasis"/>
          <w:highlight w:val="green"/>
        </w:rPr>
        <w:t>precipitating new ways of thinking and acting</w:t>
      </w:r>
      <w:r w:rsidRPr="003C2556">
        <w:rPr>
          <w:color w:val="000000"/>
          <w:szCs w:val="26"/>
          <w:u w:val="single"/>
        </w:rPr>
        <w:t>: ‘once one ventures outside what’s familiar and reassuring, once one has to invent new concepts for unknown lands</w:t>
      </w:r>
      <w:r w:rsidRPr="003C2556">
        <w:rPr>
          <w:color w:val="000000"/>
          <w:sz w:val="16"/>
          <w:szCs w:val="26"/>
        </w:rPr>
        <w:t xml:space="preserve">, then methods and moral systems break down’ (Deleuze, 1995, p. 322). The potential areas for deterritorialization cannot be specified; rather it is a case of being alert to opportunities to interrupt: </w:t>
      </w:r>
      <w:r w:rsidRPr="003C2556">
        <w:rPr>
          <w:color w:val="000000"/>
          <w:sz w:val="16"/>
        </w:rPr>
        <w:t xml:space="preserve">This is how it should be done: Lodge yourself on a stratum; experiment with the opportunities it offers, find an advantageous place on it, find potential movements of deterritorialization, possible lines of flight, experience them, produce flow conjunctions here and there, try out continuums of intensitities segment by segment, have a small plot of new land at all times (Deleuze and Guattari, 1987, p. 161). </w:t>
      </w:r>
      <w:r w:rsidRPr="003C2556">
        <w:rPr>
          <w:rStyle w:val="Emphasis"/>
          <w:highlight w:val="green"/>
        </w:rPr>
        <w:t>Deterritorialization</w:t>
      </w:r>
      <w:r w:rsidRPr="003C2556">
        <w:rPr>
          <w:color w:val="000000"/>
          <w:szCs w:val="26"/>
          <w:u w:val="single"/>
        </w:rPr>
        <w:t xml:space="preserve"> has the potential to </w:t>
      </w:r>
      <w:r w:rsidRPr="003C2556">
        <w:rPr>
          <w:rStyle w:val="Emphasis"/>
          <w:highlight w:val="green"/>
        </w:rPr>
        <w:t>attack the rigid, striated</w:t>
      </w:r>
      <w:r w:rsidRPr="003C2556">
        <w:rPr>
          <w:color w:val="000000"/>
          <w:sz w:val="16"/>
          <w:szCs w:val="26"/>
        </w:rPr>
        <w:t xml:space="preserve"> – or territorialized – </w:t>
      </w:r>
      <w:r w:rsidRPr="003C2556">
        <w:rPr>
          <w:rStyle w:val="Emphasis"/>
          <w:highlight w:val="green"/>
        </w:rPr>
        <w:t>spaces of schooling</w:t>
      </w:r>
      <w:r w:rsidRPr="003C2556">
        <w:rPr>
          <w:rStyle w:val="Emphasis"/>
        </w:rPr>
        <w:t xml:space="preserve">, teacher education and policy, </w:t>
      </w:r>
      <w:r w:rsidRPr="003C2556">
        <w:rPr>
          <w:rStyle w:val="Emphasis"/>
          <w:highlight w:val="green"/>
        </w:rPr>
        <w:t>replacing these with ones which are smooth and full of creative possibilities</w:t>
      </w:r>
      <w:r w:rsidRPr="003C2556">
        <w:rPr>
          <w:color w:val="000000"/>
          <w:sz w:val="16"/>
          <w:szCs w:val="26"/>
        </w:rPr>
        <w:t xml:space="preserve">. Within these newly created spaces ‘life reconstitutes its stakes, confronts new obstacles, invents new paces, switches adver- saries’ (Deleuze and Guattari, 1987, p. 500). These smooth spaces are depicted by Deleuze and Guattari (ibid) as ‘holey space’ (p. 413), like Swiss cheese. Crucially, </w:t>
      </w:r>
      <w:r w:rsidRPr="003C2556">
        <w:rPr>
          <w:rStyle w:val="Emphasis"/>
          <w:highlight w:val="green"/>
        </w:rPr>
        <w:t>deterritorialization takes us from communication – through ‘order-words’</w:t>
      </w:r>
      <w:r w:rsidRPr="003C2556">
        <w:rPr>
          <w:color w:val="000000"/>
          <w:sz w:val="16"/>
          <w:szCs w:val="26"/>
        </w:rPr>
        <w:t xml:space="preserve"> (Deleuze and Parnett, 1987, p. 22), </w:t>
      </w:r>
      <w:r w:rsidRPr="003C2556">
        <w:rPr>
          <w:rStyle w:val="Emphasis"/>
          <w:highlight w:val="green"/>
        </w:rPr>
        <w:t>imperatives for others to act – to expression</w:t>
      </w:r>
      <w:r w:rsidRPr="003C2556">
        <w:rPr>
          <w:color w:val="000000"/>
          <w:sz w:val="16"/>
          <w:szCs w:val="26"/>
        </w:rPr>
        <w:t xml:space="preserve">. </w:t>
      </w:r>
    </w:p>
    <w:p w14:paraId="3AAF0A86" w14:textId="77777777" w:rsidR="008B58AB" w:rsidRPr="003C2556" w:rsidRDefault="008B58AB" w:rsidP="008B58AB">
      <w:pPr>
        <w:pStyle w:val="Heading4"/>
        <w:rPr>
          <w:rFonts w:cs="Times New Roman"/>
        </w:rPr>
      </w:pPr>
      <w:r w:rsidRPr="003C2556">
        <w:rPr>
          <w:rFonts w:cs="Times New Roman"/>
        </w:rPr>
        <w:lastRenderedPageBreak/>
        <w:t>Prefer our method of education, we foster inclusive norms that promotes better learning and understandings of the world through debate as an activity, and are willing to break the rules in order to preserve debate a space for social change.</w:t>
      </w:r>
    </w:p>
    <w:p w14:paraId="683393D0" w14:textId="77777777" w:rsidR="008B58AB" w:rsidRPr="00CD28D2" w:rsidRDefault="008B58AB" w:rsidP="008B58AB">
      <w:r w:rsidRPr="00CD28D2">
        <w:rPr>
          <w:rStyle w:val="Style13ptBold"/>
        </w:rPr>
        <w:t>Koh</w:t>
      </w:r>
      <w:r w:rsidRPr="00CD28D2">
        <w:t xml:space="preserve"> </w:t>
      </w:r>
      <w:r w:rsidRPr="00CD28D2">
        <w:rPr>
          <w:sz w:val="16"/>
          <w:szCs w:val="16"/>
        </w:rPr>
        <w:t>HOW DO I REACH THESE KIDS?: AN AFFIRMATION OF POLYVOCAL DEBATE BY BEN KOH &amp; REBAR NIEMI Posted by </w:t>
      </w:r>
      <w:hyperlink r:id="rId10" w:tooltip="Posts by NSD_Update" w:history="1">
        <w:r w:rsidRPr="00CD28D2">
          <w:rPr>
            <w:rStyle w:val="Hyperlink"/>
            <w:sz w:val="16"/>
            <w:szCs w:val="16"/>
          </w:rPr>
          <w:t>NSD_Update</w:t>
        </w:r>
      </w:hyperlink>
      <w:r w:rsidRPr="00CD28D2">
        <w:rPr>
          <w:sz w:val="16"/>
          <w:szCs w:val="16"/>
        </w:rPr>
        <w:t xml:space="preserve"> | Sep 15, 2015 </w:t>
      </w:r>
      <w:hyperlink r:id="rId11" w:history="1">
        <w:r w:rsidRPr="00CD28D2">
          <w:rPr>
            <w:rStyle w:val="Hyperlink"/>
            <w:sz w:val="16"/>
            <w:szCs w:val="16"/>
          </w:rPr>
          <w:t>http://nsdupdate.com/2015/how-do-i-reach-these-kids-an-affirmation-of-polyvocal-debate-by-ben-koh-rebar-niemi/</w:t>
        </w:r>
      </w:hyperlink>
      <w:r w:rsidRPr="00CD28D2">
        <w:t xml:space="preserve"> </w:t>
      </w:r>
    </w:p>
    <w:p w14:paraId="1DBA8A4D" w14:textId="77777777" w:rsidR="008B58AB" w:rsidRPr="003C2556" w:rsidRDefault="008B58AB" w:rsidP="008B58AB">
      <w:pPr>
        <w:rPr>
          <w:szCs w:val="26"/>
          <w:u w:val="single"/>
        </w:rPr>
      </w:pPr>
      <w:r w:rsidRPr="003C2556">
        <w:rPr>
          <w:sz w:val="14"/>
          <w:szCs w:val="26"/>
        </w:rPr>
        <w:t xml:space="preserve">For as long as there has been debate, there has been the debate about what debate is. We are not against a discussion of what constitutes debate. In fact we are absolutely for it. We argue that this is a crucial debate within debates. The question should not be “what is debate?” The proper question is “what can debate do?” The constitutive feature of debate that we are most abstractly interested in is the precise one that is so often banished by debate pundits – the possibilities of what it can do. We do not yet know what debate can do. All are welcome to accept the challenge of forcing debate into a linear and instrumental framework, but be warned it will certainly fail. </w:t>
      </w:r>
      <w:r w:rsidRPr="003C2556">
        <w:rPr>
          <w:b/>
          <w:bCs/>
          <w:szCs w:val="26"/>
          <w:highlight w:val="green"/>
          <w:u w:val="single"/>
        </w:rPr>
        <w:t>Debate is a process</w:t>
      </w:r>
      <w:r w:rsidRPr="003C2556">
        <w:rPr>
          <w:szCs w:val="26"/>
          <w:u w:val="single"/>
        </w:rPr>
        <w:t xml:space="preserve"> and a field, </w:t>
      </w:r>
      <w:r w:rsidRPr="003C2556">
        <w:rPr>
          <w:b/>
          <w:bCs/>
          <w:szCs w:val="26"/>
          <w:highlight w:val="green"/>
          <w:u w:val="single"/>
        </w:rPr>
        <w:t>not a mechanism</w:t>
      </w:r>
      <w:r w:rsidRPr="003C2556">
        <w:rPr>
          <w:sz w:val="14"/>
          <w:szCs w:val="26"/>
        </w:rPr>
        <w:t xml:space="preserve">. This is the case for polyvocal debate. Our current definition (which is open to redefinition) is that </w:t>
      </w:r>
      <w:r w:rsidRPr="003C2556">
        <w:rPr>
          <w:b/>
          <w:bCs/>
          <w:szCs w:val="26"/>
          <w:highlight w:val="green"/>
          <w:u w:val="single"/>
        </w:rPr>
        <w:t>debate</w:t>
      </w:r>
      <w:r w:rsidRPr="003C2556">
        <w:rPr>
          <w:b/>
          <w:bCs/>
          <w:szCs w:val="26"/>
          <w:u w:val="single"/>
        </w:rPr>
        <w:t xml:space="preserve"> should be thought of as </w:t>
      </w:r>
      <w:r w:rsidRPr="003C2556">
        <w:rPr>
          <w:b/>
          <w:bCs/>
          <w:szCs w:val="26"/>
          <w:highlight w:val="green"/>
          <w:u w:val="single"/>
        </w:rPr>
        <w:t>a</w:t>
      </w:r>
      <w:r w:rsidRPr="003C2556">
        <w:rPr>
          <w:szCs w:val="26"/>
          <w:u w:val="single"/>
        </w:rPr>
        <w:t xml:space="preserve"> complex </w:t>
      </w:r>
      <w:r w:rsidRPr="003C2556">
        <w:rPr>
          <w:b/>
          <w:bCs/>
          <w:szCs w:val="26"/>
          <w:highlight w:val="green"/>
          <w:u w:val="single"/>
        </w:rPr>
        <w:t>assemblage of voices</w:t>
      </w:r>
      <w:r w:rsidRPr="003C2556">
        <w:rPr>
          <w:sz w:val="14"/>
          <w:szCs w:val="26"/>
        </w:rPr>
        <w:t xml:space="preserve"> (the debaters, the judge, audiences, coaches, the authors quoted, and so on), and that </w:t>
      </w:r>
      <w:r w:rsidRPr="003C2556">
        <w:rPr>
          <w:b/>
          <w:bCs/>
          <w:szCs w:val="26"/>
          <w:u w:val="single"/>
        </w:rPr>
        <w:t xml:space="preserve">it is </w:t>
      </w:r>
      <w:r w:rsidRPr="003C2556">
        <w:rPr>
          <w:b/>
          <w:bCs/>
          <w:szCs w:val="26"/>
          <w:highlight w:val="green"/>
          <w:u w:val="single"/>
        </w:rPr>
        <w:t>wrong to limit</w:t>
      </w:r>
      <w:r w:rsidRPr="003C2556">
        <w:rPr>
          <w:b/>
          <w:bCs/>
          <w:szCs w:val="26"/>
          <w:u w:val="single"/>
        </w:rPr>
        <w:t xml:space="preserve"> the </w:t>
      </w:r>
      <w:r w:rsidRPr="003C2556">
        <w:rPr>
          <w:b/>
          <w:bCs/>
          <w:szCs w:val="26"/>
          <w:highlight w:val="green"/>
          <w:u w:val="single"/>
        </w:rPr>
        <w:t>possible voices</w:t>
      </w:r>
      <w:r w:rsidRPr="003C2556">
        <w:rPr>
          <w:b/>
          <w:bCs/>
          <w:szCs w:val="26"/>
          <w:u w:val="single"/>
        </w:rPr>
        <w:t xml:space="preserve"> or the possible enunciations of those voices. Debate is</w:t>
      </w:r>
      <w:r w:rsidRPr="003C2556">
        <w:rPr>
          <w:szCs w:val="26"/>
          <w:u w:val="single"/>
        </w:rPr>
        <w:t xml:space="preserve"> always </w:t>
      </w:r>
      <w:r w:rsidRPr="003C2556">
        <w:rPr>
          <w:b/>
          <w:bCs/>
          <w:szCs w:val="26"/>
          <w:u w:val="single"/>
        </w:rPr>
        <w:t>about multiple voices</w:t>
      </w:r>
      <w:r w:rsidRPr="003C2556">
        <w:rPr>
          <w:sz w:val="14"/>
          <w:szCs w:val="26"/>
        </w:rPr>
        <w:t xml:space="preserve"> – multiple ways of sensing/expressing. Even non-sense and non-expression have their own voices. </w:t>
      </w:r>
      <w:r w:rsidRPr="003C2556">
        <w:rPr>
          <w:b/>
          <w:bCs/>
          <w:szCs w:val="26"/>
          <w:u w:val="single"/>
        </w:rPr>
        <w:t xml:space="preserve">This is </w:t>
      </w:r>
      <w:r w:rsidRPr="003C2556">
        <w:rPr>
          <w:b/>
          <w:bCs/>
          <w:szCs w:val="26"/>
          <w:highlight w:val="green"/>
          <w:u w:val="single"/>
        </w:rPr>
        <w:t>not a paradigm</w:t>
      </w:r>
      <w:r w:rsidRPr="003C2556">
        <w:rPr>
          <w:sz w:val="14"/>
          <w:szCs w:val="26"/>
        </w:rPr>
        <w:t xml:space="preserve">. It is a hypothesis about the system of relations that co-creates debate. The power and potential of polyvocal debate is not located in some far-off future. It is right here right now, and it is also capable of contact with the outsides of one perspective on time and space. To paraphrase June Tyson – Don’t you know? It’s after the end of the world. Within the system of relations composed by polyvocal debate, </w:t>
      </w:r>
      <w:r w:rsidRPr="003C2556">
        <w:rPr>
          <w:szCs w:val="26"/>
          <w:u w:val="single"/>
        </w:rPr>
        <w:t>we</w:t>
      </w:r>
      <w:r w:rsidRPr="003C2556">
        <w:rPr>
          <w:sz w:val="14"/>
          <w:szCs w:val="26"/>
        </w:rPr>
        <w:t xml:space="preserve"> always have the ability </w:t>
      </w:r>
      <w:r w:rsidRPr="003C2556">
        <w:rPr>
          <w:szCs w:val="26"/>
          <w:u w:val="single"/>
        </w:rPr>
        <w:t>to ask “should we believe in something in the first place?”</w:t>
      </w:r>
      <w:r w:rsidRPr="003C2556">
        <w:rPr>
          <w:sz w:val="14"/>
          <w:szCs w:val="26"/>
        </w:rPr>
        <w:t xml:space="preserve"> as well as “if we believe it, what are its normative implications?” These questions, in whatever form they take, are some of the most primal elements of debate. Restricting the scope of debate to only some of these questions is a serious loss. More absurd is the justification for restriction based on the value of being able to ask and engage with these questions in the first place. It is wrong to assume that chaos and doubt are bad. It is even worse to argue for a progressive fallacy that chaos and doubt can be removed from debate without debate ceasing to be debate at all. Debate is not soccer, or chess, or playing the trumpet. Perhaps it can do similar things to those activities, but if so it is because it does not feature the limits that define soccer or chess or playing the trumpet. </w:t>
      </w:r>
      <w:r w:rsidRPr="003C2556">
        <w:rPr>
          <w:szCs w:val="26"/>
          <w:u w:val="single"/>
        </w:rPr>
        <w:t>It is</w:t>
      </w:r>
      <w:r w:rsidRPr="003C2556">
        <w:rPr>
          <w:sz w:val="14"/>
          <w:szCs w:val="26"/>
        </w:rPr>
        <w:t xml:space="preserve"> apparently very </w:t>
      </w:r>
      <w:r w:rsidRPr="003C2556">
        <w:rPr>
          <w:szCs w:val="26"/>
          <w:u w:val="single"/>
        </w:rPr>
        <w:t>easy to make assumptions about what education is.</w:t>
      </w:r>
      <w:r w:rsidRPr="003C2556">
        <w:rPr>
          <w:sz w:val="14"/>
          <w:szCs w:val="26"/>
        </w:rPr>
        <w:t xml:space="preserve"> Most often this is accomplished without citing a single theorist on the subject of education OR a robust understanding of what education could be outside of “commonsensical” assumptions (which are less common and relatable that they initially seem). As we often like to tell our students – read the literature. We call the kind of education that is often assumed “banking-style education” after Paulo Friere. This is the notion that education is about accumulating knowledge. 100 facts are better than 99 facts. </w:t>
      </w:r>
      <w:r w:rsidRPr="003C2556">
        <w:rPr>
          <w:szCs w:val="26"/>
          <w:u w:val="single"/>
        </w:rPr>
        <w:t>People devalue education because they think of it only in these calculated terms</w:t>
      </w:r>
      <w:r w:rsidRPr="003C2556">
        <w:rPr>
          <w:sz w:val="14"/>
          <w:szCs w:val="26"/>
        </w:rPr>
        <w:t xml:space="preserve">. </w:t>
      </w:r>
      <w:r w:rsidRPr="003C2556">
        <w:rPr>
          <w:szCs w:val="26"/>
          <w:u w:val="single"/>
        </w:rPr>
        <w:t>To the banking conception, the end game of education would not be an increase in self-respect, a commitment to social justice, or a development of communication and empathetic powers. It would be the resume statement of “things I’ve learned.” We must not buy into this conception of education</w:t>
      </w:r>
      <w:r w:rsidRPr="003C2556">
        <w:rPr>
          <w:sz w:val="14"/>
          <w:szCs w:val="26"/>
        </w:rPr>
        <w:t xml:space="preserve">. In debate, </w:t>
      </w:r>
      <w:r w:rsidRPr="003C2556">
        <w:rPr>
          <w:szCs w:val="26"/>
          <w:u w:val="single"/>
        </w:rPr>
        <w:t>the collaborative way voices intertwine builds a world of speech and frames it. No debate performance can be perfectly reproduced. The judge’s interpretation and voice are then added. The desire for absolutely objective or procedurally exact judging is a desire for an impossibility. We should not be afraid of the judge’s voice. We recognize it as one among many</w:t>
      </w:r>
      <w:r w:rsidRPr="003C2556">
        <w:rPr>
          <w:sz w:val="14"/>
          <w:szCs w:val="26"/>
        </w:rPr>
        <w:t xml:space="preserve">. Some judges speak loudly and have particular desires. We do not begrudge them this. </w:t>
      </w:r>
      <w:r w:rsidRPr="003C2556">
        <w:rPr>
          <w:szCs w:val="26"/>
          <w:u w:val="single"/>
        </w:rPr>
        <w:t>What is important is that they acknowledge that theirs is only one voice among the many and one way of sensing among all sense and nonsense.</w:t>
      </w:r>
      <w:r w:rsidRPr="003C2556">
        <w:rPr>
          <w:sz w:val="14"/>
          <w:szCs w:val="26"/>
        </w:rPr>
        <w:t xml:space="preserve"> </w:t>
      </w:r>
      <w:r w:rsidRPr="003C2556">
        <w:rPr>
          <w:szCs w:val="26"/>
          <w:u w:val="single"/>
        </w:rPr>
        <w:t>It is not a question of excluding the chaos or even controlling</w:t>
      </w:r>
      <w:r w:rsidRPr="003C2556">
        <w:rPr>
          <w:sz w:val="14"/>
          <w:szCs w:val="26"/>
        </w:rPr>
        <w:t xml:space="preserve"> it, but understanding the value in hearing the clash of multiple voices. For nowhere else in school are we given the vibrant opportunity to be as real in the academic space as is in debate; where we are able to read multiple arguments from multiple views from multiple bases. </w:t>
      </w:r>
      <w:r w:rsidRPr="003C2556">
        <w:rPr>
          <w:b/>
          <w:bCs/>
          <w:szCs w:val="26"/>
          <w:highlight w:val="green"/>
          <w:u w:val="single"/>
        </w:rPr>
        <w:t xml:space="preserve">We must encourage debate to be an outlet for the chaotic </w:t>
      </w:r>
      <w:r w:rsidRPr="003C2556">
        <w:rPr>
          <w:b/>
          <w:bCs/>
          <w:szCs w:val="26"/>
          <w:u w:val="single"/>
        </w:rPr>
        <w:t xml:space="preserve">and doubtful </w:t>
      </w:r>
      <w:r w:rsidRPr="003C2556">
        <w:rPr>
          <w:b/>
          <w:bCs/>
          <w:szCs w:val="26"/>
          <w:highlight w:val="green"/>
          <w:u w:val="single"/>
        </w:rPr>
        <w:lastRenderedPageBreak/>
        <w:t xml:space="preserve">elements of our beliefs </w:t>
      </w:r>
      <w:r w:rsidRPr="003C2556">
        <w:rPr>
          <w:b/>
          <w:bCs/>
          <w:szCs w:val="26"/>
          <w:u w:val="single"/>
        </w:rPr>
        <w:t xml:space="preserve">for </w:t>
      </w:r>
      <w:r w:rsidRPr="003C2556">
        <w:rPr>
          <w:b/>
          <w:bCs/>
          <w:szCs w:val="26"/>
          <w:highlight w:val="green"/>
          <w:u w:val="single"/>
        </w:rPr>
        <w:t>it’s an opportunity to bridge debate’s separation from the real world into our own world. Our lives</w:t>
      </w:r>
      <w:r w:rsidRPr="003C2556">
        <w:rPr>
          <w:sz w:val="14"/>
          <w:szCs w:val="26"/>
        </w:rPr>
        <w:t xml:space="preserve"> aren’t always smooth unwavering stories. They </w:t>
      </w:r>
      <w:r w:rsidRPr="003C2556">
        <w:rPr>
          <w:b/>
          <w:bCs/>
          <w:szCs w:val="26"/>
          <w:highlight w:val="green"/>
          <w:u w:val="single"/>
        </w:rPr>
        <w:t xml:space="preserve">are </w:t>
      </w:r>
      <w:r w:rsidRPr="003C2556">
        <w:rPr>
          <w:b/>
          <w:bCs/>
          <w:szCs w:val="26"/>
          <w:u w:val="single"/>
        </w:rPr>
        <w:t xml:space="preserve">often a chaos that is </w:t>
      </w:r>
      <w:r w:rsidRPr="003C2556">
        <w:rPr>
          <w:b/>
          <w:bCs/>
          <w:szCs w:val="26"/>
          <w:highlight w:val="green"/>
          <w:u w:val="single"/>
        </w:rPr>
        <w:t xml:space="preserve">hard to grasp outside </w:t>
      </w:r>
      <w:r w:rsidRPr="003C2556">
        <w:rPr>
          <w:b/>
          <w:bCs/>
          <w:szCs w:val="26"/>
          <w:u w:val="single"/>
        </w:rPr>
        <w:t xml:space="preserve">the lens of </w:t>
      </w:r>
      <w:r w:rsidRPr="003C2556">
        <w:rPr>
          <w:b/>
          <w:bCs/>
          <w:szCs w:val="26"/>
          <w:highlight w:val="green"/>
          <w:u w:val="single"/>
        </w:rPr>
        <w:t>community</w:t>
      </w:r>
      <w:r w:rsidRPr="003C2556">
        <w:rPr>
          <w:szCs w:val="26"/>
          <w:u w:val="single"/>
        </w:rPr>
        <w:t>.</w:t>
      </w:r>
      <w:r w:rsidRPr="003C2556">
        <w:rPr>
          <w:sz w:val="14"/>
          <w:szCs w:val="26"/>
        </w:rPr>
        <w:t xml:space="preserve"> Polyvocal debate is inclusive and encouraging of this chaos, of the hard questions and life changing moments of realization. A form of debate that acts as if it can omit doubt is not a true form of debate at all. This isn’t just an argument for “unique educational value” in the banking-sense. Debate should not be thought of as an esoteric extracurricular designed to spice up the resume. </w:t>
      </w:r>
      <w:r w:rsidRPr="003C2556">
        <w:rPr>
          <w:b/>
          <w:bCs/>
          <w:szCs w:val="26"/>
          <w:u w:val="single"/>
        </w:rPr>
        <w:t>Paradigms of debate that stop at the moment of rational justification treat the issue of what world we create for ourselves as an unnecessary step,</w:t>
      </w:r>
      <w:r w:rsidRPr="003C2556">
        <w:rPr>
          <w:sz w:val="14"/>
          <w:szCs w:val="26"/>
        </w:rPr>
        <w:t xml:space="preserve"> but </w:t>
      </w:r>
      <w:r w:rsidRPr="003C2556">
        <w:rPr>
          <w:b/>
          <w:bCs/>
          <w:szCs w:val="26"/>
          <w:u w:val="single"/>
        </w:rPr>
        <w:t>this conversation is what must happen in our lives and further what must happen in debate</w:t>
      </w:r>
      <w:r w:rsidRPr="003C2556">
        <w:rPr>
          <w:sz w:val="14"/>
          <w:szCs w:val="26"/>
        </w:rPr>
        <w:t xml:space="preserve">. Polyvocal debate allows for this discussion. We should not just ask “is deontology true” but further “is it good for me to believe in deontology” or util or contractarianism, etc. Rationality cannot be trusted to judge itself, but abandoning logic altogether isn’t necessary just yet. It is too easy to take up one side or the other (only truth matters or only the good matters). Debate is harder. The tenets of logic and justification can create questionable conclusions, and a truly valuable form of </w:t>
      </w:r>
      <w:r w:rsidRPr="003C2556">
        <w:rPr>
          <w:b/>
          <w:bCs/>
          <w:szCs w:val="26"/>
          <w:highlight w:val="green"/>
          <w:u w:val="single"/>
        </w:rPr>
        <w:t>debate must allow us to criticize</w:t>
      </w:r>
      <w:r w:rsidRPr="003C2556">
        <w:rPr>
          <w:szCs w:val="26"/>
          <w:highlight w:val="green"/>
          <w:u w:val="single"/>
        </w:rPr>
        <w:t xml:space="preserve"> </w:t>
      </w:r>
      <w:r w:rsidRPr="003C2556">
        <w:rPr>
          <w:szCs w:val="26"/>
          <w:u w:val="single"/>
        </w:rPr>
        <w:t>and reevaluate</w:t>
      </w:r>
      <w:r w:rsidRPr="003C2556">
        <w:rPr>
          <w:sz w:val="14"/>
          <w:szCs w:val="26"/>
        </w:rPr>
        <w:t xml:space="preserve"> these </w:t>
      </w:r>
      <w:r w:rsidRPr="003C2556">
        <w:rPr>
          <w:b/>
          <w:bCs/>
          <w:szCs w:val="26"/>
          <w:highlight w:val="green"/>
          <w:u w:val="single"/>
        </w:rPr>
        <w:t>conclusions</w:t>
      </w:r>
      <w:r w:rsidRPr="003C2556">
        <w:rPr>
          <w:sz w:val="14"/>
          <w:szCs w:val="26"/>
        </w:rPr>
        <w:t xml:space="preserve"> to live our lives to the fullest. We must be able to ask if beliefs empower or disempower our lives. We always have the power to ask should we believe it or is it correct, and exercising this capacity is the practice of debate. There are two ways in which we can understand and consider what we ought to believe – what is rationally justifiable, and what is good for us to believe for ourselves. In our lives we cannot just ask “what do I think is true.” We must always end up asking “is it good for me to believe in what I believe?” This is how we must act in our own lives outside of just the debate space. When we are faced with a difficult situation be it in our personal lives, work, etc., we are inevitably going to be confronted with moments of seemingly undeniable hopelessness; where despite our best efforts and our thinking, we cannot justify or rationally see a way to be happy or push ourselves through to the other side. Is it good for me to believe that no matter what I will do, that I will get a bad grade in this class? Is it good for me to believe that I will fail in my work? Is it good for me to believe in hopelessness? Our answer is no. Our answer is that </w:t>
      </w:r>
      <w:r w:rsidRPr="003C2556">
        <w:rPr>
          <w:b/>
          <w:szCs w:val="26"/>
          <w:highlight w:val="green"/>
          <w:u w:val="single"/>
        </w:rPr>
        <w:t xml:space="preserve">debate helps you learn new questions as well as </w:t>
      </w:r>
      <w:r w:rsidRPr="003C2556">
        <w:rPr>
          <w:b/>
          <w:szCs w:val="26"/>
          <w:u w:val="single"/>
        </w:rPr>
        <w:t xml:space="preserve">new </w:t>
      </w:r>
      <w:r w:rsidRPr="003C2556">
        <w:rPr>
          <w:b/>
          <w:szCs w:val="26"/>
          <w:highlight w:val="green"/>
          <w:u w:val="single"/>
        </w:rPr>
        <w:t>answers</w:t>
      </w:r>
      <w:r w:rsidRPr="003C2556">
        <w:rPr>
          <w:b/>
          <w:szCs w:val="26"/>
          <w:u w:val="single"/>
        </w:rPr>
        <w:t xml:space="preserve">. </w:t>
      </w:r>
      <w:r w:rsidRPr="003C2556">
        <w:rPr>
          <w:szCs w:val="26"/>
          <w:u w:val="single"/>
        </w:rPr>
        <w:t>Again and again</w:t>
      </w:r>
      <w:r w:rsidRPr="003C2556">
        <w:rPr>
          <w:b/>
          <w:szCs w:val="26"/>
          <w:u w:val="single"/>
        </w:rPr>
        <w:t xml:space="preserve"> </w:t>
      </w:r>
      <w:r w:rsidRPr="003C2556">
        <w:rPr>
          <w:b/>
          <w:szCs w:val="26"/>
          <w:highlight w:val="green"/>
          <w:u w:val="single"/>
        </w:rPr>
        <w:t xml:space="preserve">we’ve heard </w:t>
      </w:r>
      <w:r w:rsidRPr="003C2556">
        <w:rPr>
          <w:b/>
          <w:szCs w:val="26"/>
          <w:u w:val="single"/>
        </w:rPr>
        <w:t xml:space="preserve">the </w:t>
      </w:r>
      <w:r w:rsidRPr="003C2556">
        <w:rPr>
          <w:szCs w:val="26"/>
          <w:u w:val="single"/>
        </w:rPr>
        <w:t>articles and</w:t>
      </w:r>
      <w:r w:rsidRPr="003C2556">
        <w:rPr>
          <w:b/>
          <w:szCs w:val="26"/>
          <w:u w:val="single"/>
        </w:rPr>
        <w:t xml:space="preserve"> </w:t>
      </w:r>
      <w:r w:rsidRPr="003C2556">
        <w:rPr>
          <w:b/>
          <w:szCs w:val="26"/>
          <w:highlight w:val="green"/>
          <w:u w:val="single"/>
        </w:rPr>
        <w:t xml:space="preserve">arguments that collapse </w:t>
      </w:r>
      <w:r w:rsidRPr="003C2556">
        <w:rPr>
          <w:szCs w:val="26"/>
          <w:u w:val="single"/>
        </w:rPr>
        <w:t xml:space="preserve">everything </w:t>
      </w:r>
      <w:r w:rsidRPr="003C2556">
        <w:rPr>
          <w:b/>
          <w:szCs w:val="26"/>
          <w:highlight w:val="green"/>
          <w:u w:val="single"/>
        </w:rPr>
        <w:t>to the</w:t>
      </w:r>
      <w:r w:rsidRPr="003C2556">
        <w:rPr>
          <w:szCs w:val="26"/>
          <w:u w:val="single"/>
        </w:rPr>
        <w:t xml:space="preserve"> old questions</w:t>
      </w:r>
      <w:r w:rsidRPr="003C2556">
        <w:rPr>
          <w:b/>
          <w:szCs w:val="26"/>
          <w:u w:val="single"/>
        </w:rPr>
        <w:t xml:space="preserve">: </w:t>
      </w:r>
      <w:r w:rsidRPr="003C2556">
        <w:rPr>
          <w:b/>
          <w:szCs w:val="26"/>
          <w:highlight w:val="green"/>
          <w:u w:val="single"/>
        </w:rPr>
        <w:t>education versus fairness</w:t>
      </w:r>
      <w:r w:rsidRPr="003C2556">
        <w:rPr>
          <w:b/>
          <w:szCs w:val="26"/>
          <w:u w:val="single"/>
        </w:rPr>
        <w:t xml:space="preserve">, </w:t>
      </w:r>
      <w:r w:rsidRPr="003C2556">
        <w:rPr>
          <w:szCs w:val="26"/>
          <w:u w:val="single"/>
        </w:rPr>
        <w:t>the rules versus innovation and expansion</w:t>
      </w:r>
      <w:r w:rsidRPr="003C2556">
        <w:rPr>
          <w:b/>
          <w:szCs w:val="26"/>
          <w:highlight w:val="green"/>
          <w:u w:val="single"/>
        </w:rPr>
        <w:t xml:space="preserve">, correct ways of being versus incorrect ones. </w:t>
      </w:r>
      <w:r w:rsidRPr="003C2556">
        <w:rPr>
          <w:b/>
          <w:szCs w:val="26"/>
          <w:u w:val="single"/>
        </w:rPr>
        <w:t xml:space="preserve">Bizarrely there are </w:t>
      </w:r>
      <w:r w:rsidRPr="003C2556">
        <w:rPr>
          <w:b/>
          <w:szCs w:val="26"/>
          <w:highlight w:val="green"/>
          <w:u w:val="single"/>
        </w:rPr>
        <w:t xml:space="preserve">some </w:t>
      </w:r>
      <w:r w:rsidRPr="003C2556">
        <w:rPr>
          <w:b/>
          <w:szCs w:val="26"/>
          <w:u w:val="single"/>
        </w:rPr>
        <w:t xml:space="preserve">who like to </w:t>
      </w:r>
      <w:r w:rsidRPr="003C2556">
        <w:rPr>
          <w:b/>
          <w:szCs w:val="26"/>
          <w:highlight w:val="green"/>
          <w:u w:val="single"/>
        </w:rPr>
        <w:t xml:space="preserve">play with the </w:t>
      </w:r>
      <w:r w:rsidRPr="003C2556">
        <w:rPr>
          <w:b/>
          <w:szCs w:val="26"/>
          <w:u w:val="single"/>
        </w:rPr>
        <w:t xml:space="preserve">same </w:t>
      </w:r>
      <w:r w:rsidRPr="003C2556">
        <w:rPr>
          <w:b/>
          <w:szCs w:val="26"/>
          <w:highlight w:val="green"/>
          <w:u w:val="single"/>
        </w:rPr>
        <w:t xml:space="preserve">questions forever, </w:t>
      </w:r>
      <w:r w:rsidRPr="003C2556">
        <w:rPr>
          <w:szCs w:val="26"/>
          <w:u w:val="single"/>
        </w:rPr>
        <w:t>perpetually flipping bits between one and zero</w:t>
      </w:r>
      <w:r w:rsidRPr="003C2556">
        <w:rPr>
          <w:b/>
          <w:szCs w:val="26"/>
          <w:highlight w:val="green"/>
          <w:u w:val="single"/>
        </w:rPr>
        <w:t xml:space="preserve">, never writing new code. We are tired </w:t>
      </w:r>
      <w:r w:rsidRPr="003C2556">
        <w:rPr>
          <w:b/>
          <w:szCs w:val="26"/>
          <w:u w:val="single"/>
        </w:rPr>
        <w:t xml:space="preserve">of these questions. Perhaps </w:t>
      </w:r>
      <w:r w:rsidRPr="003C2556">
        <w:rPr>
          <w:b/>
          <w:szCs w:val="26"/>
          <w:highlight w:val="green"/>
          <w:u w:val="single"/>
        </w:rPr>
        <w:t>they would be enlivened by new voices</w:t>
      </w:r>
      <w:r w:rsidRPr="003C2556">
        <w:rPr>
          <w:sz w:val="14"/>
          <w:szCs w:val="26"/>
        </w:rPr>
        <w:t xml:space="preserve">. Polyvocality is the necessary and explosive generation of new questions. </w:t>
      </w:r>
      <w:r w:rsidRPr="003C2556">
        <w:rPr>
          <w:szCs w:val="26"/>
          <w:u w:val="single"/>
        </w:rPr>
        <w:t xml:space="preserve">The practice of </w:t>
      </w:r>
      <w:r w:rsidRPr="003C2556">
        <w:rPr>
          <w:b/>
          <w:bCs/>
          <w:szCs w:val="26"/>
          <w:highlight w:val="green"/>
          <w:u w:val="single"/>
        </w:rPr>
        <w:t xml:space="preserve">debate is </w:t>
      </w:r>
      <w:r w:rsidRPr="003C2556">
        <w:rPr>
          <w:b/>
          <w:bCs/>
          <w:szCs w:val="26"/>
          <w:u w:val="single"/>
        </w:rPr>
        <w:t xml:space="preserve">an </w:t>
      </w:r>
      <w:r w:rsidRPr="003C2556">
        <w:rPr>
          <w:b/>
          <w:bCs/>
          <w:szCs w:val="26"/>
          <w:highlight w:val="green"/>
          <w:u w:val="single"/>
        </w:rPr>
        <w:t xml:space="preserve">educational activity because it is generative </w:t>
      </w:r>
      <w:r w:rsidRPr="003C2556">
        <w:rPr>
          <w:b/>
          <w:bCs/>
          <w:szCs w:val="26"/>
          <w:u w:val="single"/>
        </w:rPr>
        <w:t xml:space="preserve">and interrogative </w:t>
      </w:r>
      <w:r w:rsidRPr="003C2556">
        <w:rPr>
          <w:b/>
          <w:bCs/>
          <w:szCs w:val="26"/>
          <w:highlight w:val="green"/>
          <w:u w:val="single"/>
        </w:rPr>
        <w:t>of voices</w:t>
      </w:r>
      <w:r w:rsidRPr="003C2556">
        <w:rPr>
          <w:szCs w:val="26"/>
          <w:u w:val="single"/>
        </w:rPr>
        <w:t>. Use</w:t>
      </w:r>
      <w:r w:rsidRPr="003C2556">
        <w:rPr>
          <w:sz w:val="14"/>
          <w:szCs w:val="26"/>
        </w:rPr>
        <w:t xml:space="preserve"> it for what it’s used for. Education can be praxis – where the abstraction of theory becomes lived abstractness inside the fabric of everyday experience. Where a radical new way of thinking-feeling the world become possible. Where you don’t just learn about quantum physics, but cry at how beautiful the expression of quantum interactions can be and feel blessed to be a part of them, and then teach them to your friends and family. But this is only part of what education is</w:t>
      </w:r>
      <w:r w:rsidRPr="003C2556">
        <w:rPr>
          <w:szCs w:val="26"/>
          <w:u w:val="single"/>
        </w:rPr>
        <w:t xml:space="preserve">. </w:t>
      </w:r>
      <w:r w:rsidRPr="003C2556">
        <w:rPr>
          <w:b/>
          <w:bCs/>
          <w:szCs w:val="26"/>
          <w:highlight w:val="green"/>
          <w:u w:val="single"/>
        </w:rPr>
        <w:t>Education is a becoming that is necessarily political</w:t>
      </w:r>
      <w:r w:rsidRPr="003C2556">
        <w:rPr>
          <w:szCs w:val="26"/>
          <w:u w:val="single"/>
        </w:rPr>
        <w:t xml:space="preserve">. Often times it is anti-reactionary or anti-conservative, not because it includes some biased political position, but because it is impossible to actually experience learning without it changing you </w:t>
      </w:r>
      <w:r w:rsidRPr="003C2556">
        <w:rPr>
          <w:sz w:val="14"/>
          <w:szCs w:val="26"/>
        </w:rPr>
        <w:t>– what you think is right and wrong, what you want to do, and who you think of yourself as. On our view</w:t>
      </w:r>
      <w:r w:rsidRPr="003C2556">
        <w:rPr>
          <w:szCs w:val="26"/>
          <w:u w:val="single"/>
        </w:rPr>
        <w:t xml:space="preserve">, </w:t>
      </w:r>
      <w:r w:rsidRPr="003C2556">
        <w:rPr>
          <w:b/>
          <w:bCs/>
          <w:szCs w:val="26"/>
          <w:u w:val="single"/>
        </w:rPr>
        <w:t xml:space="preserve">this </w:t>
      </w:r>
      <w:r w:rsidRPr="003C2556">
        <w:rPr>
          <w:b/>
          <w:bCs/>
          <w:szCs w:val="26"/>
          <w:highlight w:val="green"/>
          <w:u w:val="single"/>
        </w:rPr>
        <w:t xml:space="preserve">makes education </w:t>
      </w:r>
      <w:r w:rsidRPr="003C2556">
        <w:rPr>
          <w:b/>
          <w:bCs/>
          <w:szCs w:val="26"/>
          <w:u w:val="single"/>
        </w:rPr>
        <w:t xml:space="preserve">necessarily </w:t>
      </w:r>
      <w:r w:rsidRPr="003C2556">
        <w:rPr>
          <w:b/>
          <w:bCs/>
          <w:szCs w:val="26"/>
          <w:highlight w:val="green"/>
          <w:u w:val="single"/>
        </w:rPr>
        <w:t>anti-fascist</w:t>
      </w:r>
      <w:r w:rsidRPr="003C2556">
        <w:rPr>
          <w:szCs w:val="26"/>
          <w:u w:val="single"/>
        </w:rPr>
        <w:t xml:space="preserve"> </w:t>
      </w:r>
      <w:r w:rsidRPr="003C2556">
        <w:rPr>
          <w:sz w:val="14"/>
          <w:szCs w:val="26"/>
        </w:rPr>
        <w:t xml:space="preserve">(where fascism is defined as the tendency to over-represent and prefer certain ways of being to others based on normative, intuitive, or ontological claims). No matter your petty political affiliations, too many people in our world must attempt escape everyday, live as targets, suffer, and experience domination. If education is not a force to help us address this, it is not a properly empathetic education. Even if the educational space of debate allows for slightly more opportunities to escape the everyday and find new connections and places to dwell, this is a greater benefit to everyone than any obedience to respectability politics, norms of conduct, or “correct ways of being” could ever achieve. This is how the world works. We should not abandon the cause of empathy just because we can have that elsewhere. It’s not as if we should not care about others at certain times because we do so in others Debate is foundationally about empathy. Arguments are only persuasive in the ability for their to be foster a shared experience of understanding. Judges vote for arguments that have a particular effect on them – the effect of “being convincing.” Arguments that win send the judge on a path of becoming-convinced. In order for this to happen, the debater must actually get through to the judge on some level, whether intuitively, emotively, via rhetoric, the flow, or explanation. The best debating promotes empathy. Not empathy defined by biased terms – empathy defined by actual contact with actual others, perspectives, and ways of expressing oneself. It is not that young people are in need of moral training or must be told what is right and wrong or that debate should erase and conquer disagreement. Rather, it is that we should strive to learn to live with disagreement. For it is too simple and brute to believe in a monovocal system of thought – that your language is the only Rosetta Stone to translate the world through. Debate must be a place to see how to live with ourselves and live among others. If being the better debater means being the worse person, we should NOT endorse this conception of better debating. There is no value to improving a debate related skillset that is not bracketed by being caring and affirming of the world. </w:t>
      </w:r>
      <w:r w:rsidRPr="003C2556">
        <w:rPr>
          <w:szCs w:val="26"/>
          <w:u w:val="single"/>
        </w:rPr>
        <w:t xml:space="preserve">The argument against education, methodology, and performance debates is that these </w:t>
      </w:r>
      <w:r w:rsidRPr="003C2556">
        <w:rPr>
          <w:szCs w:val="26"/>
          <w:u w:val="single"/>
        </w:rPr>
        <w:lastRenderedPageBreak/>
        <w:t>will somehow sacrifice an essential part of what makes debate debate.</w:t>
      </w:r>
      <w:r w:rsidRPr="003C2556">
        <w:rPr>
          <w:sz w:val="14"/>
          <w:szCs w:val="26"/>
        </w:rPr>
        <w:t xml:space="preserve"> </w:t>
      </w:r>
      <w:r w:rsidRPr="003C2556">
        <w:rPr>
          <w:szCs w:val="26"/>
          <w:u w:val="single"/>
        </w:rPr>
        <w:t>This perspective is entirely wrongheaded. What a polyvocal understanding of debate underscores is that what makes debate is multiple voices.</w:t>
      </w:r>
      <w:r w:rsidRPr="003C2556">
        <w:rPr>
          <w:sz w:val="14"/>
          <w:szCs w:val="26"/>
        </w:rPr>
        <w:t xml:space="preserve"> Our belief is that it is possible to promote incredible skill, learning, and growth in students and be better debaters while at the same time being better people. </w:t>
      </w:r>
      <w:r w:rsidRPr="003C2556">
        <w:rPr>
          <w:b/>
          <w:bCs/>
          <w:szCs w:val="26"/>
          <w:highlight w:val="green"/>
          <w:u w:val="single"/>
        </w:rPr>
        <w:t>Debate is a field where participants</w:t>
      </w:r>
      <w:r w:rsidRPr="003C2556">
        <w:rPr>
          <w:szCs w:val="26"/>
          <w:highlight w:val="green"/>
          <w:u w:val="single"/>
        </w:rPr>
        <w:t xml:space="preserve"> </w:t>
      </w:r>
      <w:r w:rsidRPr="003C2556">
        <w:rPr>
          <w:szCs w:val="26"/>
          <w:u w:val="single"/>
        </w:rPr>
        <w:t xml:space="preserve">of all kinds </w:t>
      </w:r>
      <w:r w:rsidRPr="003C2556">
        <w:rPr>
          <w:b/>
          <w:bCs/>
          <w:szCs w:val="26"/>
          <w:highlight w:val="green"/>
          <w:u w:val="single"/>
        </w:rPr>
        <w:t>create</w:t>
      </w:r>
      <w:r w:rsidRPr="003C2556">
        <w:rPr>
          <w:szCs w:val="26"/>
          <w:highlight w:val="green"/>
          <w:u w:val="single"/>
        </w:rPr>
        <w:t xml:space="preserve"> </w:t>
      </w:r>
      <w:r w:rsidRPr="003C2556">
        <w:rPr>
          <w:szCs w:val="26"/>
          <w:u w:val="single"/>
        </w:rPr>
        <w:t xml:space="preserve">real experiences and real </w:t>
      </w:r>
      <w:r w:rsidRPr="003C2556">
        <w:rPr>
          <w:b/>
          <w:bCs/>
          <w:szCs w:val="26"/>
          <w:highlight w:val="green"/>
          <w:u w:val="single"/>
        </w:rPr>
        <w:t>change</w:t>
      </w:r>
      <w:r w:rsidRPr="003C2556">
        <w:rPr>
          <w:sz w:val="14"/>
          <w:szCs w:val="26"/>
        </w:rPr>
        <w:t xml:space="preserve">. Students have the ability to speak their individual truths and have real academic and personal conversation about what creates, sustains, and restricts their worlds – and </w:t>
      </w:r>
      <w:r w:rsidRPr="003C2556">
        <w:rPr>
          <w:b/>
          <w:bCs/>
          <w:szCs w:val="26"/>
          <w:highlight w:val="green"/>
          <w:u w:val="single"/>
        </w:rPr>
        <w:t>if the current “rules of debate” do not allow for that, we advocate breaking those rules</w:t>
      </w:r>
      <w:r w:rsidRPr="003C2556">
        <w:rPr>
          <w:szCs w:val="26"/>
          <w:u w:val="single"/>
        </w:rPr>
        <w:t>.</w:t>
      </w:r>
    </w:p>
    <w:p w14:paraId="1858697E" w14:textId="77777777" w:rsidR="008B58AB" w:rsidRPr="003C2556" w:rsidRDefault="008B58AB" w:rsidP="008B58AB">
      <w:pPr>
        <w:pStyle w:val="Heading4"/>
        <w:rPr>
          <w:rFonts w:cs="Times New Roman"/>
          <w:sz w:val="8"/>
        </w:rPr>
      </w:pPr>
      <w:r w:rsidRPr="003C2556">
        <w:rPr>
          <w:rFonts w:cs="Times New Roman"/>
        </w:rPr>
        <w:t>I dare you to read T – claims of fairness are how you marginalize the out group and retrench power structures – impact turns fairness.</w:t>
      </w:r>
    </w:p>
    <w:p w14:paraId="12D3BF1F" w14:textId="77777777" w:rsidR="008B58AB" w:rsidRPr="003C2556" w:rsidRDefault="008B58AB" w:rsidP="008B58AB">
      <w:pPr>
        <w:pStyle w:val="Smalltext"/>
        <w:rPr>
          <w:color w:val="000000" w:themeColor="text1"/>
        </w:rPr>
      </w:pPr>
      <w:r w:rsidRPr="003C2556">
        <w:rPr>
          <w:rStyle w:val="Style13ptBold"/>
          <w:color w:val="000000" w:themeColor="text1"/>
        </w:rPr>
        <w:t>Delgado 92</w:t>
      </w:r>
      <w:r w:rsidRPr="003C2556">
        <w:rPr>
          <w:color w:val="000000" w:themeColor="text1"/>
        </w:rPr>
        <w:t>, Law Prof at U. of Colorado, 1992 [Richard, “Shadowboxing: An Essay On Power,” In Cornell Law Review, May]</w:t>
      </w:r>
    </w:p>
    <w:p w14:paraId="6057D284" w14:textId="77777777" w:rsidR="008B58AB" w:rsidRPr="003C2556" w:rsidRDefault="008B58AB" w:rsidP="008B58AB">
      <w:pPr>
        <w:pStyle w:val="Smalltext"/>
        <w:rPr>
          <w:color w:val="000000" w:themeColor="text1"/>
        </w:rPr>
      </w:pPr>
      <w:r w:rsidRPr="003C2556">
        <w:rPr>
          <w:rStyle w:val="Emphasis"/>
        </w:rPr>
        <w:t>We have cleverly built power's view of the appropriate standard of conduct into the very term fair. Thus</w:t>
      </w:r>
      <w:r w:rsidRPr="003C2556">
        <w:rPr>
          <w:rStyle w:val="Emphasis"/>
          <w:highlight w:val="green"/>
        </w:rPr>
        <w:t>, the stronger party is able to have</w:t>
      </w:r>
      <w:r w:rsidRPr="003C2556">
        <w:rPr>
          <w:rStyle w:val="Emphasis"/>
        </w:rPr>
        <w:t xml:space="preserve"> his/</w:t>
      </w:r>
      <w:r w:rsidRPr="003C2556">
        <w:rPr>
          <w:rStyle w:val="Emphasis"/>
          <w:highlight w:val="green"/>
        </w:rPr>
        <w:t>her way</w:t>
      </w:r>
      <w:r w:rsidRPr="003C2556">
        <w:rPr>
          <w:rStyle w:val="Emphasis"/>
        </w:rPr>
        <w:t xml:space="preserve"> and see her/himself as principled at the same time.</w:t>
      </w:r>
      <w:r w:rsidRPr="003C2556">
        <w:rPr>
          <w:rStyle w:val="TitleChar"/>
          <w:color w:val="000000" w:themeColor="text1"/>
        </w:rPr>
        <w:t xml:space="preserve"> </w:t>
      </w:r>
      <w:r w:rsidRPr="003C2556">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entitled </w:t>
      </w:r>
      <w:bookmarkStart w:id="0" w:name="PAGE_820_8325"/>
      <w:bookmarkEnd w:id="0"/>
      <w:r w:rsidRPr="003C2556">
        <w:rPr>
          <w:color w:val="000000" w:themeColor="text1"/>
        </w:rPr>
        <w:t xml:space="preserve"> [*820]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3C2556">
        <w:rPr>
          <w:rStyle w:val="Emphasis"/>
          <w:highlight w:val="green"/>
        </w:rPr>
        <w:t>The "objective" approach</w:t>
      </w:r>
      <w:r w:rsidRPr="003C2556">
        <w:rPr>
          <w:rStyle w:val="Emphasis"/>
        </w:rPr>
        <w:t xml:space="preserve"> is </w:t>
      </w:r>
      <w:r w:rsidRPr="003C2556">
        <w:rPr>
          <w:rStyle w:val="Emphasis"/>
          <w:highlight w:val="green"/>
        </w:rPr>
        <w:t>not</w:t>
      </w:r>
      <w:r w:rsidRPr="003C2556">
        <w:rPr>
          <w:rStyle w:val="Emphasis"/>
        </w:rPr>
        <w:t xml:space="preserve"> inherently better or </w:t>
      </w:r>
      <w:r w:rsidRPr="003C2556">
        <w:rPr>
          <w:rStyle w:val="Emphasis"/>
          <w:highlight w:val="green"/>
        </w:rPr>
        <w:t>more fair</w:t>
      </w:r>
      <w:r w:rsidRPr="003C2556">
        <w:rPr>
          <w:rStyle w:val="Emphasis"/>
        </w:rPr>
        <w:t xml:space="preserve">. Rather, it is accepted because </w:t>
      </w:r>
      <w:r w:rsidRPr="003C2556">
        <w:rPr>
          <w:rStyle w:val="Emphasis"/>
          <w:highlight w:val="green"/>
        </w:rPr>
        <w:t>it embodies</w:t>
      </w:r>
      <w:r w:rsidRPr="003C2556">
        <w:rPr>
          <w:rStyle w:val="Emphasis"/>
        </w:rPr>
        <w:t xml:space="preserve"> the sense of </w:t>
      </w:r>
      <w:r w:rsidRPr="003C2556">
        <w:rPr>
          <w:rStyle w:val="Emphasis"/>
          <w:highlight w:val="green"/>
        </w:rPr>
        <w:t>the stronger party</w:t>
      </w:r>
      <w:r w:rsidRPr="003C2556">
        <w:rPr>
          <w:rStyle w:val="Emphasis"/>
        </w:rPr>
        <w:t xml:space="preserve">, who centuries ago found himself in a position to dictate what permission meant. </w:t>
      </w:r>
      <w:r w:rsidRPr="003C2556">
        <w:rPr>
          <w:rStyle w:val="Emphasis"/>
          <w:highlight w:val="green"/>
        </w:rPr>
        <w:t>Allowing ourselves to be drawn into</w:t>
      </w:r>
      <w:r w:rsidRPr="003C2556">
        <w:rPr>
          <w:rStyle w:val="Emphasis"/>
        </w:rPr>
        <w:t xml:space="preserve"> reflexive, predictable </w:t>
      </w:r>
      <w:r w:rsidRPr="003C2556">
        <w:rPr>
          <w:rStyle w:val="Emphasis"/>
          <w:highlight w:val="green"/>
        </w:rPr>
        <w:t>arguments</w:t>
      </w:r>
      <w:r w:rsidRPr="003C2556">
        <w:rPr>
          <w:rStyle w:val="Emphasis"/>
        </w:rPr>
        <w:t xml:space="preserve"> </w:t>
      </w:r>
      <w:r w:rsidRPr="003C2556">
        <w:rPr>
          <w:rStyle w:val="Emphasis"/>
          <w:highlight w:val="green"/>
        </w:rPr>
        <w:t>about</w:t>
      </w:r>
      <w:r w:rsidRPr="003C2556">
        <w:rPr>
          <w:color w:val="000000" w:themeColor="text1"/>
        </w:rPr>
        <w:t xml:space="preserve"> administrability, </w:t>
      </w:r>
      <w:r w:rsidRPr="003C2556">
        <w:rPr>
          <w:rStyle w:val="Emphasis"/>
          <w:highlight w:val="green"/>
        </w:rPr>
        <w:t>fairness</w:t>
      </w:r>
      <w:r w:rsidRPr="003C2556">
        <w:rPr>
          <w:rStyle w:val="Emphasis"/>
        </w:rPr>
        <w:t xml:space="preserve">, stability, and ease of determination </w:t>
      </w:r>
      <w:r w:rsidRPr="003C2556">
        <w:rPr>
          <w:rStyle w:val="Emphasis"/>
          <w:highlight w:val="green"/>
        </w:rPr>
        <w:t>points us away from</w:t>
      </w:r>
      <w:r w:rsidRPr="003C2556">
        <w:rPr>
          <w:rStyle w:val="Emphasis"/>
        </w:rPr>
        <w:t xml:space="preserve"> what </w:t>
      </w:r>
      <w:bookmarkStart w:id="1" w:name="PAGE_821_8325"/>
      <w:bookmarkEnd w:id="1"/>
      <w:r w:rsidRPr="003C2556">
        <w:rPr>
          <w:rStyle w:val="Emphasis"/>
        </w:rPr>
        <w:t xml:space="preserve"> [*821]  really counts: </w:t>
      </w:r>
      <w:r w:rsidRPr="003C2556">
        <w:rPr>
          <w:rStyle w:val="Emphasis"/>
          <w:highlight w:val="green"/>
        </w:rPr>
        <w:t>the way in which stronger parties have managed to inscribe their views and interests</w:t>
      </w:r>
      <w:r w:rsidRPr="003C2556">
        <w:rPr>
          <w:rStyle w:val="Emphasis"/>
        </w:rPr>
        <w:t xml:space="preserve"> into "external" culture</w:t>
      </w:r>
      <w:r w:rsidRPr="003C2556">
        <w:rPr>
          <w:rStyle w:val="StyleUnderline"/>
          <w:color w:val="000000" w:themeColor="text1"/>
        </w:rPr>
        <w:t>,</w:t>
      </w:r>
      <w:r w:rsidRPr="003C2556">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2433EC05" w14:textId="77777777" w:rsidR="008B58AB" w:rsidRPr="003C2556" w:rsidRDefault="008B58AB" w:rsidP="008B58AB">
      <w:pPr>
        <w:pStyle w:val="Heading4"/>
        <w:spacing w:line="276" w:lineRule="auto"/>
        <w:rPr>
          <w:rFonts w:cs="Times New Roman"/>
        </w:rPr>
      </w:pPr>
      <w:r w:rsidRPr="003C2556">
        <w:rPr>
          <w:rFonts w:cs="Times New Roman"/>
        </w:rPr>
        <w:t>Pluralism is good.</w:t>
      </w:r>
    </w:p>
    <w:p w14:paraId="76F23C07" w14:textId="77777777" w:rsidR="008B58AB" w:rsidRPr="003C2556" w:rsidRDefault="008B58AB" w:rsidP="008B58AB">
      <w:pPr>
        <w:spacing w:line="276" w:lineRule="auto"/>
      </w:pPr>
      <w:r w:rsidRPr="003C2556">
        <w:rPr>
          <w:b/>
          <w:szCs w:val="26"/>
        </w:rPr>
        <w:t>Bleiker 14</w:t>
      </w:r>
      <w:r w:rsidRPr="003C2556">
        <w:t xml:space="preserve"> – (6/17, Roland, Professor of International Relations at the University of Queensland, “International Theory Between Reification and Self-Reflective Critique,” International Studies Review, Volume 16, Issue 2, pages 325–327)</w:t>
      </w:r>
    </w:p>
    <w:p w14:paraId="45F5CBEF" w14:textId="77777777" w:rsidR="008B58AB" w:rsidRPr="003C2556" w:rsidRDefault="008B58AB" w:rsidP="008B58AB">
      <w:pPr>
        <w:spacing w:line="276" w:lineRule="auto"/>
        <w:rPr>
          <w:b/>
          <w:iCs/>
          <w:highlight w:val="green"/>
          <w:u w:val="single"/>
        </w:rPr>
      </w:pPr>
      <w:r w:rsidRPr="003C2556">
        <w:rPr>
          <w:rStyle w:val="Emphasis"/>
          <w:sz w:val="26"/>
          <w:szCs w:val="26"/>
          <w:highlight w:val="green"/>
        </w:rPr>
        <w:t xml:space="preserve">Methodological pluralism lies at the heart of </w:t>
      </w:r>
      <w:r w:rsidRPr="003C2556">
        <w:rPr>
          <w:rStyle w:val="Emphasis"/>
          <w:sz w:val="26"/>
          <w:szCs w:val="26"/>
        </w:rPr>
        <w:t xml:space="preserve">Levine's </w:t>
      </w:r>
      <w:r w:rsidRPr="003C2556">
        <w:rPr>
          <w:rStyle w:val="Emphasis"/>
          <w:sz w:val="26"/>
          <w:szCs w:val="26"/>
          <w:highlight w:val="green"/>
        </w:rPr>
        <w:t>sustainable critique</w:t>
      </w:r>
      <w:r w:rsidRPr="003C2556">
        <w:rPr>
          <w:rStyle w:val="Emphasis"/>
        </w:rPr>
        <w:t>.</w:t>
      </w:r>
      <w:r w:rsidRPr="003C2556">
        <w:rPr>
          <w:sz w:val="16"/>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w:t>
      </w:r>
      <w:r w:rsidRPr="003C2556">
        <w:rPr>
          <w:sz w:val="16"/>
        </w:rPr>
        <w:lastRenderedPageBreak/>
        <w:t>and mutually incompatible ways of seeing” (p. 63, see also pp. 101–102). In this model, a scholar oscillates back and forth between different methods and paradigms, trying to understand the event in question from multiple perspectives.</w:t>
      </w:r>
      <w:r w:rsidRPr="003C2556">
        <w:rPr>
          <w:rStyle w:val="Emphasis"/>
          <w:highlight w:val="green"/>
        </w:rPr>
        <w:t xml:space="preserve"> </w:t>
      </w:r>
      <w:r w:rsidRPr="003C2556">
        <w:rPr>
          <w:rStyle w:val="Emphasis"/>
          <w:sz w:val="26"/>
          <w:szCs w:val="26"/>
          <w:highlight w:val="green"/>
        </w:rPr>
        <w:t xml:space="preserve">No single method can ever adequately represent the event </w:t>
      </w:r>
      <w:r w:rsidRPr="003C2556">
        <w:rPr>
          <w:sz w:val="16"/>
        </w:rPr>
        <w:t>or should gain the upper hand. But</w:t>
      </w:r>
      <w:r w:rsidRPr="003C2556">
        <w:rPr>
          <w:rStyle w:val="Emphasis"/>
        </w:rPr>
        <w:t xml:space="preserve"> </w:t>
      </w:r>
      <w:r w:rsidRPr="003C2556">
        <w:rPr>
          <w:rStyle w:val="Emphasis"/>
          <w:sz w:val="26"/>
          <w:szCs w:val="26"/>
        </w:rPr>
        <w:t xml:space="preserve">each should, in a way, recognize and capture details or perspectives that the others cannot (p. 102). In practical terms, </w:t>
      </w:r>
      <w:r w:rsidRPr="003C2556">
        <w:rPr>
          <w:rStyle w:val="Emphasis"/>
          <w:sz w:val="26"/>
          <w:szCs w:val="26"/>
          <w:highlight w:val="green"/>
        </w:rPr>
        <w:t>this means combining</w:t>
      </w:r>
      <w:r w:rsidRPr="003C2556">
        <w:rPr>
          <w:rStyle w:val="Emphasis"/>
          <w:sz w:val="26"/>
          <w:szCs w:val="26"/>
        </w:rPr>
        <w:t xml:space="preserve"> a range of </w:t>
      </w:r>
      <w:r w:rsidRPr="003C2556">
        <w:rPr>
          <w:rStyle w:val="Emphasis"/>
          <w:sz w:val="26"/>
          <w:szCs w:val="26"/>
          <w:highlight w:val="green"/>
        </w:rPr>
        <w:t>methods</w:t>
      </w:r>
      <w:r w:rsidRPr="003C2556">
        <w:rPr>
          <w:rStyle w:val="Emphasis"/>
        </w:rPr>
        <w:t xml:space="preserve"> </w:t>
      </w:r>
      <w:r w:rsidRPr="003C2556">
        <w:rPr>
          <w:sz w:val="16"/>
        </w:rPr>
        <w:t>even when—or, rather,</w:t>
      </w:r>
      <w:r w:rsidRPr="003C2556">
        <w:rPr>
          <w:rStyle w:val="Emphasis"/>
        </w:rPr>
        <w:t xml:space="preserve"> </w:t>
      </w:r>
      <w:r w:rsidRPr="003C2556">
        <w:rPr>
          <w:rStyle w:val="Emphasis"/>
          <w:sz w:val="26"/>
          <w:szCs w:val="26"/>
          <w:highlight w:val="green"/>
        </w:rPr>
        <w:t>precisely when</w:t>
      </w:r>
      <w:r w:rsidRPr="003C2556">
        <w:rPr>
          <w:rStyle w:val="Emphasis"/>
          <w:sz w:val="26"/>
          <w:szCs w:val="26"/>
        </w:rPr>
        <w:t xml:space="preserve">—they are </w:t>
      </w:r>
      <w:r w:rsidRPr="003C2556">
        <w:rPr>
          <w:rStyle w:val="Emphasis"/>
          <w:sz w:val="26"/>
          <w:szCs w:val="26"/>
          <w:highlight w:val="green"/>
        </w:rPr>
        <w:t>deemed incompatible. They can range from poststructual deconstruction to</w:t>
      </w:r>
      <w:r w:rsidRPr="003C2556">
        <w:rPr>
          <w:rStyle w:val="Emphasis"/>
          <w:sz w:val="26"/>
          <w:szCs w:val="26"/>
        </w:rPr>
        <w:t xml:space="preserve"> the tools pioneered and championed by </w:t>
      </w:r>
      <w:r w:rsidRPr="003C2556">
        <w:rPr>
          <w:rStyle w:val="Emphasis"/>
          <w:sz w:val="26"/>
          <w:szCs w:val="26"/>
          <w:highlight w:val="green"/>
        </w:rPr>
        <w:t>positivist social sciences. The benefit</w:t>
      </w:r>
      <w:r w:rsidRPr="003C2556">
        <w:rPr>
          <w:rStyle w:val="Emphasis"/>
        </w:rPr>
        <w:t xml:space="preserve"> </w:t>
      </w:r>
      <w:r w:rsidRPr="003C2556">
        <w:rPr>
          <w:sz w:val="16"/>
        </w:rPr>
        <w:t>of such a methodological polyphony</w:t>
      </w:r>
      <w:r w:rsidRPr="003C2556">
        <w:rPr>
          <w:rStyle w:val="Emphasis"/>
        </w:rPr>
        <w:t xml:space="preserve"> </w:t>
      </w:r>
      <w:r w:rsidRPr="003C2556">
        <w:rPr>
          <w:rStyle w:val="Emphasis"/>
          <w:sz w:val="26"/>
          <w:szCs w:val="26"/>
          <w:highlight w:val="green"/>
        </w:rPr>
        <w:t xml:space="preserve">is </w:t>
      </w:r>
      <w:r w:rsidRPr="003C2556">
        <w:rPr>
          <w:rStyle w:val="Emphasis"/>
          <w:sz w:val="26"/>
          <w:szCs w:val="26"/>
        </w:rPr>
        <w:t xml:space="preserve">not just the </w:t>
      </w:r>
      <w:r w:rsidRPr="003C2556">
        <w:rPr>
          <w:rStyle w:val="Emphasis"/>
          <w:sz w:val="26"/>
          <w:szCs w:val="26"/>
          <w:highlight w:val="green"/>
        </w:rPr>
        <w:t>opportunity to bring out nuances</w:t>
      </w:r>
      <w:r w:rsidRPr="003C2556">
        <w:rPr>
          <w:rStyle w:val="Emphasis"/>
          <w:highlight w:val="green"/>
        </w:rPr>
        <w:t xml:space="preserve"> </w:t>
      </w:r>
      <w:r w:rsidRPr="003C2556">
        <w:rPr>
          <w:sz w:val="16"/>
        </w:rPr>
        <w:t>and new perspectives. Once the false hope of a smooth synthesis has been abandoned, the very incompatibility of the respective perspectives can then be used to</w:t>
      </w:r>
      <w:r w:rsidRPr="003C2556">
        <w:rPr>
          <w:rStyle w:val="Emphasis"/>
        </w:rPr>
        <w:t xml:space="preserve"> </w:t>
      </w:r>
      <w:r w:rsidRPr="003C2556">
        <w:rPr>
          <w:rStyle w:val="Emphasis"/>
          <w:sz w:val="26"/>
          <w:szCs w:val="26"/>
          <w:highlight w:val="green"/>
        </w:rPr>
        <w:t>identify the reifying tendencies</w:t>
      </w:r>
      <w:r w:rsidRPr="003C2556">
        <w:rPr>
          <w:rStyle w:val="Emphasis"/>
        </w:rPr>
        <w:t xml:space="preserve"> </w:t>
      </w:r>
      <w:r w:rsidRPr="003C2556">
        <w:rPr>
          <w:sz w:val="16"/>
        </w:rPr>
        <w:t>in each of them. For Levine, this is how reification may be “checked at the source”</w:t>
      </w:r>
      <w:r w:rsidRPr="003C2556">
        <w:rPr>
          <w:rStyle w:val="Emphasis"/>
        </w:rPr>
        <w:t xml:space="preserve"> </w:t>
      </w:r>
      <w:r w:rsidRPr="003C2556">
        <w:rPr>
          <w:rStyle w:val="Emphasis"/>
          <w:sz w:val="26"/>
          <w:szCs w:val="26"/>
          <w:highlight w:val="green"/>
        </w:rPr>
        <w:t>and</w:t>
      </w:r>
      <w:r w:rsidRPr="003C2556">
        <w:rPr>
          <w:rStyle w:val="Emphasis"/>
          <w:sz w:val="26"/>
          <w:szCs w:val="26"/>
        </w:rPr>
        <w:t xml:space="preserve"> this is how </w:t>
      </w:r>
      <w:r w:rsidRPr="003C2556">
        <w:rPr>
          <w:rStyle w:val="Emphasis"/>
          <w:sz w:val="26"/>
          <w:szCs w:val="26"/>
          <w:highlight w:val="green"/>
        </w:rPr>
        <w:t>a “critically reflexive moment might thus be rendered sustainable</w:t>
      </w:r>
      <w:r w:rsidRPr="003C2556">
        <w:rPr>
          <w:sz w:val="16"/>
        </w:rPr>
        <w:t>”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019D5F2D" w14:textId="77777777" w:rsidR="008B58AB" w:rsidRPr="003C2556" w:rsidRDefault="008B58AB" w:rsidP="008B58AB">
      <w:pPr>
        <w:pStyle w:val="Heading3"/>
        <w:rPr>
          <w:rFonts w:cs="Times New Roman"/>
        </w:rPr>
      </w:pPr>
      <w:r w:rsidRPr="003C2556">
        <w:rPr>
          <w:rFonts w:cs="Times New Roman"/>
        </w:rPr>
        <w:lastRenderedPageBreak/>
        <w:t>Chapter Three is The Basis</w:t>
      </w:r>
    </w:p>
    <w:p w14:paraId="0D59028A" w14:textId="6A473070" w:rsidR="008B58AB" w:rsidRPr="003C2556" w:rsidRDefault="008B58AB" w:rsidP="008B58AB">
      <w:pPr>
        <w:pStyle w:val="Heading4"/>
        <w:spacing w:line="240" w:lineRule="auto"/>
        <w:rPr>
          <w:rFonts w:cs="Times New Roman"/>
          <w:color w:val="000000" w:themeColor="text1"/>
        </w:rPr>
      </w:pPr>
      <w:r w:rsidRPr="003C2556">
        <w:rPr>
          <w:rFonts w:cs="Times New Roman"/>
          <w:color w:val="000000" w:themeColor="text1"/>
        </w:rPr>
        <w:t xml:space="preserve">Subjectivity is the basis for ethics – </w:t>
      </w:r>
    </w:p>
    <w:p w14:paraId="2AC31CA9" w14:textId="77777777" w:rsidR="008B58AB" w:rsidRPr="003C2556" w:rsidRDefault="008B58AB" w:rsidP="008B58AB">
      <w:pPr>
        <w:pStyle w:val="Heading4"/>
        <w:spacing w:line="240" w:lineRule="auto"/>
        <w:rPr>
          <w:rFonts w:cs="Times New Roman"/>
          <w:bCs w:val="0"/>
          <w:color w:val="000000" w:themeColor="text1"/>
        </w:rPr>
      </w:pPr>
      <w:r w:rsidRPr="003C2556">
        <w:rPr>
          <w:rFonts w:cs="Times New Roman"/>
          <w:color w:val="000000" w:themeColor="text1"/>
        </w:rPr>
        <w:t xml:space="preserve">Transcendent subject hood fails because of differentiation through time causes instability. </w:t>
      </w:r>
    </w:p>
    <w:p w14:paraId="1A2F4B0A" w14:textId="77777777" w:rsidR="008B58AB" w:rsidRPr="003C2556" w:rsidRDefault="008B58AB" w:rsidP="008B58AB">
      <w:pPr>
        <w:spacing w:line="240" w:lineRule="auto"/>
        <w:rPr>
          <w:color w:val="000000" w:themeColor="text1"/>
          <w:sz w:val="16"/>
          <w:szCs w:val="16"/>
        </w:rPr>
      </w:pPr>
      <w:r w:rsidRPr="003C2556">
        <w:rPr>
          <w:rStyle w:val="Style13ptBold"/>
        </w:rPr>
        <w:t xml:space="preserve">Deleuze 68 </w:t>
      </w:r>
      <w:r w:rsidRPr="003C2556">
        <w:rPr>
          <w:color w:val="000000" w:themeColor="text1"/>
        </w:rPr>
        <w:t>[Deleuze, Gilles. Difference and Repitition. Translated by Paul Patton. 1968.] AA</w:t>
      </w:r>
    </w:p>
    <w:p w14:paraId="235E6CFA" w14:textId="77777777" w:rsidR="008B58AB" w:rsidRPr="003C2556" w:rsidRDefault="008B58AB" w:rsidP="008B58AB">
      <w:pPr>
        <w:rPr>
          <w:color w:val="000000" w:themeColor="text1"/>
        </w:rPr>
      </w:pPr>
      <w:r w:rsidRPr="003C2556">
        <w:rPr>
          <w:color w:val="000000" w:themeColor="text1"/>
          <w:sz w:val="12"/>
          <w:szCs w:val="12"/>
        </w:rPr>
        <w:t>Temporally speaking - in other words, from the point of view of the theory of time - nothing is more instructive than the difference between the Kantian and the Cartesian Cogito. It is as though</w:t>
      </w:r>
      <w:r w:rsidRPr="003C2556">
        <w:rPr>
          <w:color w:val="000000" w:themeColor="text1"/>
        </w:rPr>
        <w:t xml:space="preserve"> </w:t>
      </w:r>
      <w:r w:rsidRPr="003C2556">
        <w:rPr>
          <w:b/>
          <w:color w:val="000000" w:themeColor="text1"/>
          <w:u w:val="single"/>
        </w:rPr>
        <w:t>Descartes's Cogito</w:t>
      </w:r>
      <w:r w:rsidRPr="003C2556">
        <w:rPr>
          <w:color w:val="000000" w:themeColor="text1"/>
        </w:rPr>
        <w:t xml:space="preserve"> </w:t>
      </w:r>
      <w:r w:rsidRPr="003C2556">
        <w:rPr>
          <w:b/>
          <w:color w:val="000000" w:themeColor="text1"/>
          <w:u w:val="single"/>
        </w:rPr>
        <w:t>operated</w:t>
      </w:r>
      <w:r w:rsidRPr="003C2556">
        <w:rPr>
          <w:color w:val="000000" w:themeColor="text1"/>
        </w:rPr>
        <w:t xml:space="preserve"> </w:t>
      </w:r>
      <w:r w:rsidRPr="003C2556">
        <w:rPr>
          <w:b/>
          <w:color w:val="000000" w:themeColor="text1"/>
          <w:u w:val="single"/>
        </w:rPr>
        <w:t>with</w:t>
      </w:r>
      <w:r w:rsidRPr="003C2556">
        <w:rPr>
          <w:color w:val="000000" w:themeColor="text1"/>
        </w:rPr>
        <w:t xml:space="preserve"> </w:t>
      </w:r>
      <w:r w:rsidRPr="003C2556">
        <w:rPr>
          <w:color w:val="000000" w:themeColor="text1"/>
          <w:sz w:val="12"/>
          <w:szCs w:val="12"/>
        </w:rPr>
        <w:t>two logical values: determination and undetermined existence.</w:t>
      </w:r>
      <w:r w:rsidRPr="003C2556">
        <w:rPr>
          <w:color w:val="000000" w:themeColor="text1"/>
        </w:rPr>
        <w:t xml:space="preserve"> </w:t>
      </w:r>
      <w:r w:rsidRPr="003C2556">
        <w:rPr>
          <w:b/>
          <w:color w:val="000000" w:themeColor="text1"/>
          <w:u w:val="single"/>
        </w:rPr>
        <w:t>The</w:t>
      </w:r>
      <w:r w:rsidRPr="003C2556">
        <w:rPr>
          <w:color w:val="000000" w:themeColor="text1"/>
        </w:rPr>
        <w:t xml:space="preserve"> </w:t>
      </w:r>
      <w:r w:rsidRPr="003C2556">
        <w:rPr>
          <w:b/>
          <w:color w:val="000000" w:themeColor="text1"/>
          <w:u w:val="single"/>
        </w:rPr>
        <w:t>determination (I think) implies an undetermined</w:t>
      </w:r>
      <w:r w:rsidRPr="003C2556">
        <w:rPr>
          <w:color w:val="000000" w:themeColor="text1"/>
        </w:rPr>
        <w:t xml:space="preserve"> </w:t>
      </w:r>
      <w:r w:rsidRPr="003C2556">
        <w:rPr>
          <w:b/>
          <w:color w:val="000000" w:themeColor="text1"/>
          <w:u w:val="single"/>
        </w:rPr>
        <w:t>existence</w:t>
      </w:r>
      <w:r w:rsidRPr="003C2556">
        <w:rPr>
          <w:color w:val="000000" w:themeColor="text1"/>
        </w:rPr>
        <w:t xml:space="preserve"> (</w:t>
      </w:r>
      <w:r w:rsidRPr="003C2556">
        <w:rPr>
          <w:b/>
          <w:color w:val="000000" w:themeColor="text1"/>
          <w:u w:val="single"/>
        </w:rPr>
        <w:t>I am,</w:t>
      </w:r>
      <w:r w:rsidRPr="003C2556">
        <w:rPr>
          <w:color w:val="000000" w:themeColor="text1"/>
        </w:rPr>
        <w:t xml:space="preserve"> </w:t>
      </w:r>
      <w:r w:rsidRPr="003C2556">
        <w:rPr>
          <w:color w:val="000000" w:themeColor="text1"/>
          <w:sz w:val="12"/>
          <w:szCs w:val="12"/>
        </w:rPr>
        <w:t>because 'in order to think one must exist') -</w:t>
      </w:r>
      <w:r w:rsidRPr="003C2556">
        <w:rPr>
          <w:color w:val="000000" w:themeColor="text1"/>
        </w:rPr>
        <w:t xml:space="preserve"> </w:t>
      </w:r>
      <w:r w:rsidRPr="003C2556">
        <w:rPr>
          <w:b/>
          <w:color w:val="000000" w:themeColor="text1"/>
          <w:u w:val="single"/>
        </w:rPr>
        <w:t>and</w:t>
      </w:r>
      <w:r w:rsidRPr="003C2556">
        <w:rPr>
          <w:color w:val="000000" w:themeColor="text1"/>
        </w:rPr>
        <w:t xml:space="preserve"> </w:t>
      </w:r>
      <w:r w:rsidRPr="003C2556">
        <w:rPr>
          <w:b/>
          <w:color w:val="000000" w:themeColor="text1"/>
          <w:u w:val="single"/>
        </w:rPr>
        <w:t>determines it precisely as the existence of a thinking subject</w:t>
      </w:r>
      <w:r w:rsidRPr="003C2556">
        <w:rPr>
          <w:color w:val="000000" w:themeColor="text1"/>
        </w:rPr>
        <w:t xml:space="preserve">: </w:t>
      </w:r>
      <w:r w:rsidRPr="003C2556">
        <w:rPr>
          <w:color w:val="000000" w:themeColor="text1"/>
          <w:sz w:val="12"/>
          <w:szCs w:val="12"/>
        </w:rPr>
        <w:t>I think therefore I</w:t>
      </w:r>
      <w:r w:rsidRPr="003C2556">
        <w:rPr>
          <w:color w:val="000000" w:themeColor="text1"/>
        </w:rPr>
        <w:t xml:space="preserve"> </w:t>
      </w:r>
      <w:r w:rsidRPr="003C2556">
        <w:rPr>
          <w:color w:val="000000" w:themeColor="text1"/>
          <w:sz w:val="12"/>
          <w:szCs w:val="12"/>
        </w:rPr>
        <w:t>am, I am a thing which thinks.</w:t>
      </w:r>
      <w:r w:rsidRPr="003C2556">
        <w:rPr>
          <w:color w:val="000000" w:themeColor="text1"/>
        </w:rPr>
        <w:t xml:space="preserve"> </w:t>
      </w:r>
      <w:r w:rsidRPr="003C2556">
        <w:rPr>
          <w:b/>
          <w:color w:val="000000" w:themeColor="text1"/>
          <w:u w:val="single"/>
        </w:rPr>
        <w:t>The</w:t>
      </w:r>
      <w:r w:rsidRPr="003C2556">
        <w:rPr>
          <w:color w:val="000000" w:themeColor="text1"/>
        </w:rPr>
        <w:t xml:space="preserve"> </w:t>
      </w:r>
      <w:r w:rsidRPr="003C2556">
        <w:rPr>
          <w:color w:val="000000" w:themeColor="text1"/>
          <w:sz w:val="12"/>
          <w:szCs w:val="12"/>
        </w:rPr>
        <w:t>entire</w:t>
      </w:r>
      <w:r w:rsidRPr="003C2556">
        <w:rPr>
          <w:color w:val="000000" w:themeColor="text1"/>
        </w:rPr>
        <w:t xml:space="preserve"> </w:t>
      </w:r>
      <w:r w:rsidRPr="003C2556">
        <w:rPr>
          <w:b/>
          <w:color w:val="000000" w:themeColor="text1"/>
          <w:u w:val="single"/>
        </w:rPr>
        <w:t>Kantian</w:t>
      </w:r>
      <w:r w:rsidRPr="003C2556">
        <w:rPr>
          <w:color w:val="000000" w:themeColor="text1"/>
        </w:rPr>
        <w:t xml:space="preserve"> </w:t>
      </w:r>
      <w:r w:rsidRPr="003C2556">
        <w:rPr>
          <w:b/>
          <w:color w:val="000000" w:themeColor="text1"/>
          <w:u w:val="single"/>
        </w:rPr>
        <w:t>critique [is]</w:t>
      </w:r>
      <w:r w:rsidRPr="003C2556">
        <w:rPr>
          <w:color w:val="000000" w:themeColor="text1"/>
        </w:rPr>
        <w:t xml:space="preserve"> </w:t>
      </w:r>
      <w:r w:rsidRPr="003C2556">
        <w:rPr>
          <w:color w:val="000000" w:themeColor="text1"/>
          <w:sz w:val="12"/>
          <w:szCs w:val="12"/>
        </w:rPr>
        <w:t>amounts to objecting against Descartes that it is impossible for determination to bear directly upon the undetermined.</w:t>
      </w:r>
      <w:r w:rsidRPr="003C2556">
        <w:rPr>
          <w:color w:val="000000" w:themeColor="text1"/>
        </w:rPr>
        <w:t xml:space="preserve"> </w:t>
      </w:r>
      <w:r w:rsidRPr="003C2556">
        <w:rPr>
          <w:rStyle w:val="Emphasis"/>
          <w:highlight w:val="green"/>
        </w:rPr>
        <w:t>The</w:t>
      </w:r>
      <w:r w:rsidRPr="003C2556">
        <w:rPr>
          <w:b/>
          <w:color w:val="000000" w:themeColor="text1"/>
          <w:u w:val="single"/>
        </w:rPr>
        <w:t xml:space="preserve"> determination </w:t>
      </w:r>
      <w:r w:rsidRPr="003C2556">
        <w:rPr>
          <w:rStyle w:val="Emphasis"/>
          <w:highlight w:val="green"/>
        </w:rPr>
        <w:t>('I think'</w:t>
      </w:r>
      <w:r w:rsidRPr="003C2556">
        <w:rPr>
          <w:b/>
          <w:color w:val="000000" w:themeColor="text1"/>
          <w:u w:val="single"/>
        </w:rPr>
        <w:t>)</w:t>
      </w:r>
      <w:r w:rsidRPr="003C2556">
        <w:rPr>
          <w:color w:val="000000" w:themeColor="text1"/>
        </w:rPr>
        <w:t xml:space="preserve"> </w:t>
      </w:r>
      <w:r w:rsidRPr="003C2556">
        <w:rPr>
          <w:color w:val="000000" w:themeColor="text1"/>
          <w:sz w:val="12"/>
          <w:szCs w:val="12"/>
        </w:rPr>
        <w:t>obviously</w:t>
      </w:r>
      <w:r w:rsidRPr="003C2556">
        <w:rPr>
          <w:color w:val="000000" w:themeColor="text1"/>
        </w:rPr>
        <w:t xml:space="preserve"> </w:t>
      </w:r>
      <w:r w:rsidRPr="003C2556">
        <w:rPr>
          <w:rStyle w:val="Emphasis"/>
          <w:highlight w:val="green"/>
        </w:rPr>
        <w:t>implies</w:t>
      </w:r>
      <w:r w:rsidRPr="003C2556">
        <w:rPr>
          <w:color w:val="000000" w:themeColor="text1"/>
        </w:rPr>
        <w:t xml:space="preserve"> </w:t>
      </w:r>
      <w:r w:rsidRPr="003C2556">
        <w:rPr>
          <w:color w:val="000000" w:themeColor="text1"/>
          <w:sz w:val="12"/>
          <w:szCs w:val="12"/>
        </w:rPr>
        <w:t>something undetermined</w:t>
      </w:r>
      <w:r w:rsidRPr="003C2556">
        <w:rPr>
          <w:color w:val="000000" w:themeColor="text1"/>
        </w:rPr>
        <w:t xml:space="preserve"> </w:t>
      </w:r>
      <w:r w:rsidRPr="003C2556">
        <w:rPr>
          <w:rStyle w:val="Emphasis"/>
          <w:highlight w:val="green"/>
        </w:rPr>
        <w:t>('I am'), but nothing</w:t>
      </w:r>
      <w:r w:rsidRPr="003C2556">
        <w:rPr>
          <w:b/>
          <w:color w:val="000000" w:themeColor="text1"/>
          <w:highlight w:val="green"/>
          <w:u w:val="single"/>
        </w:rPr>
        <w:t xml:space="preserve"> </w:t>
      </w:r>
      <w:r w:rsidRPr="003C2556">
        <w:rPr>
          <w:b/>
          <w:color w:val="000000" w:themeColor="text1"/>
          <w:u w:val="single"/>
        </w:rPr>
        <w:t xml:space="preserve">so far </w:t>
      </w:r>
      <w:r w:rsidRPr="003C2556">
        <w:rPr>
          <w:rStyle w:val="Emphasis"/>
          <w:highlight w:val="green"/>
        </w:rPr>
        <w:t>tells us how</w:t>
      </w:r>
      <w:r w:rsidRPr="003C2556">
        <w:rPr>
          <w:b/>
          <w:color w:val="000000" w:themeColor="text1"/>
          <w:highlight w:val="green"/>
          <w:u w:val="single"/>
        </w:rPr>
        <w:t xml:space="preserve"> </w:t>
      </w:r>
      <w:r w:rsidRPr="003C2556">
        <w:rPr>
          <w:b/>
          <w:color w:val="000000" w:themeColor="text1"/>
          <w:u w:val="single"/>
        </w:rPr>
        <w:t>it is that</w:t>
      </w:r>
      <w:r w:rsidRPr="003C2556">
        <w:rPr>
          <w:color w:val="000000" w:themeColor="text1"/>
        </w:rPr>
        <w:t xml:space="preserve"> </w:t>
      </w:r>
      <w:r w:rsidRPr="003C2556">
        <w:rPr>
          <w:rStyle w:val="Emphasis"/>
          <w:highlight w:val="green"/>
        </w:rPr>
        <w:t>this undetermined is determinable</w:t>
      </w:r>
      <w:r w:rsidRPr="003C2556">
        <w:rPr>
          <w:color w:val="000000" w:themeColor="text1"/>
        </w:rPr>
        <w:t xml:space="preserve"> </w:t>
      </w:r>
      <w:r w:rsidRPr="003C2556">
        <w:rPr>
          <w:b/>
          <w:color w:val="000000" w:themeColor="text1"/>
          <w:u w:val="single"/>
        </w:rPr>
        <w:t>by the 'I think'</w:t>
      </w:r>
      <w:r w:rsidRPr="003C2556">
        <w:rPr>
          <w:color w:val="000000" w:themeColor="text1"/>
          <w:sz w:val="12"/>
          <w:szCs w:val="12"/>
        </w:rPr>
        <w:t>: 'in the consciousness of myself in mere thought I am the being itself although nothing in myself is thereby given for thought.'8</w:t>
      </w:r>
      <w:r w:rsidRPr="003C2556">
        <w:rPr>
          <w:color w:val="000000" w:themeColor="text1"/>
        </w:rPr>
        <w:t xml:space="preserve"> </w:t>
      </w:r>
      <w:r w:rsidRPr="003C2556">
        <w:rPr>
          <w:rStyle w:val="Emphasis"/>
          <w:highlight w:val="green"/>
        </w:rPr>
        <w:t>Kant</w:t>
      </w:r>
      <w:r w:rsidRPr="003C2556">
        <w:rPr>
          <w:color w:val="000000" w:themeColor="text1"/>
        </w:rPr>
        <w:t xml:space="preserve"> </w:t>
      </w:r>
      <w:r w:rsidRPr="003C2556">
        <w:rPr>
          <w:color w:val="000000" w:themeColor="text1"/>
          <w:sz w:val="12"/>
          <w:szCs w:val="12"/>
        </w:rPr>
        <w:t xml:space="preserve">therefore </w:t>
      </w:r>
      <w:r w:rsidRPr="003C2556">
        <w:rPr>
          <w:rStyle w:val="Emphasis"/>
          <w:highlight w:val="green"/>
        </w:rPr>
        <w:t>adds</w:t>
      </w:r>
      <w:r w:rsidRPr="003C2556">
        <w:rPr>
          <w:color w:val="000000" w:themeColor="text1"/>
        </w:rPr>
        <w:t xml:space="preserve"> </w:t>
      </w:r>
      <w:r w:rsidRPr="003C2556">
        <w:rPr>
          <w:color w:val="000000" w:themeColor="text1"/>
          <w:sz w:val="12"/>
          <w:szCs w:val="12"/>
        </w:rPr>
        <w:t>a third logical value:</w:t>
      </w:r>
      <w:r w:rsidRPr="003C2556">
        <w:rPr>
          <w:color w:val="000000" w:themeColor="text1"/>
        </w:rPr>
        <w:t xml:space="preserve"> </w:t>
      </w:r>
      <w:r w:rsidRPr="003C2556">
        <w:rPr>
          <w:rStyle w:val="Emphasis"/>
          <w:highlight w:val="green"/>
        </w:rPr>
        <w:t>the determinable</w:t>
      </w:r>
      <w:r w:rsidRPr="003C2556">
        <w:rPr>
          <w:color w:val="000000" w:themeColor="text1"/>
          <w:sz w:val="12"/>
          <w:szCs w:val="12"/>
        </w:rPr>
        <w:t>, or rather the form in which the undetermined is determinable (by the deter­ mination). This third value suffices to make logic a transcendental instance. It amounts to the discovery of Difference - no longer in the form of an empirical difference between two determinations, but</w:t>
      </w:r>
      <w:r w:rsidRPr="003C2556">
        <w:rPr>
          <w:color w:val="000000" w:themeColor="text1"/>
        </w:rPr>
        <w:t xml:space="preserve"> </w:t>
      </w:r>
      <w:r w:rsidRPr="003C2556">
        <w:rPr>
          <w:rStyle w:val="Emphasis"/>
          <w:highlight w:val="green"/>
        </w:rPr>
        <w:t>in the form of a transcendental Difference</w:t>
      </w:r>
      <w:r w:rsidRPr="003C2556">
        <w:rPr>
          <w:color w:val="000000" w:themeColor="text1"/>
        </w:rPr>
        <w:t xml:space="preserve"> </w:t>
      </w:r>
      <w:r w:rsidRPr="003C2556">
        <w:rPr>
          <w:color w:val="000000" w:themeColor="text1"/>
          <w:sz w:val="12"/>
          <w:szCs w:val="12"/>
        </w:rPr>
        <w:t>between the</w:t>
      </w:r>
      <w:r w:rsidRPr="003C2556">
        <w:rPr>
          <w:color w:val="000000" w:themeColor="text1"/>
        </w:rPr>
        <w:t xml:space="preserve"> </w:t>
      </w:r>
      <w:r w:rsidRPr="003C2556">
        <w:rPr>
          <w:color w:val="000000" w:themeColor="text1"/>
          <w:sz w:val="12"/>
          <w:szCs w:val="12"/>
        </w:rPr>
        <w:t>Determination as such and what it determines;</w:t>
      </w:r>
      <w:r w:rsidRPr="003C2556">
        <w:rPr>
          <w:color w:val="000000" w:themeColor="text1"/>
        </w:rPr>
        <w:t xml:space="preserve"> </w:t>
      </w:r>
      <w:r w:rsidRPr="003C2556">
        <w:rPr>
          <w:rStyle w:val="Emphasis"/>
          <w:highlight w:val="green"/>
        </w:rPr>
        <w:t>no[t]</w:t>
      </w:r>
      <w:r w:rsidRPr="003C2556">
        <w:rPr>
          <w:b/>
          <w:color w:val="000000" w:themeColor="text1"/>
          <w:highlight w:val="green"/>
          <w:u w:val="single"/>
        </w:rPr>
        <w:t xml:space="preserve"> </w:t>
      </w:r>
      <w:r w:rsidRPr="003C2556">
        <w:rPr>
          <w:b/>
          <w:color w:val="000000" w:themeColor="text1"/>
          <w:u w:val="single"/>
        </w:rPr>
        <w:t xml:space="preserve">longer </w:t>
      </w:r>
      <w:r w:rsidRPr="003C2556">
        <w:rPr>
          <w:rStyle w:val="Emphasis"/>
          <w:highlight w:val="green"/>
        </w:rPr>
        <w:t>in the form of an external difference</w:t>
      </w:r>
      <w:r w:rsidRPr="003C2556">
        <w:rPr>
          <w:b/>
          <w:color w:val="000000" w:themeColor="text1"/>
          <w:u w:val="single"/>
        </w:rPr>
        <w:t xml:space="preserve"> which separates</w:t>
      </w:r>
      <w:r w:rsidRPr="003C2556">
        <w:rPr>
          <w:color w:val="000000" w:themeColor="text1"/>
        </w:rPr>
        <w:t xml:space="preserve">, </w:t>
      </w:r>
      <w:r w:rsidRPr="003C2556">
        <w:rPr>
          <w:rStyle w:val="Emphasis"/>
          <w:highlight w:val="green"/>
        </w:rPr>
        <w:t>but</w:t>
      </w:r>
      <w:r w:rsidRPr="003C2556">
        <w:rPr>
          <w:b/>
          <w:color w:val="000000" w:themeColor="text1"/>
          <w:highlight w:val="green"/>
          <w:u w:val="single"/>
        </w:rPr>
        <w:t xml:space="preserve"> </w:t>
      </w:r>
      <w:r w:rsidRPr="003C2556">
        <w:rPr>
          <w:b/>
          <w:color w:val="000000" w:themeColor="text1"/>
          <w:u w:val="single"/>
        </w:rPr>
        <w:t>in the form of an</w:t>
      </w:r>
      <w:r w:rsidRPr="003C2556">
        <w:rPr>
          <w:color w:val="000000" w:themeColor="text1"/>
        </w:rPr>
        <w:t xml:space="preserve"> </w:t>
      </w:r>
      <w:r w:rsidRPr="003C2556">
        <w:rPr>
          <w:rStyle w:val="Emphasis"/>
          <w:highlight w:val="green"/>
        </w:rPr>
        <w:t>internal</w:t>
      </w:r>
      <w:r w:rsidRPr="003C2556">
        <w:rPr>
          <w:b/>
          <w:color w:val="000000" w:themeColor="text1"/>
          <w:highlight w:val="green"/>
          <w:u w:val="single"/>
        </w:rPr>
        <w:t xml:space="preserve"> </w:t>
      </w:r>
      <w:r w:rsidRPr="003C2556">
        <w:rPr>
          <w:b/>
          <w:color w:val="000000" w:themeColor="text1"/>
          <w:u w:val="single"/>
        </w:rPr>
        <w:t xml:space="preserve">Difference </w:t>
      </w:r>
      <w:r w:rsidRPr="003C2556">
        <w:rPr>
          <w:rStyle w:val="Emphasis"/>
          <w:highlight w:val="green"/>
        </w:rPr>
        <w:t>which establishes an a priori relation</w:t>
      </w:r>
      <w:r w:rsidRPr="003C2556">
        <w:rPr>
          <w:color w:val="000000" w:themeColor="text1"/>
        </w:rPr>
        <w:t xml:space="preserve"> </w:t>
      </w:r>
      <w:r w:rsidRPr="003C2556">
        <w:rPr>
          <w:color w:val="000000" w:themeColor="text1"/>
          <w:sz w:val="12"/>
          <w:szCs w:val="12"/>
        </w:rPr>
        <w:t xml:space="preserve">between thought and being. Kant's answer is well known: the form under which undetermined existence is determinable by the 'I think' is that of time ...9 The consequences of this are extreme: </w:t>
      </w:r>
      <w:r w:rsidRPr="003C2556">
        <w:rPr>
          <w:b/>
          <w:color w:val="000000" w:themeColor="text1"/>
          <w:u w:val="single"/>
        </w:rPr>
        <w:t xml:space="preserve">my </w:t>
      </w:r>
      <w:r w:rsidRPr="003C2556">
        <w:rPr>
          <w:rStyle w:val="Emphasis"/>
          <w:highlight w:val="green"/>
        </w:rPr>
        <w:t>undetermined existence can be determined only within time</w:t>
      </w:r>
      <w:r w:rsidRPr="003C2556">
        <w:rPr>
          <w:b/>
          <w:color w:val="000000" w:themeColor="text1"/>
          <w:u w:val="single"/>
        </w:rPr>
        <w:t xml:space="preserve"> as the existence of a</w:t>
      </w:r>
      <w:r w:rsidRPr="003C2556">
        <w:rPr>
          <w:color w:val="000000" w:themeColor="text1"/>
        </w:rPr>
        <w:t xml:space="preserve"> </w:t>
      </w:r>
      <w:r w:rsidRPr="003C2556">
        <w:rPr>
          <w:b/>
          <w:color w:val="000000" w:themeColor="text1"/>
          <w:u w:val="single"/>
        </w:rPr>
        <w:t>phenomenon</w:t>
      </w:r>
      <w:r w:rsidRPr="003C2556">
        <w:rPr>
          <w:color w:val="000000" w:themeColor="text1"/>
          <w:sz w:val="12"/>
          <w:szCs w:val="12"/>
        </w:rPr>
        <w:t>, of a passive, receptive phenomenal subject appearing within time. As a result</w:t>
      </w:r>
      <w:r w:rsidRPr="003C2556">
        <w:rPr>
          <w:color w:val="000000" w:themeColor="text1"/>
        </w:rPr>
        <w:t xml:space="preserve">, </w:t>
      </w:r>
      <w:r w:rsidRPr="003C2556">
        <w:rPr>
          <w:rStyle w:val="Emphasis"/>
          <w:highlight w:val="green"/>
        </w:rPr>
        <w:t>the spontaneity of which I am conscious in the 'I think' cannot be understood as the</w:t>
      </w:r>
      <w:r w:rsidRPr="003C2556">
        <w:rPr>
          <w:color w:val="000000" w:themeColor="text1"/>
        </w:rPr>
        <w:t xml:space="preserve"> </w:t>
      </w:r>
      <w:r w:rsidRPr="003C2556">
        <w:rPr>
          <w:b/>
          <w:color w:val="000000" w:themeColor="text1"/>
          <w:u w:val="single"/>
        </w:rPr>
        <w:t xml:space="preserve">attribute of a </w:t>
      </w:r>
      <w:r w:rsidRPr="003C2556">
        <w:rPr>
          <w:rStyle w:val="Emphasis"/>
          <w:highlight w:val="green"/>
        </w:rPr>
        <w:t>substantial</w:t>
      </w:r>
      <w:r w:rsidRPr="003C2556">
        <w:rPr>
          <w:color w:val="000000" w:themeColor="text1"/>
          <w:highlight w:val="green"/>
        </w:rPr>
        <w:t xml:space="preserve"> </w:t>
      </w:r>
      <w:r w:rsidRPr="003C2556">
        <w:rPr>
          <w:color w:val="000000" w:themeColor="text1"/>
          <w:sz w:val="12"/>
          <w:szCs w:val="12"/>
        </w:rPr>
        <w:t>and spontaneous</w:t>
      </w:r>
      <w:r w:rsidRPr="003C2556">
        <w:rPr>
          <w:color w:val="000000" w:themeColor="text1"/>
        </w:rPr>
        <w:t xml:space="preserve"> </w:t>
      </w:r>
      <w:r w:rsidRPr="003C2556">
        <w:rPr>
          <w:rStyle w:val="Emphasis"/>
          <w:highlight w:val="green"/>
        </w:rPr>
        <w:t>being</w:t>
      </w:r>
      <w:r w:rsidRPr="003C2556">
        <w:rPr>
          <w:color w:val="000000" w:themeColor="text1"/>
        </w:rPr>
        <w:t xml:space="preserve">, </w:t>
      </w:r>
      <w:r w:rsidRPr="003C2556">
        <w:rPr>
          <w:rStyle w:val="Emphasis"/>
          <w:highlight w:val="green"/>
        </w:rPr>
        <w:t>but</w:t>
      </w:r>
      <w:r w:rsidRPr="003C2556">
        <w:rPr>
          <w:b/>
          <w:color w:val="000000" w:themeColor="text1"/>
          <w:highlight w:val="green"/>
          <w:u w:val="single"/>
        </w:rPr>
        <w:t xml:space="preserve"> </w:t>
      </w:r>
      <w:r w:rsidRPr="003C2556">
        <w:rPr>
          <w:b/>
          <w:color w:val="000000" w:themeColor="text1"/>
          <w:u w:val="single"/>
        </w:rPr>
        <w:t xml:space="preserve">only </w:t>
      </w:r>
      <w:r w:rsidRPr="003C2556">
        <w:rPr>
          <w:rStyle w:val="Emphasis"/>
          <w:highlight w:val="green"/>
        </w:rPr>
        <w:t>as the affection of a passive</w:t>
      </w:r>
      <w:r w:rsidRPr="003C2556">
        <w:rPr>
          <w:b/>
          <w:color w:val="000000" w:themeColor="text1"/>
          <w:highlight w:val="green"/>
          <w:u w:val="single"/>
        </w:rPr>
        <w:t xml:space="preserve"> </w:t>
      </w:r>
      <w:r w:rsidRPr="003C2556">
        <w:rPr>
          <w:b/>
          <w:color w:val="000000" w:themeColor="text1"/>
          <w:u w:val="single"/>
        </w:rPr>
        <w:t>self</w:t>
      </w:r>
      <w:r w:rsidRPr="003C2556">
        <w:rPr>
          <w:color w:val="000000" w:themeColor="text1"/>
        </w:rPr>
        <w:t xml:space="preserve"> </w:t>
      </w:r>
      <w:r w:rsidRPr="003C2556">
        <w:rPr>
          <w:b/>
          <w:color w:val="000000" w:themeColor="text1"/>
          <w:u w:val="single"/>
        </w:rPr>
        <w:t>which experiences its own thought</w:t>
      </w:r>
      <w:r w:rsidRPr="003C2556">
        <w:rPr>
          <w:color w:val="000000" w:themeColor="text1"/>
        </w:rPr>
        <w:t xml:space="preserve"> </w:t>
      </w:r>
      <w:r w:rsidRPr="003C2556">
        <w:rPr>
          <w:color w:val="000000" w:themeColor="text1"/>
          <w:sz w:val="12"/>
          <w:szCs w:val="12"/>
        </w:rPr>
        <w:t>- its own intelligence, that by virtue of which it can say I - being exercised in it and upon it but not by it. Here begins a long and inexhaustible story: I is an other, or the paradox of inner sense.</w:t>
      </w:r>
      <w:r w:rsidRPr="003C2556">
        <w:rPr>
          <w:color w:val="000000" w:themeColor="text1"/>
        </w:rPr>
        <w:t xml:space="preserve"> </w:t>
      </w:r>
      <w:r w:rsidRPr="003C2556">
        <w:rPr>
          <w:b/>
          <w:color w:val="000000" w:themeColor="text1"/>
          <w:u w:val="single"/>
        </w:rPr>
        <w:t xml:space="preserve">The activity of thought applies </w:t>
      </w:r>
      <w:r w:rsidRPr="003C2556">
        <w:rPr>
          <w:color w:val="000000" w:themeColor="text1"/>
          <w:sz w:val="12"/>
          <w:szCs w:val="12"/>
        </w:rPr>
        <w:t>to a receptive being</w:t>
      </w:r>
      <w:r w:rsidRPr="003C2556">
        <w:rPr>
          <w:color w:val="000000" w:themeColor="text1"/>
        </w:rPr>
        <w:t xml:space="preserve">, </w:t>
      </w:r>
      <w:r w:rsidRPr="003C2556">
        <w:rPr>
          <w:b/>
          <w:color w:val="000000" w:themeColor="text1"/>
          <w:u w:val="single"/>
        </w:rPr>
        <w:t>to a passive subject which represents that activity to itself rather than enacts it</w:t>
      </w:r>
      <w:r w:rsidRPr="003C2556">
        <w:rPr>
          <w:color w:val="000000" w:themeColor="text1"/>
        </w:rPr>
        <w:t xml:space="preserve">, </w:t>
      </w:r>
      <w:r w:rsidRPr="003C2556">
        <w:rPr>
          <w:color w:val="000000" w:themeColor="text1"/>
          <w:sz w:val="12"/>
          <w:szCs w:val="12"/>
        </w:rPr>
        <w:t>which experiences its effect rather than initiates it, and which lives it like an Other within itself.</w:t>
      </w:r>
      <w:r w:rsidRPr="003C2556">
        <w:rPr>
          <w:color w:val="000000" w:themeColor="text1"/>
        </w:rPr>
        <w:t xml:space="preserve"> </w:t>
      </w:r>
      <w:r w:rsidRPr="003C2556">
        <w:rPr>
          <w:rStyle w:val="Emphasis"/>
          <w:highlight w:val="green"/>
        </w:rPr>
        <w:t>To 'I think' and 'I am' must be added the self -</w:t>
      </w:r>
      <w:r w:rsidRPr="003C2556">
        <w:t xml:space="preserve"> </w:t>
      </w:r>
      <w:r w:rsidRPr="003C2556">
        <w:rPr>
          <w:b/>
          <w:color w:val="000000" w:themeColor="text1"/>
          <w:u w:val="single"/>
        </w:rPr>
        <w:t>that is, the passive position</w:t>
      </w:r>
      <w:r w:rsidRPr="003C2556">
        <w:rPr>
          <w:color w:val="000000" w:themeColor="text1"/>
        </w:rPr>
        <w:t xml:space="preserve"> </w:t>
      </w:r>
      <w:r w:rsidRPr="003C2556">
        <w:rPr>
          <w:color w:val="000000" w:themeColor="text1"/>
          <w:sz w:val="12"/>
          <w:szCs w:val="12"/>
        </w:rPr>
        <w:t>(what Kant calls the receptivity of intuition); to the determination and the undetermined must be added the form of the determinable,</w:t>
      </w:r>
      <w:r w:rsidRPr="003C2556">
        <w:rPr>
          <w:color w:val="000000" w:themeColor="text1"/>
        </w:rPr>
        <w:t xml:space="preserve"> </w:t>
      </w:r>
      <w:r w:rsidRPr="003C2556">
        <w:rPr>
          <w:rStyle w:val="Emphasis"/>
          <w:highlight w:val="green"/>
        </w:rPr>
        <w:t>namely time</w:t>
      </w:r>
      <w:r w:rsidRPr="003C2556">
        <w:rPr>
          <w:color w:val="000000" w:themeColor="text1"/>
        </w:rPr>
        <w:t xml:space="preserve">. </w:t>
      </w:r>
      <w:r w:rsidRPr="003C2556">
        <w:rPr>
          <w:color w:val="000000" w:themeColor="text1"/>
          <w:sz w:val="12"/>
          <w:szCs w:val="12"/>
        </w:rPr>
        <w:t>Nor is 'add' entirely the right word here, since it is rather a matter of establishing the difference and interiorising it within being and thought. It is as though the</w:t>
      </w:r>
      <w:r w:rsidRPr="003C2556">
        <w:rPr>
          <w:color w:val="000000" w:themeColor="text1"/>
        </w:rPr>
        <w:t xml:space="preserve"> </w:t>
      </w:r>
      <w:r w:rsidRPr="003C2556">
        <w:rPr>
          <w:b/>
          <w:color w:val="000000" w:themeColor="text1"/>
          <w:u w:val="single"/>
        </w:rPr>
        <w:t>I were fractured</w:t>
      </w:r>
      <w:r w:rsidRPr="003C2556">
        <w:rPr>
          <w:color w:val="000000" w:themeColor="text1"/>
        </w:rPr>
        <w:t xml:space="preserve"> </w:t>
      </w:r>
      <w:r w:rsidRPr="003C2556">
        <w:rPr>
          <w:color w:val="000000" w:themeColor="text1"/>
          <w:sz w:val="12"/>
          <w:szCs w:val="12"/>
        </w:rPr>
        <w:t>from one end to the other: fractured</w:t>
      </w:r>
      <w:r w:rsidRPr="003C2556">
        <w:rPr>
          <w:color w:val="000000" w:themeColor="text1"/>
        </w:rPr>
        <w:t xml:space="preserve"> </w:t>
      </w:r>
      <w:r w:rsidRPr="003C2556">
        <w:rPr>
          <w:b/>
          <w:color w:val="000000" w:themeColor="text1"/>
          <w:u w:val="single"/>
        </w:rPr>
        <w:t>by</w:t>
      </w:r>
      <w:r w:rsidRPr="003C2556">
        <w:rPr>
          <w:color w:val="000000" w:themeColor="text1"/>
        </w:rPr>
        <w:t xml:space="preserve"> </w:t>
      </w:r>
      <w:r w:rsidRPr="003C2556">
        <w:rPr>
          <w:color w:val="000000" w:themeColor="text1"/>
          <w:sz w:val="12"/>
          <w:szCs w:val="12"/>
        </w:rPr>
        <w:t>the pure and empty form of</w:t>
      </w:r>
      <w:r w:rsidRPr="003C2556">
        <w:rPr>
          <w:color w:val="000000" w:themeColor="text1"/>
        </w:rPr>
        <w:t xml:space="preserve"> </w:t>
      </w:r>
      <w:r w:rsidRPr="003C2556">
        <w:rPr>
          <w:b/>
          <w:color w:val="000000" w:themeColor="text1"/>
          <w:u w:val="single"/>
        </w:rPr>
        <w:t>time</w:t>
      </w:r>
      <w:r w:rsidRPr="003C2556">
        <w:rPr>
          <w:color w:val="000000" w:themeColor="text1"/>
        </w:rPr>
        <w:t xml:space="preserve">. </w:t>
      </w:r>
      <w:r w:rsidRPr="003C2556">
        <w:rPr>
          <w:color w:val="000000" w:themeColor="text1"/>
          <w:sz w:val="12"/>
          <w:szCs w:val="12"/>
        </w:rPr>
        <w:t>In</w:t>
      </w:r>
      <w:r w:rsidRPr="003C2556">
        <w:rPr>
          <w:color w:val="000000" w:themeColor="text1"/>
        </w:rPr>
        <w:t xml:space="preserve"> </w:t>
      </w:r>
      <w:r w:rsidRPr="003C2556">
        <w:rPr>
          <w:color w:val="000000" w:themeColor="text1"/>
          <w:sz w:val="12"/>
          <w:szCs w:val="12"/>
        </w:rPr>
        <w:t>this form it is the correlate of the passive self which appears in time</w:t>
      </w:r>
      <w:r w:rsidRPr="003C2556">
        <w:rPr>
          <w:color w:val="000000" w:themeColor="text1"/>
        </w:rPr>
        <w:t xml:space="preserve">. </w:t>
      </w:r>
      <w:r w:rsidRPr="003C2556">
        <w:rPr>
          <w:rStyle w:val="Emphasis"/>
          <w:highlight w:val="green"/>
        </w:rPr>
        <w:t>Time signifies a</w:t>
      </w:r>
      <w:r w:rsidRPr="003C2556">
        <w:t xml:space="preserve"> </w:t>
      </w:r>
      <w:r w:rsidRPr="003C2556">
        <w:rPr>
          <w:color w:val="000000" w:themeColor="text1"/>
          <w:sz w:val="12"/>
          <w:szCs w:val="12"/>
        </w:rPr>
        <w:t>fault</w:t>
      </w:r>
      <w:r w:rsidRPr="003C2556">
        <w:rPr>
          <w:color w:val="000000" w:themeColor="text1"/>
        </w:rPr>
        <w:t xml:space="preserve"> </w:t>
      </w:r>
      <w:r w:rsidRPr="003C2556">
        <w:rPr>
          <w:color w:val="000000" w:themeColor="text1"/>
          <w:sz w:val="12"/>
          <w:szCs w:val="12"/>
        </w:rPr>
        <w:t>or a</w:t>
      </w:r>
      <w:r w:rsidRPr="003C2556">
        <w:rPr>
          <w:color w:val="000000" w:themeColor="text1"/>
        </w:rPr>
        <w:t xml:space="preserve"> </w:t>
      </w:r>
      <w:r w:rsidRPr="003C2556">
        <w:rPr>
          <w:rStyle w:val="Emphasis"/>
          <w:highlight w:val="green"/>
        </w:rPr>
        <w:t>fracture in the I and a passivity in the self,</w:t>
      </w:r>
      <w:r w:rsidRPr="003C2556">
        <w:rPr>
          <w:color w:val="000000" w:themeColor="text1"/>
          <w:sz w:val="12"/>
          <w:szCs w:val="12"/>
        </w:rPr>
        <w:t xml:space="preserve"> and the correlation between the passive self and the fractured I constitutes the discovery of the transcendental, the element of the Copernican Revolution. </w:t>
      </w:r>
      <w:r w:rsidRPr="003C2556">
        <w:rPr>
          <w:b/>
          <w:color w:val="000000" w:themeColor="text1"/>
          <w:u w:val="single"/>
        </w:rPr>
        <w:t>Descartes could draw his conclusion only by expelling time, by reducing the Cogito to an instant</w:t>
      </w:r>
      <w:r w:rsidRPr="003C2556">
        <w:rPr>
          <w:color w:val="000000" w:themeColor="text1"/>
          <w:sz w:val="12"/>
          <w:szCs w:val="12"/>
        </w:rPr>
        <w:t xml:space="preserve"> and entrusting time to the operation of continuous creation carried out by God. More generally, the supposed identity of the I has no other guarantee than the unity of God himself. For this reason, the substitution of the point of view of the 'I' for the point of view of 'God' = than is commonly supposed, so long as </w:t>
      </w:r>
      <w:r w:rsidRPr="003C2556">
        <w:rPr>
          <w:color w:val="000000" w:themeColor="text1"/>
          <w:sz w:val="12"/>
          <w:szCs w:val="12"/>
        </w:rPr>
        <w:lastRenderedPageBreak/>
        <w:t>the former retains an identity that it owes precisely tt. If the greatest tmttattve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ontraction).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Holderlin, who discovers the emptiness of pure time and, in this emptiness, simultaneously the continued diversion of the divine, the prolonged fracture of the I and the constitutive passion of the self.10 Holderlin saw in this form of time both the essence of tragedy and the adventure of Oedipus, as though these were complementary figures of the same death instinct. Is it possible that Kantian philosophy should thus be the heir of Oedipus?</w:t>
      </w:r>
      <w:r w:rsidRPr="003C2556">
        <w:rPr>
          <w:color w:val="000000" w:themeColor="text1"/>
        </w:rPr>
        <w:t xml:space="preserve"> </w:t>
      </w:r>
    </w:p>
    <w:p w14:paraId="66CDDEBB" w14:textId="77777777" w:rsidR="008B58AB" w:rsidRDefault="008B58AB" w:rsidP="008B58AB">
      <w:pPr>
        <w:pStyle w:val="Heading4"/>
        <w:rPr>
          <w:rFonts w:cs="Times New Roman"/>
          <w:color w:val="000000" w:themeColor="text1"/>
        </w:rPr>
      </w:pPr>
      <w:r w:rsidRPr="003C2556">
        <w:rPr>
          <w:rFonts w:cs="Times New Roman"/>
          <w:color w:val="000000" w:themeColor="text1"/>
        </w:rPr>
        <w:t xml:space="preserve">There are two models of the subject that can exist in relation to the time that constitutes it: </w:t>
      </w:r>
    </w:p>
    <w:p w14:paraId="67CD6A27" w14:textId="769FAD72" w:rsidR="008B58AB" w:rsidRDefault="008B58AB" w:rsidP="008B58AB">
      <w:pPr>
        <w:pStyle w:val="Heading4"/>
        <w:rPr>
          <w:rFonts w:cs="Times New Roman"/>
          <w:color w:val="000000" w:themeColor="text1"/>
        </w:rPr>
      </w:pPr>
      <w:r w:rsidRPr="003C2556">
        <w:rPr>
          <w:rFonts w:cs="Times New Roman"/>
          <w:color w:val="000000" w:themeColor="text1"/>
        </w:rPr>
        <w:t>First, the melancholic subject –</w:t>
      </w:r>
    </w:p>
    <w:p w14:paraId="788786B3" w14:textId="4E6E4025" w:rsidR="008B58AB" w:rsidRPr="003C2556" w:rsidRDefault="008B58AB" w:rsidP="008B58AB">
      <w:pPr>
        <w:pStyle w:val="Heading4"/>
        <w:rPr>
          <w:rFonts w:cs="Times New Roman"/>
          <w:color w:val="000000" w:themeColor="text1"/>
        </w:rPr>
      </w:pPr>
      <w:r w:rsidRPr="003C2556">
        <w:rPr>
          <w:rFonts w:cs="Times New Roman"/>
          <w:color w:val="000000" w:themeColor="text1"/>
        </w:rPr>
        <w:t xml:space="preserve">Second, the temporality of the new – </w:t>
      </w:r>
    </w:p>
    <w:p w14:paraId="0B53E060" w14:textId="77777777" w:rsidR="008B58AB" w:rsidRPr="003C2556" w:rsidRDefault="008B58AB" w:rsidP="008B58AB">
      <w:pPr>
        <w:pStyle w:val="Heading4"/>
        <w:spacing w:line="240" w:lineRule="auto"/>
        <w:rPr>
          <w:rFonts w:cs="Times New Roman"/>
          <w:color w:val="000000" w:themeColor="text1"/>
        </w:rPr>
      </w:pPr>
      <w:r w:rsidRPr="003C2556">
        <w:rPr>
          <w:rFonts w:cs="Times New Roman"/>
        </w:rPr>
        <w:t xml:space="preserve">Thus the ROB is a rejection of melancholic subjectivity in favor of the temporality of the new. </w:t>
      </w:r>
      <w:r w:rsidRPr="003C2556">
        <w:rPr>
          <w:rFonts w:cs="Times New Roman"/>
          <w:color w:val="000000" w:themeColor="text1"/>
        </w:rPr>
        <w:t xml:space="preserve">That’s key to education – majoritarian stabilized schooling wrecks thought and is unethical. </w:t>
      </w:r>
    </w:p>
    <w:p w14:paraId="2BD36A97" w14:textId="77777777" w:rsidR="008B58AB" w:rsidRPr="003C2556" w:rsidRDefault="008B58AB" w:rsidP="008B58AB">
      <w:pPr>
        <w:pStyle w:val="NoSpacing"/>
        <w:rPr>
          <w:rFonts w:ascii="Times New Roman" w:hAnsi="Times New Roman" w:cs="Times New Roman"/>
        </w:rPr>
      </w:pPr>
      <w:r w:rsidRPr="003C2556">
        <w:rPr>
          <w:rStyle w:val="Heading4Char"/>
          <w:rFonts w:cs="Times New Roman"/>
        </w:rPr>
        <w:t>Carlin and Wallin</w:t>
      </w:r>
      <w:r w:rsidRPr="003C2556">
        <w:rPr>
          <w:rFonts w:ascii="Times New Roman" w:hAnsi="Times New Roman" w:cs="Times New Roman"/>
        </w:rPr>
        <w:t xml:space="preserve"> [Carlin, Matthew. Wallin, Jason. “Deleuze &amp; Guattari, Politics and Education.” Bloomsbury. 2014. Pg. 119-121] MK</w:t>
      </w:r>
    </w:p>
    <w:p w14:paraId="68ACF7AA" w14:textId="77777777" w:rsidR="008B58AB" w:rsidRPr="003C2556" w:rsidRDefault="008B58AB" w:rsidP="008B58AB">
      <w:pPr>
        <w:rPr>
          <w:rFonts w:eastAsia="Georgia"/>
          <w:color w:val="000000" w:themeColor="text1"/>
          <w:sz w:val="12"/>
          <w:szCs w:val="12"/>
        </w:rPr>
      </w:pPr>
      <w:r w:rsidRPr="003C2556">
        <w:rPr>
          <w:rFonts w:eastAsia="Georgia"/>
          <w:color w:val="000000" w:themeColor="text1"/>
          <w:sz w:val="12"/>
          <w:szCs w:val="12"/>
        </w:rPr>
        <w:t xml:space="preserve">As a social machine through which ‘labour power and the socius as a whole is manufactured’, schooling figures in the production of social territories that already anticipate a certain kind of people (Guattari, 2009, p. 47). And what kind of people does orthodox schooling seek to produce but a ‘molar public’, or, rather, a public regulated in the abstract image of segmentary social categories (age, gender, ethnicity, class, rank, achievement) (Deleuze and Guattari, 1987)? Such an aspiration is intimately wed to the territorializing powers of the State, for as Deleuze and Guattari argue (1983), State power first requires a ‘representational subject’ as both an abstract and unconscious model in relation to which one is taught to desire. As Massumi (2002) writes, </w:t>
      </w:r>
      <w:r w:rsidRPr="003C2556">
        <w:rPr>
          <w:rFonts w:eastAsia="Georgia"/>
          <w:color w:val="000000" w:themeColor="text1"/>
        </w:rPr>
        <w:t>‘</w:t>
      </w:r>
      <w:r w:rsidRPr="003C2556">
        <w:rPr>
          <w:rStyle w:val="Emphasis"/>
          <w:highlight w:val="green"/>
        </w:rPr>
        <w:t>the subject is made to</w:t>
      </w:r>
      <w:r w:rsidRPr="003C2556">
        <w:rPr>
          <w:rFonts w:eastAsia="Georgia"/>
          <w:b/>
          <w:bCs/>
          <w:color w:val="000000" w:themeColor="text1"/>
          <w:u w:val="single"/>
        </w:rPr>
        <w:t xml:space="preserve"> be in </w:t>
      </w:r>
      <w:r w:rsidRPr="003C2556">
        <w:rPr>
          <w:rStyle w:val="Emphasis"/>
          <w:highlight w:val="green"/>
        </w:rPr>
        <w:t>conform</w:t>
      </w:r>
      <w:r w:rsidRPr="003C2556">
        <w:rPr>
          <w:rFonts w:eastAsia="Georgia"/>
          <w:b/>
          <w:bCs/>
          <w:color w:val="000000" w:themeColor="text1"/>
          <w:u w:val="single"/>
        </w:rPr>
        <w:t xml:space="preserve">ity </w:t>
      </w:r>
      <w:r w:rsidRPr="003C2556">
        <w:rPr>
          <w:rStyle w:val="Emphasis"/>
          <w:highlight w:val="green"/>
        </w:rPr>
        <w:t>with</w:t>
      </w:r>
      <w:r w:rsidRPr="003C2556">
        <w:rPr>
          <w:rFonts w:eastAsia="Georgia"/>
          <w:b/>
          <w:bCs/>
          <w:color w:val="000000" w:themeColor="text1"/>
          <w:highlight w:val="green"/>
          <w:u w:val="single"/>
        </w:rPr>
        <w:t xml:space="preserve"> </w:t>
      </w:r>
      <w:r w:rsidRPr="003C2556">
        <w:rPr>
          <w:rFonts w:eastAsia="Georgia"/>
          <w:b/>
          <w:bCs/>
          <w:color w:val="000000" w:themeColor="text1"/>
          <w:u w:val="single"/>
        </w:rPr>
        <w:t xml:space="preserve">the </w:t>
      </w:r>
      <w:r w:rsidRPr="003C2556">
        <w:rPr>
          <w:rStyle w:val="Emphasis"/>
          <w:highlight w:val="green"/>
        </w:rPr>
        <w:t>systems that produce</w:t>
      </w:r>
      <w:r w:rsidRPr="003C2556">
        <w:t>s</w:t>
      </w:r>
      <w:r w:rsidRPr="003C2556">
        <w:rPr>
          <w:rStyle w:val="Emphasis"/>
          <w:highlight w:val="green"/>
        </w:rPr>
        <w:t xml:space="preserve"> it</w:t>
      </w:r>
      <w:r w:rsidRPr="003C2556">
        <w:rPr>
          <w:rFonts w:eastAsia="Georgia"/>
          <w:b/>
          <w:bCs/>
          <w:color w:val="000000" w:themeColor="text1"/>
          <w:u w:val="single"/>
        </w:rPr>
        <w:t>, such that the subject reproduces the system’</w:t>
      </w:r>
      <w:r w:rsidRPr="003C2556">
        <w:rPr>
          <w:rFonts w:eastAsia="Georgia"/>
          <w:color w:val="000000" w:themeColor="text1"/>
        </w:rPr>
        <w:t xml:space="preserve"> </w:t>
      </w:r>
      <w:r w:rsidRPr="003C2556">
        <w:rPr>
          <w:rFonts w:eastAsia="Georgia"/>
          <w:color w:val="000000" w:themeColor="text1"/>
          <w:sz w:val="12"/>
          <w:szCs w:val="12"/>
        </w:rPr>
        <w:t>(p. 6). Where</w:t>
      </w:r>
      <w:r w:rsidRPr="003C2556">
        <w:rPr>
          <w:rFonts w:eastAsia="Georgia"/>
          <w:color w:val="000000" w:themeColor="text1"/>
        </w:rPr>
        <w:t xml:space="preserve"> </w:t>
      </w:r>
      <w:r w:rsidRPr="003C2556">
        <w:rPr>
          <w:rStyle w:val="Emphasis"/>
          <w:highlight w:val="green"/>
        </w:rPr>
        <w:t>education has</w:t>
      </w:r>
      <w:r w:rsidRPr="003C2556">
        <w:rPr>
          <w:rFonts w:eastAsia="Georgia"/>
          <w:b/>
          <w:bCs/>
          <w:color w:val="000000" w:themeColor="text1"/>
          <w:u w:val="single"/>
        </w:rPr>
        <w:t xml:space="preserve"> historically </w:t>
      </w:r>
      <w:r w:rsidRPr="003C2556">
        <w:rPr>
          <w:rStyle w:val="Emphasis"/>
          <w:highlight w:val="green"/>
        </w:rPr>
        <w:t>functioned to regulate</w:t>
      </w:r>
      <w:r w:rsidRPr="003C2556">
        <w:rPr>
          <w:rFonts w:eastAsia="Georgia"/>
          <w:b/>
          <w:bCs/>
          <w:color w:val="000000" w:themeColor="text1"/>
          <w:u w:val="single"/>
        </w:rPr>
        <w:t xml:space="preserve"> institutional </w:t>
      </w:r>
      <w:r w:rsidRPr="003C2556">
        <w:rPr>
          <w:rStyle w:val="Emphasis"/>
          <w:highlight w:val="green"/>
        </w:rPr>
        <w:t>life according to</w:t>
      </w:r>
      <w:r w:rsidRPr="003C2556">
        <w:rPr>
          <w:rFonts w:eastAsia="Georgia"/>
          <w:b/>
          <w:bCs/>
          <w:color w:val="000000" w:themeColor="text1"/>
          <w:u w:val="single"/>
        </w:rPr>
        <w:t xml:space="preserve"> such segmentary molar codes, </w:t>
      </w:r>
      <w:r w:rsidRPr="003C2556">
        <w:rPr>
          <w:rStyle w:val="Emphasis"/>
          <w:highlight w:val="green"/>
        </w:rPr>
        <w:t>its</w:t>
      </w:r>
      <w:r w:rsidRPr="003C2556">
        <w:rPr>
          <w:rFonts w:eastAsia="Georgia"/>
          <w:b/>
          <w:bCs/>
          <w:color w:val="000000" w:themeColor="text1"/>
          <w:highlight w:val="green"/>
          <w:u w:val="single"/>
        </w:rPr>
        <w:t xml:space="preserve"> </w:t>
      </w:r>
      <w:r w:rsidRPr="003C2556">
        <w:rPr>
          <w:rFonts w:eastAsia="Georgia"/>
          <w:color w:val="000000" w:themeColor="text1"/>
          <w:sz w:val="12"/>
          <w:szCs w:val="12"/>
        </w:rPr>
        <w:t>modes of production have taken as their teleological</w:t>
      </w:r>
      <w:r w:rsidRPr="003C2556">
        <w:rPr>
          <w:rFonts w:eastAsia="Georgia"/>
          <w:color w:val="000000" w:themeColor="text1"/>
        </w:rPr>
        <w:t xml:space="preserve"> </w:t>
      </w:r>
      <w:r w:rsidRPr="003C2556">
        <w:rPr>
          <w:rStyle w:val="Emphasis"/>
          <w:highlight w:val="green"/>
        </w:rPr>
        <w:t>goal</w:t>
      </w:r>
      <w:r w:rsidRPr="003C2556">
        <w:rPr>
          <w:rFonts w:eastAsia="Georgia"/>
          <w:color w:val="000000" w:themeColor="text1"/>
          <w:highlight w:val="green"/>
        </w:rPr>
        <w:t xml:space="preserve"> </w:t>
      </w:r>
      <w:r w:rsidRPr="003C2556">
        <w:rPr>
          <w:rFonts w:eastAsia="Georgia"/>
          <w:color w:val="000000" w:themeColor="text1"/>
          <w:sz w:val="12"/>
          <w:szCs w:val="12"/>
        </w:rPr>
        <w:t xml:space="preserve">the </w:t>
      </w:r>
      <w:r w:rsidRPr="003C2556">
        <w:rPr>
          <w:rFonts w:eastAsia="Georgia"/>
          <w:b/>
          <w:bCs/>
          <w:color w:val="000000" w:themeColor="text1"/>
          <w:u w:val="single"/>
        </w:rPr>
        <w:t xml:space="preserve">production </w:t>
      </w:r>
      <w:r w:rsidRPr="003C2556">
        <w:rPr>
          <w:rStyle w:val="Emphasis"/>
          <w:highlight w:val="green"/>
        </w:rPr>
        <w:t>of a ‘majoritarian people’</w:t>
      </w:r>
      <w:r w:rsidRPr="003C2556">
        <w:rPr>
          <w:rFonts w:eastAsia="Georgia"/>
          <w:color w:val="000000" w:themeColor="text1"/>
        </w:rPr>
        <w:t>,</w:t>
      </w:r>
      <w:r w:rsidRPr="003C2556">
        <w:rPr>
          <w:rFonts w:eastAsia="Georgia"/>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3C2556">
        <w:rPr>
          <w:rFonts w:eastAsia="Georgia"/>
          <w:color w:val="000000" w:themeColor="text1"/>
        </w:rPr>
        <w:t xml:space="preserve"> </w:t>
      </w:r>
      <w:r w:rsidRPr="003C2556">
        <w:rPr>
          <w:rFonts w:eastAsia="Georgia"/>
          <w:b/>
          <w:bCs/>
          <w:color w:val="000000" w:themeColor="text1"/>
          <w:u w:val="single"/>
        </w:rPr>
        <w:t>education aspires to invest desire in the</w:t>
      </w:r>
      <w:r w:rsidRPr="003C2556">
        <w:rPr>
          <w:rFonts w:eastAsia="Georgia"/>
          <w:color w:val="000000" w:themeColor="text1"/>
        </w:rPr>
        <w:t xml:space="preserve"> </w:t>
      </w:r>
      <w:r w:rsidRPr="003C2556">
        <w:rPr>
          <w:rFonts w:eastAsia="Georgia"/>
          <w:color w:val="000000" w:themeColor="text1"/>
          <w:sz w:val="12"/>
          <w:szCs w:val="12"/>
        </w:rPr>
        <w:t>production of a ‘</w:t>
      </w:r>
      <w:r w:rsidRPr="003C2556">
        <w:rPr>
          <w:rFonts w:eastAsia="Georgia"/>
          <w:b/>
          <w:bCs/>
          <w:color w:val="000000" w:themeColor="text1"/>
          <w:u w:val="single"/>
        </w:rPr>
        <w:t>majoritarian’</w:t>
      </w:r>
      <w:r w:rsidRPr="003C2556">
        <w:rPr>
          <w:rFonts w:eastAsia="Georgia"/>
          <w:color w:val="000000" w:themeColor="text1"/>
          <w:sz w:val="12"/>
          <w:szCs w:val="12"/>
        </w:rPr>
        <w:t xml:space="preserve"> or ‘molar’</w:t>
      </w:r>
      <w:r w:rsidRPr="003C2556">
        <w:rPr>
          <w:rFonts w:eastAsia="Georgia"/>
          <w:color w:val="000000" w:themeColor="text1"/>
        </w:rPr>
        <w:t xml:space="preserve"> </w:t>
      </w:r>
      <w:r w:rsidRPr="003C2556">
        <w:rPr>
          <w:rFonts w:eastAsia="Georgia"/>
          <w:b/>
          <w:bCs/>
          <w:color w:val="000000" w:themeColor="text1"/>
          <w:u w:val="single"/>
        </w:rPr>
        <w:t>public, the prospect of thinking singularities are stayed</w:t>
      </w:r>
      <w:r w:rsidRPr="003C2556">
        <w:rPr>
          <w:rFonts w:eastAsia="Georgia"/>
          <w:color w:val="000000" w:themeColor="text1"/>
        </w:rPr>
        <w:t xml:space="preserve">, </w:t>
      </w:r>
      <w:r w:rsidRPr="003C2556">
        <w:rPr>
          <w:rFonts w:eastAsia="Georgia"/>
          <w:color w:val="000000" w:themeColor="text1"/>
          <w:sz w:val="12"/>
          <w:szCs w:val="12"/>
        </w:rPr>
        <w:t>not only through the paucity of enunciatory</w:t>
      </w:r>
      <w:r w:rsidRPr="003C2556">
        <w:rPr>
          <w:rFonts w:eastAsia="Georgia"/>
          <w:color w:val="000000" w:themeColor="text1"/>
        </w:rPr>
        <w:t xml:space="preserve"> </w:t>
      </w:r>
      <w:r w:rsidRPr="003C2556">
        <w:rPr>
          <w:rFonts w:eastAsia="Georgia"/>
          <w:b/>
          <w:bCs/>
          <w:color w:val="000000" w:themeColor="text1"/>
          <w:u w:val="single"/>
        </w:rPr>
        <w:t>forms and images available for thinking education</w:t>
      </w:r>
      <w:r w:rsidRPr="003C2556">
        <w:rPr>
          <w:rFonts w:eastAsia="Georgia"/>
          <w:color w:val="000000" w:themeColor="text1"/>
        </w:rPr>
        <w:t xml:space="preserve"> </w:t>
      </w:r>
      <w:r w:rsidRPr="003C2556">
        <w:rPr>
          <w:rFonts w:eastAsia="Georgia"/>
          <w:color w:val="000000" w:themeColor="text1"/>
          <w:sz w:val="12"/>
          <w:szCs w:val="12"/>
        </w:rPr>
        <w:t>in the first place, but further,</w:t>
      </w:r>
      <w:r w:rsidRPr="003C2556">
        <w:rPr>
          <w:rFonts w:eastAsia="Georgia"/>
          <w:color w:val="000000" w:themeColor="text1"/>
        </w:rPr>
        <w:t xml:space="preserve"> </w:t>
      </w:r>
      <w:r w:rsidRPr="003C2556">
        <w:rPr>
          <w:rFonts w:eastAsia="Georgia"/>
          <w:b/>
          <w:bCs/>
          <w:color w:val="000000" w:themeColor="text1"/>
          <w:u w:val="single"/>
        </w:rPr>
        <w:t>through the organization of the school’s enunciatory machines into vehicles of representation that repeat in molarizing forms of self-reflection</w:t>
      </w:r>
      <w:r w:rsidRPr="003C2556">
        <w:rPr>
          <w:rFonts w:eastAsia="Georgia"/>
          <w:color w:val="000000" w:themeColor="text1"/>
        </w:rPr>
        <w:t>, ‘</w:t>
      </w:r>
      <w:r w:rsidRPr="003C2556">
        <w:rPr>
          <w:rFonts w:eastAsia="Georgia"/>
          <w:color w:val="000000" w:themeColor="text1"/>
          <w:sz w:val="12"/>
          <w:szCs w:val="12"/>
        </w:rPr>
        <w:t xml:space="preserve">majoritarian’ perspective, and dominant circuits of desiring-investment. Herein, </w:t>
      </w:r>
      <w:r w:rsidRPr="003C2556">
        <w:rPr>
          <w:rFonts w:eastAsia="Georgia"/>
          <w:b/>
          <w:bCs/>
          <w:color w:val="000000" w:themeColor="text1"/>
          <w:u w:val="single"/>
        </w:rPr>
        <w:t>the impulse of standardization obliterates alternative subject formations and the modes of counter-signifying enunciation that might palpate them. Repelling the</w:t>
      </w:r>
      <w:r w:rsidRPr="003C2556">
        <w:rPr>
          <w:rFonts w:eastAsia="Georgia"/>
          <w:color w:val="000000" w:themeColor="text1"/>
        </w:rPr>
        <w:t xml:space="preserve"> </w:t>
      </w:r>
      <w:r w:rsidRPr="003C2556">
        <w:rPr>
          <w:rFonts w:eastAsia="Georgia"/>
          <w:color w:val="000000" w:themeColor="text1"/>
          <w:sz w:val="12"/>
          <w:szCs w:val="12"/>
        </w:rPr>
        <w:t xml:space="preserve">singular, the </w:t>
      </w:r>
      <w:r w:rsidRPr="003C2556">
        <w:rPr>
          <w:rFonts w:eastAsia="Georgia"/>
          <w:color w:val="000000" w:themeColor="text1"/>
        </w:rPr>
        <w:t>‘</w:t>
      </w:r>
      <w:r w:rsidRPr="003C2556">
        <w:rPr>
          <w:rStyle w:val="Emphasis"/>
          <w:highlight w:val="green"/>
        </w:rPr>
        <w:t>majoritarian’</w:t>
      </w:r>
      <w:r w:rsidRPr="003C2556">
        <w:rPr>
          <w:rFonts w:eastAsia="Georgia"/>
          <w:color w:val="000000" w:themeColor="text1"/>
        </w:rPr>
        <w:t xml:space="preserve"> </w:t>
      </w:r>
      <w:r w:rsidRPr="003C2556">
        <w:rPr>
          <w:rFonts w:eastAsia="Georgia"/>
          <w:b/>
          <w:bCs/>
          <w:color w:val="000000" w:themeColor="text1"/>
          <w:u w:val="single"/>
        </w:rPr>
        <w:t>and standardizing</w:t>
      </w:r>
      <w:r w:rsidRPr="003C2556">
        <w:rPr>
          <w:rFonts w:eastAsia="Georgia"/>
          <w:color w:val="000000" w:themeColor="text1"/>
        </w:rPr>
        <w:t xml:space="preserve"> </w:t>
      </w:r>
      <w:r w:rsidRPr="003C2556">
        <w:rPr>
          <w:rFonts w:eastAsia="Georgia"/>
          <w:b/>
          <w:bCs/>
          <w:color w:val="000000" w:themeColor="text1"/>
          <w:u w:val="single"/>
        </w:rPr>
        <w:t xml:space="preserve">impulse of </w:t>
      </w:r>
      <w:r w:rsidRPr="003C2556">
        <w:rPr>
          <w:rStyle w:val="Emphasis"/>
          <w:highlight w:val="green"/>
        </w:rPr>
        <w:t>education takes</w:t>
      </w:r>
      <w:r w:rsidRPr="003C2556">
        <w:rPr>
          <w:rFonts w:eastAsia="Georgia"/>
          <w:b/>
          <w:bCs/>
          <w:color w:val="000000" w:themeColor="text1"/>
          <w:u w:val="single"/>
        </w:rPr>
        <w:t xml:space="preserve"> as </w:t>
      </w:r>
      <w:r w:rsidRPr="003C2556">
        <w:rPr>
          <w:rStyle w:val="Emphasis"/>
          <w:highlight w:val="green"/>
        </w:rPr>
        <w:t>its</w:t>
      </w:r>
      <w:r w:rsidRPr="003C2556">
        <w:rPr>
          <w:rFonts w:eastAsia="Georgia"/>
          <w:b/>
          <w:bCs/>
          <w:color w:val="000000" w:themeColor="text1"/>
          <w:u w:val="single"/>
        </w:rPr>
        <w:t xml:space="preserve"> ‘</w:t>
      </w:r>
      <w:r w:rsidRPr="003C2556">
        <w:rPr>
          <w:rStyle w:val="Emphasis"/>
          <w:highlight w:val="green"/>
        </w:rPr>
        <w:t>fundamental’ mode of production the reification of common sense</w:t>
      </w:r>
      <w:r w:rsidRPr="003C2556">
        <w:rPr>
          <w:rFonts w:eastAsia="Georgia"/>
          <w:color w:val="000000" w:themeColor="text1"/>
        </w:rPr>
        <w:t>,</w:t>
      </w:r>
      <w:r w:rsidRPr="003C2556">
        <w:rPr>
          <w:rFonts w:eastAsia="Georgia"/>
          <w:color w:val="000000" w:themeColor="text1"/>
          <w:sz w:val="12"/>
          <w:szCs w:val="12"/>
        </w:rPr>
        <w:t xml:space="preserve"> or, rather, the territorialization of thought according to that which is given (that which everyone already knows).</w:t>
      </w:r>
      <w:r w:rsidRPr="003C2556">
        <w:rPr>
          <w:rFonts w:eastAsia="Georgia"/>
          <w:color w:val="000000" w:themeColor="text1"/>
        </w:rPr>
        <w:t xml:space="preserve"> </w:t>
      </w:r>
      <w:r w:rsidRPr="003C2556">
        <w:rPr>
          <w:rFonts w:eastAsia="Georgia"/>
          <w:b/>
          <w:bCs/>
          <w:color w:val="000000" w:themeColor="text1"/>
          <w:u w:val="single"/>
        </w:rPr>
        <w:t xml:space="preserve">Figuring </w:t>
      </w:r>
      <w:r w:rsidRPr="003C2556">
        <w:rPr>
          <w:rStyle w:val="Emphasis"/>
          <w:highlight w:val="green"/>
        </w:rPr>
        <w:t>in</w:t>
      </w:r>
      <w:r w:rsidRPr="003C2556">
        <w:rPr>
          <w:rFonts w:eastAsia="Georgia"/>
          <w:b/>
          <w:bCs/>
          <w:color w:val="000000" w:themeColor="text1"/>
          <w:u w:val="single"/>
        </w:rPr>
        <w:t xml:space="preserve"> a mode ‘of </w:t>
      </w:r>
      <w:r w:rsidRPr="003C2556">
        <w:rPr>
          <w:rStyle w:val="Emphasis"/>
          <w:highlight w:val="green"/>
        </w:rPr>
        <w:t>identification that brings diversity in general to bear upon the form of the Same’</w:t>
      </w:r>
      <w:r w:rsidRPr="003C2556">
        <w:rPr>
          <w:rFonts w:eastAsia="Georgia"/>
          <w:b/>
          <w:bCs/>
          <w:color w:val="000000" w:themeColor="text1"/>
          <w:u w:val="single"/>
        </w:rPr>
        <w:t>,</w:t>
      </w:r>
      <w:r w:rsidRPr="003C2556">
        <w:rPr>
          <w:rFonts w:eastAsia="Georgia"/>
          <w:color w:val="000000" w:themeColor="text1"/>
        </w:rPr>
        <w:t xml:space="preserve"> </w:t>
      </w:r>
      <w:r w:rsidRPr="003C2556">
        <w:rPr>
          <w:rFonts w:eastAsia="Georgia"/>
          <w:color w:val="000000" w:themeColor="text1"/>
          <w:sz w:val="12"/>
          <w:szCs w:val="12"/>
        </w:rPr>
        <w:t xml:space="preserve">common sense functions to stabilize patterns of social production by tethering them to molar orders of meaning and dominant regimes of social signification (Deleuze, 1990, p. 78). As Daignault argues, in so far as it repels the anomalous by reterritorializing it within prior systems of representation, </w:t>
      </w:r>
      <w:r w:rsidRPr="003C2556">
        <w:rPr>
          <w:rFonts w:eastAsia="Georgia"/>
          <w:color w:val="000000" w:themeColor="text1"/>
          <w:sz w:val="12"/>
          <w:szCs w:val="12"/>
        </w:rPr>
        <w:lastRenderedPageBreak/>
        <w:t>common sense constitutes a significant and lingering problem in contemporary education (Hwu, 2004). Its function, Daignault alludes apropos Serres, is oriented to the annihilation of difference. Hence,</w:t>
      </w:r>
      <w:r w:rsidRPr="003C2556">
        <w:rPr>
          <w:rFonts w:eastAsia="Georgia"/>
          <w:color w:val="000000" w:themeColor="text1"/>
        </w:rPr>
        <w:t xml:space="preserve"> </w:t>
      </w:r>
      <w:r w:rsidRPr="003C2556">
        <w:rPr>
          <w:rStyle w:val="Emphasis"/>
          <w:highlight w:val="green"/>
        </w:rPr>
        <w:t>where</w:t>
      </w:r>
      <w:r w:rsidRPr="003C2556">
        <w:rPr>
          <w:rFonts w:eastAsia="Georgia"/>
          <w:b/>
          <w:bCs/>
          <w:color w:val="000000" w:themeColor="text1"/>
          <w:u w:val="single"/>
        </w:rPr>
        <w:t xml:space="preserve"> the conceptualization of ‘public’ education is founded in common sense, </w:t>
      </w:r>
      <w:r w:rsidRPr="003C2556">
        <w:rPr>
          <w:rStyle w:val="Emphasis"/>
          <w:highlight w:val="green"/>
        </w:rPr>
        <w:t>potentials for political action</w:t>
      </w:r>
      <w:r w:rsidRPr="003C2556">
        <w:rPr>
          <w:rFonts w:eastAsia="Georgia"/>
          <w:b/>
          <w:bCs/>
          <w:color w:val="000000" w:themeColor="text1"/>
          <w:u w:val="single"/>
        </w:rPr>
        <w:t xml:space="preserve"> through tactics of proliferation, disjunction, and singularization </w:t>
      </w:r>
      <w:r w:rsidRPr="003C2556">
        <w:rPr>
          <w:rStyle w:val="Emphasis"/>
          <w:highlight w:val="green"/>
        </w:rPr>
        <w:t>are</w:t>
      </w:r>
      <w:r w:rsidRPr="003C2556">
        <w:rPr>
          <w:rFonts w:eastAsia="Georgia"/>
          <w:b/>
          <w:bCs/>
          <w:color w:val="000000" w:themeColor="text1"/>
          <w:u w:val="single"/>
        </w:rPr>
        <w:t xml:space="preserve"> radically </w:t>
      </w:r>
      <w:r w:rsidRPr="003C2556">
        <w:rPr>
          <w:rStyle w:val="Emphasis"/>
          <w:highlight w:val="green"/>
        </w:rPr>
        <w:t>delimited</w:t>
      </w:r>
      <w:r w:rsidRPr="003C2556">
        <w:rPr>
          <w:rFonts w:eastAsia="Georgia"/>
          <w:b/>
          <w:bCs/>
          <w:color w:val="000000" w:themeColor="text1"/>
          <w:u w:val="single"/>
        </w:rPr>
        <w:t xml:space="preserve"> </w:t>
      </w:r>
      <w:r w:rsidRPr="003C2556">
        <w:rPr>
          <w:rFonts w:eastAsia="Georgia"/>
          <w:color w:val="000000" w:themeColor="text1"/>
          <w:sz w:val="12"/>
          <w:szCs w:val="12"/>
        </w:rPr>
        <w:t>and captured within prior territorialities of use (Foucault, 1983, p. xiii). The problem of this scenario is clear:</w:t>
      </w:r>
      <w:r w:rsidRPr="003C2556">
        <w:rPr>
          <w:rFonts w:eastAsia="Georgia"/>
          <w:color w:val="000000" w:themeColor="text1"/>
        </w:rPr>
        <w:t xml:space="preserve"> </w:t>
      </w:r>
      <w:r w:rsidRPr="003C2556">
        <w:rPr>
          <w:rFonts w:eastAsia="Georgia"/>
          <w:b/>
          <w:bCs/>
          <w:color w:val="000000" w:themeColor="text1"/>
          <w:u w:val="single"/>
        </w:rPr>
        <w:t>common sense has yet to force us to think in a manner capable of subtracting desire from majoritarian thought in lieu of alternative forms of organization and experimental expression</w:t>
      </w:r>
      <w:r w:rsidRPr="003C2556">
        <w:rPr>
          <w:rFonts w:eastAsia="Georgia"/>
          <w:color w:val="000000" w:themeColor="text1"/>
        </w:rPr>
        <w:t xml:space="preserve">. </w:t>
      </w:r>
      <w:r w:rsidRPr="003C2556">
        <w:rPr>
          <w:rFonts w:eastAsia="Georgia"/>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3C2556">
        <w:rPr>
          <w:rFonts w:eastAsia="Georgia"/>
          <w:color w:val="000000" w:themeColor="text1"/>
        </w:rPr>
        <w:t xml:space="preserve"> </w:t>
      </w:r>
      <w:r w:rsidRPr="003C2556">
        <w:rPr>
          <w:rFonts w:eastAsia="Georgia"/>
          <w:b/>
          <w:bCs/>
          <w:color w:val="000000" w:themeColor="text1"/>
          <w:u w:val="single"/>
        </w:rPr>
        <w:t>while antithetical to the espoused purpose of schooling, the majoritarian impulse of the school has yet to produce conditions for thinking</w:t>
      </w:r>
      <w:r w:rsidRPr="003C2556">
        <w:rPr>
          <w:rFonts w:eastAsia="Georgia"/>
          <w:color w:val="000000" w:themeColor="text1"/>
          <w:sz w:val="12"/>
          <w:szCs w:val="12"/>
        </w:rPr>
        <w:t xml:space="preserve"> – at least in the Deleuzian (2000) sense whereupon thought proceeds from a necessary violence to those habits of repetition with which thought becomes contracted.</w:t>
      </w:r>
    </w:p>
    <w:p w14:paraId="4EA61707" w14:textId="77777777" w:rsidR="008B58AB" w:rsidRPr="003C2556" w:rsidRDefault="008B58AB" w:rsidP="008B58AB">
      <w:pPr>
        <w:pStyle w:val="Heading4"/>
        <w:spacing w:line="240" w:lineRule="auto"/>
        <w:rPr>
          <w:rFonts w:cs="Times New Roman"/>
          <w:color w:val="000000" w:themeColor="text1"/>
        </w:rPr>
      </w:pPr>
      <w:r w:rsidRPr="003C2556">
        <w:rPr>
          <w:rFonts w:cs="Times New Roman"/>
          <w:color w:val="000000" w:themeColor="text1"/>
        </w:rPr>
        <w:t xml:space="preserve">General understandings of the relation between norms, subjects, and the world are insufficient for ethics because there is a gap between discursive regimes and real subjectivity. Only structures of affect distinguish the subject from static concepts of it – it’s cruelly optimistic to think we can fit into stable structures. </w:t>
      </w:r>
    </w:p>
    <w:p w14:paraId="54CE36AB" w14:textId="77777777" w:rsidR="008B58AB" w:rsidRPr="003C2556" w:rsidRDefault="008B58AB" w:rsidP="008B58AB">
      <w:pPr>
        <w:spacing w:line="240" w:lineRule="auto"/>
        <w:rPr>
          <w:color w:val="000000" w:themeColor="text1"/>
          <w:sz w:val="16"/>
          <w:szCs w:val="16"/>
        </w:rPr>
      </w:pPr>
      <w:r w:rsidRPr="003C2556">
        <w:rPr>
          <w:rStyle w:val="Style13ptBold"/>
        </w:rPr>
        <w:t xml:space="preserve">Schaefer 13 </w:t>
      </w:r>
      <w:r w:rsidRPr="003C2556">
        <w:rPr>
          <w:color w:val="000000" w:themeColor="text1"/>
          <w:sz w:val="16"/>
          <w:szCs w:val="16"/>
        </w:rPr>
        <w:t>[Schaefer ’13. Schaefer, D. "The Promise of Affect: The Politics of the Event in Ahmed's The Promise of Happiness and Berlant's Cruel Optimism." Theory &amp; Event 16.2 (2013). Project MUSE. Web. LHP MK]</w:t>
      </w:r>
    </w:p>
    <w:p w14:paraId="061410C5" w14:textId="77777777" w:rsidR="008B58AB" w:rsidRPr="003C2556" w:rsidRDefault="008B58AB" w:rsidP="008B58AB">
      <w:pPr>
        <w:rPr>
          <w:color w:val="000000" w:themeColor="text1"/>
          <w:sz w:val="12"/>
        </w:rPr>
      </w:pPr>
      <w:r w:rsidRPr="003C2556">
        <w:rPr>
          <w:color w:val="000000" w:themeColor="text1"/>
          <w:sz w:val="12"/>
        </w:rPr>
        <w:t xml:space="preserve">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(Berlant: 2012).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aparticular embodied iteration within this field. </w:t>
      </w:r>
      <w:r w:rsidRPr="003C2556">
        <w:rPr>
          <w:rStyle w:val="Emphasis"/>
          <w:highlight w:val="green"/>
        </w:rPr>
        <w:t>Texts are produced by bodies</w:t>
      </w:r>
      <w:r w:rsidRPr="003C2556">
        <w:rPr>
          <w:color w:val="000000" w:themeColor="text1"/>
          <w:u w:val="single"/>
        </w:rPr>
        <w:t xml:space="preserve"> that are both </w:t>
      </w:r>
      <w:r w:rsidRPr="003C2556">
        <w:rPr>
          <w:rStyle w:val="Emphasis"/>
          <w:highlight w:val="green"/>
        </w:rPr>
        <w:t>enmeshed in their political worlds and trying to negotiate those worlds in their own</w:t>
      </w:r>
      <w:r w:rsidRPr="003C2556">
        <w:rPr>
          <w:color w:val="000000" w:themeColor="text1"/>
          <w:highlight w:val="green"/>
          <w:u w:val="single"/>
        </w:rPr>
        <w:t xml:space="preserve"> </w:t>
      </w:r>
      <w:r w:rsidRPr="003C2556">
        <w:rPr>
          <w:color w:val="000000" w:themeColor="text1"/>
          <w:u w:val="single"/>
        </w:rPr>
        <w:t xml:space="preserve">distinct </w:t>
      </w:r>
      <w:r w:rsidRPr="003C2556">
        <w:rPr>
          <w:rStyle w:val="Emphasis"/>
          <w:highlight w:val="green"/>
        </w:rPr>
        <w:t>way</w:t>
      </w:r>
      <w:r w:rsidRPr="003C2556">
        <w:t>.</w:t>
      </w:r>
      <w:r w:rsidRPr="003C2556">
        <w:rPr>
          <w:color w:val="000000" w:themeColor="text1"/>
          <w:u w:val="single"/>
        </w:rPr>
        <w:t xml:space="preserve"> Everything we do is realism: Berlant's textual objects of study are mediations, attempts to work something out, exhibitions of tensed, embodied, affective realities</w:t>
      </w:r>
      <w:r w:rsidRPr="003C2556">
        <w:rPr>
          <w:color w:val="000000" w:themeColor="text1"/>
          <w:sz w:val="12"/>
        </w:rPr>
        <w:t xml:space="preserve">.1 This is the promise of </w:t>
      </w:r>
      <w:r w:rsidRPr="003C2556">
        <w:rPr>
          <w:color w:val="000000" w:themeColor="text1"/>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3C2556">
        <w:rPr>
          <w:color w:val="000000" w:themeColor="text1"/>
          <w:sz w:val="12"/>
        </w:rPr>
        <w:t xml:space="preserve"> at the same time </w:t>
      </w:r>
      <w:r w:rsidRPr="003C2556">
        <w:rPr>
          <w:color w:val="000000" w:themeColor="text1"/>
          <w:u w:val="single"/>
        </w:rPr>
        <w:t>thinking of how bodies inject their own materiality</w:t>
      </w:r>
      <w:r w:rsidRPr="003C2556">
        <w:rPr>
          <w:color w:val="000000" w:themeColor="text1"/>
          <w:sz w:val="12"/>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Kosofsky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(Sedgwick: 2003, 93). And 2: Human language is assumed to offer the most productive, if not the only possible, model for understanding representation (Sedgwick: 2003, 93). </w:t>
      </w:r>
      <w:r w:rsidRPr="003C2556">
        <w:rPr>
          <w:rStyle w:val="Emphasis"/>
          <w:highlight w:val="green"/>
        </w:rPr>
        <w:t>Affect theory</w:t>
      </w:r>
      <w:r w:rsidRPr="003C2556">
        <w:rPr>
          <w:color w:val="000000" w:themeColor="text1"/>
          <w:u w:val="single"/>
        </w:rPr>
        <w:t xml:space="preserve"> in this vision is designed to </w:t>
      </w:r>
      <w:r w:rsidRPr="003C2556">
        <w:rPr>
          <w:rStyle w:val="Emphasis"/>
          <w:highlight w:val="green"/>
        </w:rPr>
        <w:t>explore[s]</w:t>
      </w:r>
      <w:r w:rsidRPr="003C2556">
        <w:rPr>
          <w:color w:val="000000" w:themeColor="text1"/>
          <w:u w:val="single"/>
        </w:rPr>
        <w:t xml:space="preserve"> the "crucial </w:t>
      </w:r>
      <w:r w:rsidRPr="003C2556">
        <w:rPr>
          <w:rStyle w:val="Emphasis"/>
          <w:highlight w:val="green"/>
        </w:rPr>
        <w:t>knowledges" of bodies outside</w:t>
      </w:r>
      <w:r w:rsidRPr="003C2556">
        <w:rPr>
          <w:color w:val="000000" w:themeColor="text1"/>
          <w:u w:val="single"/>
        </w:rPr>
        <w:t xml:space="preserve"> a </w:t>
      </w:r>
      <w:r w:rsidRPr="003C2556">
        <w:rPr>
          <w:rStyle w:val="Emphasis"/>
          <w:highlight w:val="green"/>
        </w:rPr>
        <w:t>purely theoretical</w:t>
      </w:r>
      <w:r w:rsidRPr="003C2556">
        <w:rPr>
          <w:color w:val="000000" w:themeColor="text1"/>
          <w:u w:val="single"/>
        </w:rPr>
        <w:t xml:space="preserve"> determination, outside</w:t>
      </w:r>
      <w:r w:rsidRPr="003C2556">
        <w:rPr>
          <w:color w:val="000000" w:themeColor="text1"/>
          <w:sz w:val="12"/>
        </w:rPr>
        <w:t xml:space="preserve"> the traditional </w:t>
      </w:r>
      <w:r w:rsidRPr="003C2556">
        <w:rPr>
          <w:rStyle w:val="Emphasis"/>
          <w:highlight w:val="green"/>
        </w:rPr>
        <w:t>domains of</w:t>
      </w:r>
      <w:r w:rsidRPr="003C2556">
        <w:rPr>
          <w:color w:val="000000" w:themeColor="text1"/>
          <w:highlight w:val="green"/>
          <w:u w:val="single"/>
        </w:rPr>
        <w:t xml:space="preserve"> </w:t>
      </w:r>
      <w:r w:rsidRPr="003C2556">
        <w:rPr>
          <w:color w:val="000000" w:themeColor="text1"/>
          <w:u w:val="single"/>
        </w:rPr>
        <w:t>humanist scholarship—</w:t>
      </w:r>
      <w:r w:rsidRPr="003C2556">
        <w:rPr>
          <w:rStyle w:val="Emphasis"/>
          <w:highlight w:val="green"/>
        </w:rPr>
        <w:t>reason, cognition, and language</w:t>
      </w:r>
      <w:r w:rsidRPr="003C2556">
        <w:rPr>
          <w:color w:val="000000" w:themeColor="text1"/>
          <w:sz w:val="12"/>
        </w:rPr>
        <w:t xml:space="preserve"> (Sedgwick: 2003, 114). </w:t>
      </w:r>
      <w:r w:rsidRPr="003C2556">
        <w:rPr>
          <w:rStyle w:val="Emphasis"/>
          <w:highlight w:val="green"/>
        </w:rPr>
        <w:t>Affect</w:t>
      </w:r>
      <w:r w:rsidRPr="003C2556">
        <w:rPr>
          <w:color w:val="000000" w:themeColor="text1"/>
          <w:sz w:val="12"/>
        </w:rPr>
        <w:t xml:space="preserve">, for Lauren Berlant, </w:t>
      </w:r>
      <w:r w:rsidRPr="003C2556">
        <w:rPr>
          <w:rStyle w:val="Emphasis"/>
          <w:highlight w:val="green"/>
        </w:rPr>
        <w:t>is</w:t>
      </w:r>
      <w:r w:rsidRPr="003C2556">
        <w:rPr>
          <w:color w:val="000000" w:themeColor="text1"/>
          <w:sz w:val="12"/>
        </w:rPr>
        <w:t xml:space="preserve"> thus understandable as "sensual </w:t>
      </w:r>
      <w:r w:rsidRPr="003C2556">
        <w:rPr>
          <w:rStyle w:val="Emphasis"/>
          <w:highlight w:val="green"/>
        </w:rPr>
        <w:t>matter that is elsewhere to sovereign consciousness but</w:t>
      </w:r>
      <w:r w:rsidRPr="003C2556">
        <w:rPr>
          <w:color w:val="000000" w:themeColor="text1"/>
          <w:sz w:val="12"/>
        </w:rPr>
        <w:t xml:space="preserve"> that </w:t>
      </w:r>
      <w:r w:rsidRPr="003C2556">
        <w:rPr>
          <w:rStyle w:val="Emphasis"/>
          <w:highlight w:val="green"/>
        </w:rPr>
        <w:t>has</w:t>
      </w:r>
      <w:r w:rsidRPr="003C2556">
        <w:rPr>
          <w:color w:val="000000" w:themeColor="text1"/>
          <w:sz w:val="12"/>
        </w:rPr>
        <w:t xml:space="preserve"> historical </w:t>
      </w:r>
      <w:r w:rsidRPr="003C2556">
        <w:rPr>
          <w:rStyle w:val="Emphasis"/>
          <w:highlight w:val="green"/>
        </w:rPr>
        <w:t>significance in domains of subjectivity</w:t>
      </w:r>
      <w:r w:rsidRPr="003C2556">
        <w:rPr>
          <w:color w:val="000000" w:themeColor="text1"/>
          <w:sz w:val="12"/>
        </w:rPr>
        <w:t xml:space="preserve">" (Berlant: 2011, 53). </w:t>
      </w:r>
      <w:r w:rsidRPr="003C2556">
        <w:rPr>
          <w:color w:val="000000" w:themeColor="text1"/>
          <w:u w:val="single"/>
        </w:rPr>
        <w:t xml:space="preserve">Affect theory is about </w:t>
      </w:r>
      <w:r w:rsidRPr="003C2556">
        <w:rPr>
          <w:color w:val="000000" w:themeColor="text1"/>
          <w:u w:val="single"/>
        </w:rPr>
        <w:lastRenderedPageBreak/>
        <w:t>how systems of forces circulating within bodies</w:t>
      </w:r>
      <w:r w:rsidRPr="003C2556">
        <w:rPr>
          <w:color w:val="000000" w:themeColor="text1"/>
          <w:sz w:val="12"/>
        </w:rPr>
        <w:t>—forces not necessarily subsumable or describable by language—</w:t>
      </w:r>
      <w:r w:rsidRPr="003C2556">
        <w:rPr>
          <w:color w:val="000000" w:themeColor="text1"/>
          <w:u w:val="single"/>
        </w:rPr>
        <w:t>interface with histories</w:t>
      </w:r>
      <w:r w:rsidRPr="003C2556">
        <w:rPr>
          <w:color w:val="000000" w:themeColor="text1"/>
          <w:sz w:val="12"/>
        </w:rPr>
        <w:t xml:space="preserve">. It is about how discourses form ligatures with pulsing flesh-and-blood creatures. Two recent texts, Sara Ahmed's The Promise of Happiness (2010) and Berlant's Cruel Optimism (2011), can be seen as developing this strand, and in particular, of indicating new ways of feeling out politics through the membrane of affect theory. Both of these authors suggest that the repertoire of the analytics of power (Foucault: 1990) must be supplemented with resources from the affective turn. Recent critiques of affect theory2 have focused on a branch of affect theory heavily informed by Gilles Deleuze's reading of Spinoza. In this strand, affect is rendered as a set of ontological properties, as an ensemble of mutable attributes.3 Contemporary Deleuzians such as Brian Massumi4 and William Connolly5 have been targeted by these critics for their attempts at absorbing scientific research into the Spinozistic discourse of affect. But Spinoza and Deleuze are second-tier characters in Ahmed and Berlant's work—which is perhaps why Ahmed situates herself in a lineage—stretching back to Sedgwick—that she calls "feminist cultural studies of affect"6 (Ahmed: 2010, 13). Where the Deleuzian strands focuses on affect as the raw material of becoming, as the play of substances, Ahmed and Berlant locate </w:t>
      </w:r>
      <w:r w:rsidRPr="003C2556">
        <w:rPr>
          <w:color w:val="000000" w:themeColor="text1"/>
          <w:u w:val="single"/>
        </w:rPr>
        <w:t>affect theory [is]</w:t>
      </w:r>
      <w:r w:rsidRPr="003C2556">
        <w:rPr>
          <w:color w:val="000000" w:themeColor="text1"/>
          <w:sz w:val="12"/>
        </w:rPr>
        <w:t xml:space="preserve"> as a </w:t>
      </w:r>
      <w:r w:rsidRPr="003C2556">
        <w:rPr>
          <w:color w:val="000000" w:themeColor="text1"/>
          <w:u w:val="single"/>
        </w:rPr>
        <w:t>phenomenological, rather than ontological</w:t>
      </w:r>
      <w:r w:rsidRPr="003C2556">
        <w:rPr>
          <w:color w:val="000000" w:themeColor="text1"/>
          <w:sz w:val="12"/>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(Ahmed: 2010, 2). </w:t>
      </w:r>
      <w:r w:rsidRPr="003C2556">
        <w:rPr>
          <w:color w:val="000000" w:themeColor="text1"/>
          <w:u w:val="single"/>
        </w:rPr>
        <w:t>Happiness is not autonomous,</w:t>
      </w:r>
      <w:r w:rsidRPr="003C2556">
        <w:rPr>
          <w:color w:val="000000" w:themeColor="text1"/>
          <w:sz w:val="12"/>
        </w:rPr>
        <w:t xml:space="preserve"> Ahmed argues, </w:t>
      </w:r>
      <w:r w:rsidRPr="003C2556">
        <w:rPr>
          <w:color w:val="000000" w:themeColor="text1"/>
          <w:u w:val="single"/>
        </w:rPr>
        <w:t>but a relationship of evaluation that creates the horizon of the self.</w:t>
      </w:r>
      <w:r w:rsidRPr="003C2556">
        <w:rPr>
          <w:color w:val="000000" w:themeColor="text1"/>
          <w:sz w:val="12"/>
        </w:rPr>
        <w:t xml:space="preserve"> For Ahmed, the "near sphere" of </w:t>
      </w:r>
      <w:r w:rsidRPr="003C2556">
        <w:rPr>
          <w:color w:val="000000" w:themeColor="text1"/>
          <w:u w:val="single"/>
        </w:rPr>
        <w:t>the self is constituted by a perimeter studded with "happy objects." This cluster</w:t>
      </w:r>
      <w:r w:rsidRPr="003C2556">
        <w:rPr>
          <w:color w:val="000000" w:themeColor="text1"/>
          <w:sz w:val="12"/>
        </w:rPr>
        <w:t xml:space="preserve"> of objects </w:t>
      </w:r>
      <w:r w:rsidRPr="003C2556">
        <w:rPr>
          <w:color w:val="000000" w:themeColor="text1"/>
          <w:u w:val="single"/>
        </w:rPr>
        <w:t>is what gives the field of mobile operations of the self its shape</w:t>
      </w:r>
      <w:r w:rsidRPr="003C2556">
        <w:rPr>
          <w:color w:val="000000" w:themeColor="text1"/>
          <w:sz w:val="12"/>
        </w:rPr>
        <w:t xml:space="preserve">. In this "drama of contingency," we "come to have our likes, which might even establish what we are like" (Ahmed: 2010, 24).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promittere, "to let go or send forth"—is an anticipation rather than a felt presence (Ahmed: 2010, 38).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(Ahmed: 2010, 6). This sense of the promise of happiness is the elimination of contingency by guaranteeing the futurity of happiness: "The promise of happiness takes this form: if you have this or have that, or if you do this or do that, then happiness is what follows" (Ahmed: 2010, 29).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(Ahmed: 2010, 46).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(Ahmed: 2010, 217). In the closing passage of the book she writes that since "the desire for happiness can cover signs of its negation, a revolutionary politics has to work hard to stay proximate to unhappiness" (Ahmed: 2010, 223).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(2007), which develops the notion of the "ordinary" as a felt reality. "Ordinary affects," Stewart writes, "are the varied, surging capacities to affect and to be affected that give everyday life the quality of a continual motion of relations, scenes, contingencies, and emergences" (Stewart: 2007, 1f). 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3C2556">
        <w:rPr>
          <w:rStyle w:val="Emphasis"/>
          <w:highlight w:val="green"/>
        </w:rPr>
        <w:t>Cruel optimism</w:t>
      </w:r>
      <w:r w:rsidRPr="003C2556">
        <w:rPr>
          <w:color w:val="000000" w:themeColor="text1"/>
          <w:sz w:val="12"/>
        </w:rPr>
        <w:t xml:space="preserve">, she explains at the book's outset, refers to a relation that </w:t>
      </w:r>
      <w:r w:rsidRPr="003C2556">
        <w:rPr>
          <w:rStyle w:val="Emphasis"/>
          <w:highlight w:val="green"/>
        </w:rPr>
        <w:t>emerges "when something you desire is actually an obstacle to your flourishing</w:t>
      </w:r>
      <w:r w:rsidRPr="003C2556">
        <w:rPr>
          <w:color w:val="000000" w:themeColor="text1"/>
          <w:sz w:val="12"/>
        </w:rPr>
        <w:t xml:space="preserve">. It might involve food, or a kind of love; </w:t>
      </w:r>
      <w:r w:rsidRPr="003C2556">
        <w:rPr>
          <w:color w:val="000000" w:themeColor="text1"/>
          <w:u w:val="single"/>
        </w:rPr>
        <w:t xml:space="preserve">it might be </w:t>
      </w:r>
      <w:r w:rsidRPr="003C2556">
        <w:rPr>
          <w:rStyle w:val="Emphasis"/>
          <w:highlight w:val="green"/>
        </w:rPr>
        <w:t>a fantasy of the good life, or a political project</w:t>
      </w:r>
      <w:r w:rsidRPr="003C2556">
        <w:rPr>
          <w:color w:val="000000" w:themeColor="text1"/>
          <w:sz w:val="12"/>
        </w:rPr>
        <w:t xml:space="preserve">" (Berlant: 2011, 1). Berlant explores a range of situations where </w:t>
      </w:r>
      <w:r w:rsidRPr="003C2556">
        <w:rPr>
          <w:color w:val="000000" w:themeColor="text1"/>
          <w:u w:val="single"/>
        </w:rPr>
        <w:t>these attachments emerge, as a response to trauma or out of the ongoing pressures of the ordinary</w:t>
      </w:r>
      <w:r w:rsidRPr="003C2556">
        <w:rPr>
          <w:color w:val="000000" w:themeColor="text1"/>
          <w:sz w:val="12"/>
        </w:rPr>
        <w:t xml:space="preserve">,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(Berlant: 2011, 7). Realism: texts always reflect an affective situation, a force field of desires, a labile contact zone between bodies and intersecting historical frames. Framing literary criticism (broadly construed) as a practice of </w:t>
      </w:r>
      <w:r w:rsidRPr="003C2556">
        <w:rPr>
          <w:color w:val="000000" w:themeColor="text1"/>
          <w:u w:val="single"/>
        </w:rPr>
        <w:t>tracing the connective tissue between bodies and situations is</w:t>
      </w:r>
      <w:r w:rsidRPr="003C2556">
        <w:rPr>
          <w:color w:val="000000" w:themeColor="text1"/>
          <w:sz w:val="12"/>
        </w:rPr>
        <w:t xml:space="preserve"> what lets Berlant speak to </w:t>
      </w:r>
      <w:r w:rsidRPr="003C2556">
        <w:rPr>
          <w:color w:val="000000" w:themeColor="text1"/>
          <w:u w:val="single"/>
        </w:rPr>
        <w:t>the political use</w:t>
      </w:r>
      <w:r w:rsidRPr="003C2556">
        <w:rPr>
          <w:color w:val="000000" w:themeColor="text1"/>
          <w:sz w:val="12"/>
        </w:rPr>
        <w:t xml:space="preserve">s </w:t>
      </w:r>
      <w:r w:rsidRPr="003C2556">
        <w:rPr>
          <w:color w:val="000000" w:themeColor="text1"/>
          <w:u w:val="single"/>
        </w:rPr>
        <w:t>of affect</w:t>
      </w:r>
      <w:r w:rsidRPr="003C2556">
        <w:rPr>
          <w:color w:val="000000" w:themeColor="text1"/>
          <w:sz w:val="12"/>
        </w:rPr>
        <w:t xml:space="preserve">. She suggests that affect theory is a "another phase in the history of ideology theory," that it "brings us back to the encounter of what is sensed with what is known and what has impact in a new but also recognizable way" (Berlant: 2011, 53). </w:t>
      </w:r>
      <w:r w:rsidRPr="003C2556">
        <w:rPr>
          <w:rStyle w:val="Emphasis"/>
          <w:highlight w:val="green"/>
        </w:rPr>
        <w:t>Affect</w:t>
      </w:r>
      <w:r w:rsidRPr="003C2556">
        <w:rPr>
          <w:color w:val="000000" w:themeColor="text1"/>
          <w:sz w:val="12"/>
        </w:rPr>
        <w:t>—especially ordinary affect—</w:t>
      </w:r>
      <w:r w:rsidRPr="003C2556">
        <w:rPr>
          <w:rStyle w:val="Emphasis"/>
          <w:highlight w:val="green"/>
        </w:rPr>
        <w:t>is the missing link between discursive regimes and bodies</w:t>
      </w:r>
      <w:r w:rsidRPr="003C2556">
        <w:rPr>
          <w:color w:val="000000" w:themeColor="text1"/>
          <w:u w:val="single"/>
        </w:rPr>
        <w:t>, the arterial linkages through which power is disseminated. "</w:t>
      </w:r>
      <w:r w:rsidRPr="003C2556">
        <w:rPr>
          <w:rStyle w:val="Emphasis"/>
          <w:highlight w:val="green"/>
        </w:rPr>
        <w:t>The present" is not an assemblage of texts and knowledges, bloodless discursive inscriptions</w:t>
      </w:r>
      <w:r w:rsidRPr="003C2556">
        <w:rPr>
          <w:color w:val="000000" w:themeColor="text1"/>
          <w:u w:val="single"/>
        </w:rPr>
        <w:t xml:space="preserve"> on the body, </w:t>
      </w:r>
      <w:r w:rsidRPr="003C2556">
        <w:rPr>
          <w:rStyle w:val="Emphasis"/>
          <w:highlight w:val="green"/>
        </w:rPr>
        <w:t xml:space="preserve">but a felt sense out of which political circumstances emerge. </w:t>
      </w:r>
      <w:r w:rsidRPr="003C2556">
        <w:rPr>
          <w:color w:val="000000" w:themeColor="text1"/>
          <w:u w:val="single"/>
        </w:rPr>
        <w:t>"We understand nothing about impasses of the political," she writes, "without having an account of the production of the present"</w:t>
      </w:r>
      <w:r w:rsidRPr="003C2556">
        <w:rPr>
          <w:color w:val="000000" w:themeColor="text1"/>
          <w:sz w:val="12"/>
        </w:rPr>
        <w:t xml:space="preserve"> (Berlant: 2011, 4). Cruel optimism as a byproduct of political situations colliding with bodies plays out in </w:t>
      </w:r>
      <w:r w:rsidRPr="003C2556">
        <w:rPr>
          <w:color w:val="000000" w:themeColor="text1"/>
          <w:sz w:val="12"/>
        </w:rPr>
        <w:lastRenderedPageBreak/>
        <w:t xml:space="preserve">ongoing, semistable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(Berlant: 2011, 9). Rather, Berlant suggests that trauma is only one facet of the ordinary, a precursory event that yields new historical trajectories lived out in slow-motion. "Trauma," she writes, ... 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 (Berlant: 2011, 93).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gonna come'" (Berlant: 2011, 2). </w:t>
      </w:r>
      <w:r w:rsidRPr="003C2556">
        <w:rPr>
          <w:color w:val="000000" w:themeColor="text1"/>
          <w:u w:val="single"/>
        </w:rPr>
        <w:t xml:space="preserve">Rather than a singularly identifiable feeling, optimism takes the phenomenological form of a "knotty tethering to objects, scenes, and modes of life that generate so much overwhelming yet sustaining negation" (Berlant: 2011, 52). </w:t>
      </w:r>
      <w:r w:rsidRPr="003C2556">
        <w:rPr>
          <w:rStyle w:val="Emphasis"/>
          <w:highlight w:val="green"/>
        </w:rPr>
        <w:t>Optimism binds bodies to "fantasies of the good life,"</w:t>
      </w:r>
      <w:r w:rsidRPr="003C2556">
        <w:rPr>
          <w:color w:val="000000" w:themeColor="text1"/>
          <w:highlight w:val="green"/>
          <w:u w:val="single"/>
        </w:rPr>
        <w:t xml:space="preserve"> </w:t>
      </w:r>
      <w:r w:rsidRPr="003C2556">
        <w:rPr>
          <w:color w:val="000000" w:themeColor="text1"/>
          <w:u w:val="single"/>
        </w:rPr>
        <w:t xml:space="preserve">to horizons of </w:t>
      </w:r>
      <w:r w:rsidRPr="003C2556">
        <w:rPr>
          <w:rStyle w:val="Emphasis"/>
          <w:highlight w:val="green"/>
        </w:rPr>
        <w:t>possibility that may or may not be defeated by the conditions of their own emergence.</w:t>
      </w:r>
      <w:r w:rsidRPr="003C2556">
        <w:rPr>
          <w:color w:val="000000" w:themeColor="text1"/>
          <w:highlight w:val="green"/>
          <w:u w:val="single"/>
        </w:rPr>
        <w:t xml:space="preserve"> </w:t>
      </w:r>
      <w:r w:rsidRPr="003C2556">
        <w:rPr>
          <w:color w:val="000000" w:themeColor="text1"/>
          <w:u w:val="single"/>
        </w:rPr>
        <w:t>Cruel optimism is the outcome of this circumstance of tethering confused by itself, of Möbius-strip cycles of ambition and frustration.</w:t>
      </w:r>
      <w:r w:rsidRPr="003C2556">
        <w:rPr>
          <w:color w:val="000000" w:themeColor="text1"/>
          <w:sz w:val="12"/>
        </w:rPr>
        <w:t xml:space="preserve"> The ordinary, precisely because of its complexity, can contain the intransigent contradictions of cruel optimism (Berlant: 2011, 53). It is the space of the rubble, the hovering dust, the shockwaves that follow the event rather than the piercing clarity of the punctum itself. Berlant is interested in the ways that habits form out of situations of impossibility—for instance, in her reading of Gregg Bordowitz's documentary filmHabit (2001), about the body rituals that structure the daily lives of a gay man living with AIDS and his partner in New York City in the 1990s. Bordowitz's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(Berlant: 2011, 58). For Berlant, the event is a rarity, and is only secondarily the zone of the political, which is itself constituted by ongoing patterns of response and desire—slow-motion echoes producing new forms as they cross-cut and interfere with one another (Berlant: 2011, 6).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(Berlant: 2011, 123). Berlant sees the terrain of the political emerging out of this tissue of affectively-embroidered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3C2556">
        <w:rPr>
          <w:color w:val="000000" w:themeColor="text1"/>
          <w:u w:val="single"/>
        </w:rPr>
        <w:t>cruel optimism</w:t>
      </w:r>
      <w:r w:rsidRPr="003C2556">
        <w:rPr>
          <w:color w:val="000000" w:themeColor="text1"/>
          <w:sz w:val="12"/>
        </w:rPr>
        <w:t xml:space="preserve">, they brainstormed the following list: heroin, abusive relationships, candy, horcruxes. Each of these instances </w:t>
      </w:r>
      <w:r w:rsidRPr="003C2556">
        <w:rPr>
          <w:color w:val="000000" w:themeColor="text1"/>
          <w:u w:val="single"/>
        </w:rPr>
        <w:t>suggests a vital but destructive need, an ambivalent compulsion—an addiction</w:t>
      </w:r>
      <w:r w:rsidRPr="003C2556">
        <w:rPr>
          <w:color w:val="000000" w:themeColor="text1"/>
          <w:sz w:val="12"/>
        </w:rPr>
        <w:t xml:space="preserve">, where the tectonic plates of the body's affects shift in friction with one another. </w:t>
      </w:r>
      <w:r w:rsidRPr="003C2556">
        <w:rPr>
          <w:color w:val="000000" w:themeColor="text1"/>
          <w:u w:val="single"/>
        </w:rPr>
        <w:t>Cruel optimism indexes these moments where a body desires and needs an arrangement of the world that is also frustrating or corrosive</w:t>
      </w:r>
      <w:r w:rsidRPr="003C2556">
        <w:rPr>
          <w:color w:val="000000" w:themeColor="text1"/>
          <w:sz w:val="12"/>
        </w:rPr>
        <w:t xml:space="preserve">.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(Berlant: 2011, 223). </w:t>
      </w:r>
      <w:r w:rsidRPr="003C2556">
        <w:rPr>
          <w:color w:val="000000" w:themeColor="text1"/>
          <w:u w:val="single"/>
        </w:rPr>
        <w:t>Politics produces fantasies, tethers that draw us forward to particular attachments in the form of images, narratives, bodily practices</w:t>
      </w:r>
      <w:r w:rsidRPr="003C2556">
        <w:rPr>
          <w:color w:val="000000" w:themeColor="text1"/>
          <w:sz w:val="12"/>
        </w:rPr>
        <w:t xml:space="preserve">. But </w:t>
      </w:r>
      <w:r w:rsidRPr="003C2556">
        <w:rPr>
          <w:color w:val="000000" w:themeColor="text1"/>
          <w:u w:val="single"/>
        </w:rPr>
        <w:t>these fantasies also contain the elements of their own frustration or refusal.</w:t>
      </w:r>
      <w:r w:rsidRPr="003C2556">
        <w:rPr>
          <w:color w:val="000000" w:themeColor="text1"/>
          <w:sz w:val="12"/>
        </w:rPr>
        <w:t xml:space="preserve"> President George W. Bush, for example, is able to use the affective elements of statecraft (a practice which, Berlant assures us, is decidedly non-partisan) to create a façade that diverts attention from his flailing foreign and economic policies (Berlant: 2011, 226). Berlant's focus in Cruel Optimism is on politics as a field of attachments, a skein of affectively pulsing tissues linking bodies together. "Pace Žižek," she writes, ... the energy that generates this sustaining commitment to the work of undoing a world while making one requires fantasy to motor programs of action, to distort the present on behalf of what the present can become. It requires a surrealistic affectsphere to counter the one that already exists, enabling a confrontation with the fact that any action of making a claim on the present involves bruising processes of detachment from anchors in the world, along with optimistic projections of a world that is worth our attachment to it (Berlant: 2011, 263).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Thus Ahmed writes that "any politics of justice will involve causing unhappiness even if that is not the point of our action. So much happiness is premised on, and promised by, the concealment of suffering, the freedom to look away from what compromises one's happiness" (Ahmed: 2010, 196).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(Ahmed: 2010, 195). Neither happiness nor unhappiness is the telos of revolutionary politics. Rather, Ahmed wants to connect the political back to the "hap" of happiness. Rather than a critique of happiness, I would suggest that the broader channel of her project is best understood as a critique ofpromise. Thus she ends Chapter 5 with the later work of Jacques Derrida, indicating the need to keep politics open to the event, to the unexpected possibilities to-come. She proposes a vision of happiness that "would be alive to chance, to chance arrivals, to the perhaps of a happening" (Ahmed: 2010, 198). Where for Berlant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thematics of the promise that allows us to view affect as a state of deferral. But Ahmed comes closest to Berlant when she writes that "[i]f we hope for happiness, then we might be happy as long as we can retain this hope (a happiness that paradoxically allows us to be happy with unhappiness)" (Ahmed: 2010, 181). Is deferred happiness really divided from happiness? What if fantasies—what Silvan Tomkins calls "images"7—are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w:t>
      </w:r>
      <w:r w:rsidRPr="003C2556">
        <w:rPr>
          <w:color w:val="000000" w:themeColor="text1"/>
          <w:sz w:val="12"/>
        </w:rPr>
        <w:lastRenderedPageBreak/>
        <w:t xml:space="preserve">binary of presence/deferment. There may be a clearer divergence in Berlant and Ahmed's respective emphases on the felt temporality of politics. Ahmed suggests that political transformation happens by orienting us to the perhaps, towards an evental horizon constituted by uncertainty, rather than promise. Berlant seems more skeptical about the possibility of untethering ourselves from an orientation to future happiness. As in her response to Žižek,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(Berlant: 2011, 24).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thematics of frustration and of addiction in the moving affectsphere of the political. What both Ahmed and Berlant demonstrate is that </w:t>
      </w:r>
      <w:r w:rsidRPr="003C2556">
        <w:rPr>
          <w:rStyle w:val="Emphasis"/>
          <w:highlight w:val="green"/>
        </w:rPr>
        <w:t>affect theory offers</w:t>
      </w:r>
      <w:r w:rsidRPr="003C2556">
        <w:rPr>
          <w:color w:val="000000" w:themeColor="text1"/>
          <w:highlight w:val="green"/>
          <w:u w:val="single"/>
        </w:rPr>
        <w:t xml:space="preserve"> </w:t>
      </w:r>
      <w:r w:rsidRPr="003C2556">
        <w:rPr>
          <w:color w:val="000000" w:themeColor="text1"/>
          <w:u w:val="single"/>
        </w:rPr>
        <w:t xml:space="preserve">a crucial set of </w:t>
      </w:r>
      <w:r w:rsidRPr="003C2556">
        <w:rPr>
          <w:rStyle w:val="Emphasis"/>
          <w:highlight w:val="green"/>
        </w:rPr>
        <w:t>resources for thinking through the relationship between bodies and discourses</w:t>
      </w:r>
      <w:r w:rsidRPr="003C2556">
        <w:rPr>
          <w:color w:val="000000" w:themeColor="text1"/>
          <w:u w:val="single"/>
        </w:rPr>
        <w:t>.</w:t>
      </w:r>
      <w:r w:rsidRPr="003C2556">
        <w:rPr>
          <w:color w:val="000000" w:themeColor="text1"/>
          <w:sz w:val="12"/>
        </w:rPr>
        <w:t xml:space="preserve"> The enterprise of thinking politics, of mapping the enfolding of bodies by power, cannot move forward without affect.</w:t>
      </w:r>
    </w:p>
    <w:p w14:paraId="4AD41674" w14:textId="77777777" w:rsidR="008B58AB" w:rsidRPr="003C2556" w:rsidRDefault="008B58AB" w:rsidP="008B58AB">
      <w:pPr>
        <w:pStyle w:val="Heading4"/>
        <w:rPr>
          <w:rFonts w:cs="Times New Roman"/>
          <w:bCs w:val="0"/>
        </w:rPr>
      </w:pPr>
      <w:r w:rsidRPr="003C2556">
        <w:rPr>
          <w:rFonts w:cs="Times New Roman"/>
        </w:rPr>
        <w:t>Strategies of deterritorialization like what the aff does to the debate space are key to solving capitalism – shown through schizoanalysis as a deterritorialization of normalized forms of critique.</w:t>
      </w:r>
    </w:p>
    <w:p w14:paraId="456E4585" w14:textId="77777777" w:rsidR="008B58AB" w:rsidRPr="003C2556" w:rsidRDefault="008B58AB" w:rsidP="008B58AB">
      <w:pPr>
        <w:rPr>
          <w:b/>
          <w:bCs/>
          <w:color w:val="000000" w:themeColor="text1"/>
          <w:szCs w:val="26"/>
        </w:rPr>
      </w:pPr>
      <w:r w:rsidRPr="003C2556">
        <w:rPr>
          <w:b/>
          <w:bCs/>
          <w:color w:val="000000" w:themeColor="text1"/>
          <w:szCs w:val="26"/>
        </w:rPr>
        <w:t xml:space="preserve">Deleuze and Guattari 72 </w:t>
      </w:r>
      <w:r w:rsidRPr="003C2556">
        <w:t>(Gilles and Felix, Anti-Oedipus, 1972, p. 244-247) SJCP//JG</w:t>
      </w:r>
    </w:p>
    <w:p w14:paraId="326DCFF1" w14:textId="77777777" w:rsidR="008B58AB" w:rsidRPr="003C2556" w:rsidRDefault="008B58AB" w:rsidP="008B58AB">
      <w:pPr>
        <w:rPr>
          <w:sz w:val="14"/>
        </w:rPr>
      </w:pPr>
      <w:r w:rsidRPr="003C2556">
        <w:rPr>
          <w:sz w:val="14"/>
        </w:rPr>
        <w:t xml:space="preserve">Yet </w:t>
      </w:r>
      <w:r w:rsidRPr="003C2556">
        <w:rPr>
          <w:rStyle w:val="Emphasis"/>
        </w:rPr>
        <w:t xml:space="preserve">it would be a serious </w:t>
      </w:r>
      <w:r w:rsidRPr="003C2556">
        <w:rPr>
          <w:rStyle w:val="Emphasis"/>
          <w:highlight w:val="green"/>
        </w:rPr>
        <w:t>error to consider</w:t>
      </w:r>
      <w:r w:rsidRPr="003C2556">
        <w:rPr>
          <w:rStyle w:val="Emphasis"/>
        </w:rPr>
        <w:t xml:space="preserve"> the </w:t>
      </w:r>
      <w:r w:rsidRPr="003C2556">
        <w:rPr>
          <w:rStyle w:val="Emphasis"/>
          <w:highlight w:val="green"/>
        </w:rPr>
        <w:t>capitalist</w:t>
      </w:r>
      <w:r w:rsidRPr="003C2556">
        <w:rPr>
          <w:rStyle w:val="Emphasis"/>
        </w:rPr>
        <w:t xml:space="preserve"> flows </w:t>
      </w:r>
      <w:r w:rsidRPr="003C2556">
        <w:rPr>
          <w:rStyle w:val="Emphasis"/>
          <w:highlight w:val="green"/>
        </w:rPr>
        <w:t>and</w:t>
      </w:r>
      <w:r w:rsidRPr="003C2556">
        <w:rPr>
          <w:rStyle w:val="Emphasis"/>
        </w:rPr>
        <w:t xml:space="preserve"> the </w:t>
      </w:r>
      <w:r w:rsidRPr="003C2556">
        <w:rPr>
          <w:rStyle w:val="Emphasis"/>
          <w:highlight w:val="green"/>
        </w:rPr>
        <w:t>schizophrenic</w:t>
      </w:r>
      <w:r w:rsidRPr="003C2556">
        <w:rPr>
          <w:rStyle w:val="Emphasis"/>
        </w:rPr>
        <w:t xml:space="preserve"> flows as </w:t>
      </w:r>
      <w:r w:rsidRPr="003C2556">
        <w:rPr>
          <w:rStyle w:val="Emphasis"/>
          <w:highlight w:val="green"/>
        </w:rPr>
        <w:t>identical</w:t>
      </w:r>
      <w:r w:rsidRPr="003C2556">
        <w:rPr>
          <w:sz w:val="14"/>
        </w:rPr>
        <w:t xml:space="preserve">, under the general theme of a decoding of the flows of desire. Their affinity is great, to be sure: </w:t>
      </w:r>
      <w:r w:rsidRPr="003C2556">
        <w:rPr>
          <w:rStyle w:val="Emphasis"/>
        </w:rPr>
        <w:t>everywhere capitalism sets in motion schizo-flows that animate "our" arts and "our" sciences, just as they congeal into the production of "our own" sick, the schizophrenics</w:t>
      </w:r>
      <w:r w:rsidRPr="003C2556">
        <w:rPr>
          <w:sz w:val="14"/>
        </w:rPr>
        <w:t xml:space="preserve">. We have seen that the </w:t>
      </w:r>
      <w:r w:rsidRPr="003C2556">
        <w:rPr>
          <w:rStyle w:val="Emphasis"/>
        </w:rPr>
        <w:t xml:space="preserve">relationship of </w:t>
      </w:r>
      <w:r w:rsidRPr="003C2556">
        <w:rPr>
          <w:rStyle w:val="Emphasis"/>
          <w:highlight w:val="green"/>
        </w:rPr>
        <w:t>schizophrenia to capitalism</w:t>
      </w:r>
      <w:r w:rsidRPr="003C2556">
        <w:rPr>
          <w:rStyle w:val="Emphasis"/>
        </w:rPr>
        <w:t xml:space="preserve"> went far beyond problems of modes of living, environment, ideology, etc., and that it should be </w:t>
      </w:r>
      <w:r w:rsidRPr="003C2556">
        <w:rPr>
          <w:rStyle w:val="Emphasis"/>
          <w:highlight w:val="green"/>
        </w:rPr>
        <w:t>examined at</w:t>
      </w:r>
      <w:r w:rsidRPr="003C2556">
        <w:rPr>
          <w:rStyle w:val="Emphasis"/>
        </w:rPr>
        <w:t xml:space="preserve"> the </w:t>
      </w:r>
      <w:r w:rsidRPr="003C2556">
        <w:rPr>
          <w:rStyle w:val="Emphasis"/>
          <w:highlight w:val="green"/>
        </w:rPr>
        <w:t>deepest level</w:t>
      </w:r>
      <w:r w:rsidRPr="003C2556">
        <w:rPr>
          <w:rStyle w:val="Emphasis"/>
        </w:rPr>
        <w:t xml:space="preserve"> of one and the same economy, one and the same production process.</w:t>
      </w:r>
      <w:r w:rsidRPr="003C2556">
        <w:rPr>
          <w:sz w:val="14"/>
        </w:rPr>
        <w:t xml:space="preserve"> Our society produces schizos the same way it produces Prell shampoo or Ford cars, the only difference being that the schizos are not salable. How then does one explain the fact that capitalist production is constantly arresting the schizophrenic process and transforming the subject of the process into a confined clinical entity, as though it saw in this process the image of its own death coming from within? Why does it make the schizophrenic into a sick person not only nominally but in reality? Why does it confine its madmen and madwomen instead of seeing in them its own heroes and heroines, its own fulfillment? And where it can no longer recognize the figure of a simple illness, </w:t>
      </w:r>
      <w:r w:rsidRPr="003C2556">
        <w:rPr>
          <w:rStyle w:val="Emphasis"/>
        </w:rPr>
        <w:t xml:space="preserve">why does it keep its </w:t>
      </w:r>
      <w:r w:rsidRPr="003C2556">
        <w:rPr>
          <w:rStyle w:val="Emphasis"/>
          <w:highlight w:val="green"/>
        </w:rPr>
        <w:t>artists</w:t>
      </w:r>
      <w:r w:rsidRPr="003C2556">
        <w:rPr>
          <w:rStyle w:val="Emphasis"/>
        </w:rPr>
        <w:t xml:space="preserve"> and even its scientists under such close surveillance-as though they risked </w:t>
      </w:r>
      <w:r w:rsidRPr="003C2556">
        <w:rPr>
          <w:rStyle w:val="Emphasis"/>
          <w:highlight w:val="green"/>
        </w:rPr>
        <w:t>unleash</w:t>
      </w:r>
      <w:r w:rsidRPr="003C2556">
        <w:rPr>
          <w:rStyle w:val="Emphasis"/>
        </w:rPr>
        <w:t xml:space="preserve">ing </w:t>
      </w:r>
      <w:r w:rsidRPr="003C2556">
        <w:rPr>
          <w:rStyle w:val="Emphasis"/>
          <w:highlight w:val="green"/>
        </w:rPr>
        <w:t>flows</w:t>
      </w:r>
      <w:r w:rsidRPr="003C2556">
        <w:rPr>
          <w:rStyle w:val="Emphasis"/>
        </w:rPr>
        <w:t xml:space="preserve"> that would be </w:t>
      </w:r>
      <w:r w:rsidRPr="003C2556">
        <w:rPr>
          <w:rStyle w:val="Emphasis"/>
          <w:highlight w:val="green"/>
        </w:rPr>
        <w:t>dangerous for capitalist production</w:t>
      </w:r>
      <w:r w:rsidRPr="003C2556">
        <w:rPr>
          <w:rStyle w:val="Emphasis"/>
        </w:rPr>
        <w:t xml:space="preserve"> and charged with a revolutionary potential, so long as these flows are </w:t>
      </w:r>
      <w:r w:rsidRPr="003C2556">
        <w:rPr>
          <w:rStyle w:val="Emphasis"/>
          <w:highlight w:val="green"/>
        </w:rPr>
        <w:t>not co-opted</w:t>
      </w:r>
      <w:r w:rsidRPr="003C2556">
        <w:rPr>
          <w:rStyle w:val="Emphasis"/>
        </w:rPr>
        <w:t xml:space="preserve"> or absorbed </w:t>
      </w:r>
      <w:r w:rsidRPr="003C2556">
        <w:rPr>
          <w:rStyle w:val="Emphasis"/>
          <w:highlight w:val="green"/>
        </w:rPr>
        <w:t>by</w:t>
      </w:r>
      <w:r w:rsidRPr="003C2556">
        <w:rPr>
          <w:rStyle w:val="Emphasis"/>
        </w:rPr>
        <w:t xml:space="preserve"> the laws of the </w:t>
      </w:r>
      <w:r w:rsidRPr="003C2556">
        <w:rPr>
          <w:rStyle w:val="Emphasis"/>
          <w:highlight w:val="green"/>
        </w:rPr>
        <w:t>market</w:t>
      </w:r>
      <w:r w:rsidRPr="003C2556">
        <w:rPr>
          <w:rStyle w:val="Emphasis"/>
        </w:rPr>
        <w:t>?</w:t>
      </w:r>
      <w:r w:rsidRPr="003C2556">
        <w:rPr>
          <w:sz w:val="14"/>
        </w:rPr>
        <w:t xml:space="preserve"> Why does it form in turn a gigantic machine for social repression-psychic repression, aimed at what nevertheless constitutes its own reality-the decoded flows? The answer-as we have seen-is that capitalism is indeed the limit of all societies, insofar as it brings about the decoding of the flows that the other social formations coded and overcoded. But it is the relative limit of every society; it effects relative breaks, because it substitutes for the codes an extremely rigorous axiomatic that maintains the energy of the flows in a bound state on the body of capital as a socius that is deterritorialized, but also a socius that is even more pitiless than any other. </w:t>
      </w:r>
      <w:r w:rsidRPr="003C2556">
        <w:rPr>
          <w:rStyle w:val="Emphasis"/>
          <w:highlight w:val="green"/>
        </w:rPr>
        <w:t>Schizo</w:t>
      </w:r>
      <w:r w:rsidRPr="003C2556">
        <w:rPr>
          <w:rStyle w:val="Emphasis"/>
        </w:rPr>
        <w:t xml:space="preserve">phrenia, on the contrary, is indeed the absolute limit that causes the flows to </w:t>
      </w:r>
      <w:r w:rsidRPr="003C2556">
        <w:rPr>
          <w:rStyle w:val="Emphasis"/>
          <w:highlight w:val="green"/>
        </w:rPr>
        <w:t>travel in</w:t>
      </w:r>
      <w:r w:rsidRPr="003C2556">
        <w:rPr>
          <w:rStyle w:val="Emphasis"/>
        </w:rPr>
        <w:t xml:space="preserve"> a </w:t>
      </w:r>
      <w:r w:rsidRPr="003C2556">
        <w:rPr>
          <w:rStyle w:val="Emphasis"/>
          <w:highlight w:val="green"/>
        </w:rPr>
        <w:t>free state</w:t>
      </w:r>
      <w:r w:rsidRPr="003C2556">
        <w:rPr>
          <w:rStyle w:val="Emphasis"/>
        </w:rPr>
        <w:t xml:space="preserve"> on a desocialized body without organs. Hence one can say that schizophrenia is the exterior limit of capitalism itself or the conclusion of its deepest </w:t>
      </w:r>
      <w:r w:rsidRPr="003C2556">
        <w:rPr>
          <w:rStyle w:val="Emphasis"/>
        </w:rPr>
        <w:lastRenderedPageBreak/>
        <w:t>tendency, but that capitalism only functions on condition that it inhibit this tendency, or that it push back or displace this limit, by substituting for it its own immanent relative limits, which it continually reproduces on a widened scale.</w:t>
      </w:r>
      <w:r w:rsidRPr="003C2556">
        <w:rPr>
          <w:sz w:val="14"/>
        </w:rPr>
        <w:t xml:space="preserve"> It axiomatizes with one hand what it decodes with the other. Such is the way one must reinterpret the Marxist law of the counteracting tendency. With the result that schizophrenia pervades the entire capitalist field from one end to the other. But for capitalism it is a question of binding the schizophrenic charges and energies into a world axiomatic that always opposes the revolutionary potential of decoded flows with new interior limits. And it is impossible in such a regime to distinguish, even in two phases, between decoding and the axiomatization that com es to replace the vanished codes. </w:t>
      </w:r>
      <w:r w:rsidRPr="003C2556">
        <w:rPr>
          <w:rStyle w:val="Emphasis"/>
        </w:rPr>
        <w:t xml:space="preserve">The flows are decoded and axiomatized by capitalism at the same time. Hence </w:t>
      </w:r>
      <w:r w:rsidRPr="003C2556">
        <w:rPr>
          <w:rStyle w:val="Emphasis"/>
          <w:highlight w:val="green"/>
        </w:rPr>
        <w:t>schizophrenia is not</w:t>
      </w:r>
      <w:r w:rsidRPr="003C2556">
        <w:rPr>
          <w:rStyle w:val="Emphasis"/>
        </w:rPr>
        <w:t xml:space="preserve"> the </w:t>
      </w:r>
      <w:r w:rsidRPr="003C2556">
        <w:rPr>
          <w:rStyle w:val="Emphasis"/>
          <w:highlight w:val="green"/>
        </w:rPr>
        <w:t>identity of cap</w:t>
      </w:r>
      <w:r w:rsidRPr="003C2556">
        <w:rPr>
          <w:rStyle w:val="Emphasis"/>
        </w:rPr>
        <w:t xml:space="preserve">italism, </w:t>
      </w:r>
      <w:r w:rsidRPr="003C2556">
        <w:rPr>
          <w:rStyle w:val="Emphasis"/>
          <w:highlight w:val="green"/>
        </w:rPr>
        <w:t>but</w:t>
      </w:r>
      <w:r w:rsidRPr="003C2556">
        <w:rPr>
          <w:rStyle w:val="Emphasis"/>
        </w:rPr>
        <w:t xml:space="preserve"> on the contrary its difference, its divergence, and </w:t>
      </w:r>
      <w:r w:rsidRPr="003C2556">
        <w:rPr>
          <w:rStyle w:val="Emphasis"/>
          <w:highlight w:val="green"/>
        </w:rPr>
        <w:t>its death</w:t>
      </w:r>
      <w:r w:rsidRPr="003C2556">
        <w:rPr>
          <w:sz w:val="14"/>
        </w:rPr>
        <w:t>.</w:t>
      </w:r>
    </w:p>
    <w:p w14:paraId="00479838" w14:textId="77777777" w:rsidR="008B58AB" w:rsidRDefault="008B58AB" w:rsidP="008B58AB"/>
    <w:p w14:paraId="24D9D1B5" w14:textId="67248D24" w:rsidR="007A20E7" w:rsidRDefault="007A20E7" w:rsidP="008B58AB">
      <w:pPr>
        <w:pStyle w:val="Heading1"/>
      </w:pPr>
      <w:r>
        <w:lastRenderedPageBreak/>
        <w:t>Accessibility Formatting</w:t>
      </w:r>
    </w:p>
    <w:p w14:paraId="14A8514E" w14:textId="77777777" w:rsidR="007A20E7" w:rsidRDefault="007A20E7" w:rsidP="007A20E7">
      <w:pPr>
        <w:pStyle w:val="Heading3"/>
        <w:rPr>
          <w:rFonts w:cs="Times New Roman"/>
        </w:rPr>
      </w:pPr>
      <w:r w:rsidRPr="003C2556">
        <w:rPr>
          <w:rFonts w:cs="Times New Roman"/>
        </w:rPr>
        <w:lastRenderedPageBreak/>
        <w:t>Chapter One is The Realization</w:t>
      </w:r>
    </w:p>
    <w:p w14:paraId="1843E1E6" w14:textId="77777777" w:rsidR="007A20E7" w:rsidRPr="003C2556" w:rsidRDefault="007A20E7" w:rsidP="007A20E7">
      <w:pPr>
        <w:pStyle w:val="Heading4"/>
        <w:rPr>
          <w:rFonts w:cs="Times New Roman"/>
          <w:bCs w:val="0"/>
        </w:rPr>
      </w:pPr>
      <w:r w:rsidRPr="003C2556">
        <w:rPr>
          <w:rFonts w:cs="Times New Roman"/>
        </w:rPr>
        <w:t>We’re on the road to nowhere – the squo attempt to preserve life is really nothing but an infinitely continuous quest created by our own desire to more and more of ourselves, this goal of survival is pointless and glorifies endless reproduction of bodies that has no purpose.</w:t>
      </w:r>
    </w:p>
    <w:p w14:paraId="7F3DEFBF" w14:textId="77777777" w:rsidR="007A20E7" w:rsidRPr="003C2556" w:rsidRDefault="007A20E7" w:rsidP="007A20E7">
      <w:pPr>
        <w:rPr>
          <w:b/>
          <w:bCs/>
          <w:sz w:val="28"/>
          <w:szCs w:val="28"/>
        </w:rPr>
      </w:pPr>
      <w:r w:rsidRPr="003C2556">
        <w:rPr>
          <w:b/>
          <w:bCs/>
          <w:szCs w:val="26"/>
        </w:rPr>
        <w:t>Deleuze and Guattari 72</w:t>
      </w:r>
    </w:p>
    <w:p w14:paraId="06235F43" w14:textId="77777777" w:rsidR="007A20E7" w:rsidRDefault="007A20E7" w:rsidP="007A20E7">
      <w:r w:rsidRPr="00A7736F">
        <w:t>the unconscious always reproduces itself The body is the object of reproduction by generation not subject subject of reproduction is the unconscious which holds to circular production in the autoproduction of the unconscious Oedipus gives false movement of infinite progression you will not escape</w:t>
      </w:r>
    </w:p>
    <w:p w14:paraId="160A3DF9" w14:textId="77777777" w:rsidR="007A20E7" w:rsidRDefault="007A20E7" w:rsidP="007A20E7"/>
    <w:p w14:paraId="21F82884" w14:textId="77777777" w:rsidR="007A20E7" w:rsidRPr="003C2556" w:rsidRDefault="007A20E7" w:rsidP="007A20E7">
      <w:pPr>
        <w:pStyle w:val="Heading4"/>
        <w:rPr>
          <w:rFonts w:cs="Times New Roman"/>
          <w:bCs w:val="0"/>
          <w:lang w:eastAsia="zh-CN"/>
        </w:rPr>
      </w:pPr>
      <w:r w:rsidRPr="003C2556">
        <w:rPr>
          <w:rFonts w:cs="Times New Roman"/>
          <w:lang w:eastAsia="zh-CN"/>
        </w:rPr>
        <w:t>We are stuck in the middle. In the middle of becoming, living, becoming corpses. The restrictive identity of self-survival imprisons us in the body, preventing any lines of flight or becoming creating the basis for the idyllic melancholic subject.</w:t>
      </w:r>
    </w:p>
    <w:p w14:paraId="48370620" w14:textId="77777777" w:rsidR="007A20E7" w:rsidRPr="003C2556" w:rsidRDefault="007A20E7" w:rsidP="007A20E7">
      <w:pPr>
        <w:widowControl w:val="0"/>
        <w:autoSpaceDE w:val="0"/>
        <w:autoSpaceDN w:val="0"/>
        <w:adjustRightInd w:val="0"/>
        <w:spacing w:after="240" w:line="260" w:lineRule="atLeast"/>
        <w:rPr>
          <w:b/>
          <w:bCs/>
          <w:color w:val="000000"/>
          <w:sz w:val="28"/>
          <w:szCs w:val="28"/>
        </w:rPr>
      </w:pPr>
      <w:r w:rsidRPr="003C2556">
        <w:rPr>
          <w:b/>
          <w:bCs/>
          <w:color w:val="000000"/>
          <w:szCs w:val="26"/>
        </w:rPr>
        <w:t>Mark 98</w:t>
      </w:r>
    </w:p>
    <w:p w14:paraId="01F2DFFB" w14:textId="77777777" w:rsidR="007A20E7" w:rsidRPr="00A7736F" w:rsidRDefault="007A20E7" w:rsidP="007A20E7">
      <w:r w:rsidRPr="00A7736F">
        <w:t>organisms die, not life transcendental empiricism is a pure current of consciousness to free life from what imprisons it' to render visible forces that captured life the indeterminacy of life where the constraints of identity have yet to be applied This fluid structure is that of the rhizome Vitalism is a way of connecting The 'indefinite life takes place 'in the middle' intellect tends to spatialise, to immobilise the flux of life If matter is continuous , it must express a concept of movement there's always a line of flight or flow, only we don't see it, because it's the least perceptible of things it's along this line of flight that becomings evolve</w:t>
      </w:r>
    </w:p>
    <w:p w14:paraId="5D87584E" w14:textId="77777777" w:rsidR="007A20E7" w:rsidRDefault="007A20E7" w:rsidP="007A20E7"/>
    <w:p w14:paraId="2C53840D" w14:textId="77777777" w:rsidR="007A20E7" w:rsidRPr="003C2556" w:rsidRDefault="007A20E7" w:rsidP="007A20E7">
      <w:pPr>
        <w:pStyle w:val="Heading3"/>
        <w:rPr>
          <w:rFonts w:cs="Times New Roman"/>
        </w:rPr>
      </w:pPr>
      <w:r w:rsidRPr="003C2556">
        <w:rPr>
          <w:rFonts w:cs="Times New Roman"/>
        </w:rPr>
        <w:lastRenderedPageBreak/>
        <w:t>Chapter Two is The Overcoming</w:t>
      </w:r>
    </w:p>
    <w:p w14:paraId="1AFDBDCB" w14:textId="77777777" w:rsidR="007A20E7" w:rsidRPr="003C2556" w:rsidRDefault="007A20E7" w:rsidP="007A20E7">
      <w:pPr>
        <w:pStyle w:val="Heading4"/>
        <w:rPr>
          <w:rFonts w:cs="Times New Roman"/>
          <w:bCs w:val="0"/>
        </w:rPr>
      </w:pPr>
      <w:r w:rsidRPr="003C2556">
        <w:rPr>
          <w:rFonts w:cs="Times New Roman"/>
        </w:rPr>
        <w:t>Death is an illusion because our bodies are always already dead and dying. Thus, the aff advocacy: We make our passive affects active by a refusal to prolong death and an embracement of becoming soil – we surrender and allow ourselves to become and overcome the ignorance of life preservation rather than hover in the endless static position of the fear of death. Surrender is key to an embracement of change and becoming.</w:t>
      </w:r>
    </w:p>
    <w:p w14:paraId="1366CAC6" w14:textId="77777777" w:rsidR="007A20E7" w:rsidRPr="003C2556" w:rsidRDefault="007A20E7" w:rsidP="007A20E7">
      <w:r w:rsidRPr="003C2556">
        <w:rPr>
          <w:b/>
          <w:bCs/>
          <w:szCs w:val="26"/>
        </w:rPr>
        <w:t>Chopra 5</w:t>
      </w:r>
    </w:p>
    <w:p w14:paraId="697DBFFB" w14:textId="77777777" w:rsidR="007A20E7" w:rsidRDefault="007A20E7" w:rsidP="007A20E7">
      <w:r w:rsidRPr="00A7736F">
        <w:t>The ego craves continuity you aren’t the person you were a second ago you are clinging to an illusion You have been discontinuous all along constantly changing Death can be viewed as a total illusion you are dead already When you think of who you are you are referring to a time that is gone life is unknown the line between life and death has almost disappeared When you can see yourself as the cycle of death in life you have surrendered</w:t>
      </w:r>
    </w:p>
    <w:p w14:paraId="183AE6EA" w14:textId="77777777" w:rsidR="007A20E7" w:rsidRDefault="007A20E7" w:rsidP="007A20E7"/>
    <w:p w14:paraId="26B9539C" w14:textId="77777777" w:rsidR="007A20E7" w:rsidRPr="003C2556" w:rsidRDefault="007A20E7" w:rsidP="007A20E7">
      <w:pPr>
        <w:pStyle w:val="Heading4"/>
        <w:rPr>
          <w:rFonts w:cs="Times New Roman"/>
        </w:rPr>
      </w:pPr>
      <w:r w:rsidRPr="003C2556">
        <w:rPr>
          <w:rFonts w:cs="Times New Roman"/>
        </w:rPr>
        <w:t>The 1AC deterritorializes educational spaces with our method, we break the rules and attack the stagnation of debate. The role of the judge is to be a rhizomatic educator who endorses our deterritorialization of the debate space – this means breaking rules and refusing binaries as a performative action that instigates becoming and adopts rhizomatic politics.</w:t>
      </w:r>
    </w:p>
    <w:p w14:paraId="2EC94EC8" w14:textId="77777777" w:rsidR="007A20E7" w:rsidRDefault="007A20E7" w:rsidP="007A20E7">
      <w:pPr>
        <w:pStyle w:val="Heading4"/>
        <w:rPr>
          <w:rFonts w:cs="Times New Roman"/>
        </w:rPr>
      </w:pPr>
      <w:r w:rsidRPr="003C2556">
        <w:rPr>
          <w:rFonts w:cs="Times New Roman"/>
        </w:rPr>
        <w:t>Allan</w:t>
      </w:r>
    </w:p>
    <w:p w14:paraId="7BE01097" w14:textId="77777777" w:rsidR="007A20E7" w:rsidRPr="00A7736F" w:rsidRDefault="007A20E7" w:rsidP="007A20E7">
      <w:r w:rsidRPr="00A7736F">
        <w:t>Deterritorialization knock[s] existing understandings and ways of acting into a different orbit ). It is a performative breaking of existing codes Deterritorialization creates ‘ composed chaos, neither forseen nor preconceived’ precipitating new ways of thinking and acting Deterritorialization attack the rigid, striated spaces of schooling replacing these with ones which are smooth and full of creative possibilities deterritorialization takes us from communication – through ‘order-words’ imperatives for others to act – to expression</w:t>
      </w:r>
    </w:p>
    <w:p w14:paraId="5DE96B10" w14:textId="77777777" w:rsidR="007A20E7" w:rsidRPr="00A7736F" w:rsidRDefault="007A20E7" w:rsidP="007A20E7"/>
    <w:p w14:paraId="5EBD288A" w14:textId="77777777" w:rsidR="007A20E7" w:rsidRPr="003C2556" w:rsidRDefault="007A20E7" w:rsidP="007A20E7">
      <w:pPr>
        <w:pStyle w:val="Heading4"/>
        <w:rPr>
          <w:rFonts w:cs="Times New Roman"/>
        </w:rPr>
      </w:pPr>
      <w:r w:rsidRPr="003C2556">
        <w:rPr>
          <w:rFonts w:cs="Times New Roman"/>
        </w:rPr>
        <w:lastRenderedPageBreak/>
        <w:t>Prefer our method of education, we foster inclusive norms that promotes better learning and understandings of the world through debate as an activity, and are willing to break the rules in order to preserve debate a space for social change.</w:t>
      </w:r>
    </w:p>
    <w:p w14:paraId="19C92D45" w14:textId="77777777" w:rsidR="007A20E7" w:rsidRDefault="007A20E7" w:rsidP="007A20E7">
      <w:r w:rsidRPr="00CD28D2">
        <w:rPr>
          <w:rStyle w:val="Style13ptBold"/>
        </w:rPr>
        <w:t>Koh</w:t>
      </w:r>
    </w:p>
    <w:p w14:paraId="55DA8290" w14:textId="77777777" w:rsidR="007A20E7" w:rsidRDefault="007A20E7" w:rsidP="007A20E7">
      <w:r w:rsidRPr="00A7736F">
        <w:t>Debate is a process not a mechanism debate a assemblage of voices wrong to limit possible voices not a paradigm We must encourage debate to be an outlet for the chaotic elements of our beliefs it’s an opportunity to bridge debate’s separation from the real world into our own world. Our lives are hard to grasp outside community debate must allow us to criticize conclusions debate helps you learn new questions as well as answers we’ve heard arguments that collapse to the education versus fairness , correct ways of being versus incorrect ones. some play with the questions forever, , never writing new code. We are tired they would be enlivened by new voices debate is educational activity because it is generative of voices Education is a becoming that is necessarily political makes education anti-fascist Debate is a field where participants create change if the current “rules of debate” do not allow for that, we advocate breaking those rules</w:t>
      </w:r>
    </w:p>
    <w:p w14:paraId="3ACFA7A1" w14:textId="77777777" w:rsidR="007A20E7" w:rsidRDefault="007A20E7" w:rsidP="007A20E7"/>
    <w:p w14:paraId="4B5E92BF" w14:textId="77777777" w:rsidR="007A20E7" w:rsidRPr="003C2556" w:rsidRDefault="007A20E7" w:rsidP="007A20E7">
      <w:pPr>
        <w:pStyle w:val="Heading4"/>
        <w:rPr>
          <w:rFonts w:cs="Times New Roman"/>
          <w:sz w:val="8"/>
        </w:rPr>
      </w:pPr>
      <w:r w:rsidRPr="003C2556">
        <w:rPr>
          <w:rFonts w:cs="Times New Roman"/>
        </w:rPr>
        <w:t>I dare you to read T – claims of fairness are how you marginalize the out group and retrench power structures – impact turns fairness.</w:t>
      </w:r>
    </w:p>
    <w:p w14:paraId="06307944" w14:textId="77777777" w:rsidR="007A20E7" w:rsidRPr="003C2556" w:rsidRDefault="007A20E7" w:rsidP="007A20E7">
      <w:pPr>
        <w:pStyle w:val="Smalltext"/>
        <w:rPr>
          <w:color w:val="000000" w:themeColor="text1"/>
        </w:rPr>
      </w:pPr>
      <w:r w:rsidRPr="003C2556">
        <w:rPr>
          <w:rStyle w:val="Style13ptBold"/>
          <w:color w:val="000000" w:themeColor="text1"/>
        </w:rPr>
        <w:t>Delgado 92</w:t>
      </w:r>
    </w:p>
    <w:p w14:paraId="0CA8CAF2" w14:textId="77777777" w:rsidR="007A20E7" w:rsidRPr="00A7736F" w:rsidRDefault="007A20E7" w:rsidP="007A20E7">
      <w:r w:rsidRPr="00A7736F">
        <w:t>, the stronger party is able to have her way The "objective" approach not more fair it embodies the stronger party Allowing ourselves to be drawn into arguments about fairness points us away from the way in which stronger parties have managed to inscribe their views and interests</w:t>
      </w:r>
    </w:p>
    <w:p w14:paraId="427E63F4" w14:textId="77777777" w:rsidR="007A20E7" w:rsidRDefault="007A20E7" w:rsidP="007A20E7"/>
    <w:p w14:paraId="05CD70C5" w14:textId="77777777" w:rsidR="007A20E7" w:rsidRPr="003C2556" w:rsidRDefault="007A20E7" w:rsidP="007A20E7">
      <w:pPr>
        <w:pStyle w:val="Heading4"/>
        <w:spacing w:line="276" w:lineRule="auto"/>
        <w:rPr>
          <w:rFonts w:cs="Times New Roman"/>
        </w:rPr>
      </w:pPr>
      <w:r w:rsidRPr="003C2556">
        <w:rPr>
          <w:rFonts w:cs="Times New Roman"/>
        </w:rPr>
        <w:t>Pluralism is good.</w:t>
      </w:r>
    </w:p>
    <w:p w14:paraId="356BE2F9" w14:textId="77777777" w:rsidR="007A20E7" w:rsidRPr="003C2556" w:rsidRDefault="007A20E7" w:rsidP="007A20E7">
      <w:pPr>
        <w:spacing w:line="276" w:lineRule="auto"/>
      </w:pPr>
      <w:r w:rsidRPr="003C2556">
        <w:rPr>
          <w:b/>
          <w:szCs w:val="26"/>
        </w:rPr>
        <w:t>Bleiker 14</w:t>
      </w:r>
    </w:p>
    <w:p w14:paraId="06EF4726" w14:textId="77777777" w:rsidR="007A20E7" w:rsidRPr="00A7736F" w:rsidRDefault="007A20E7" w:rsidP="007A20E7">
      <w:r w:rsidRPr="00A7736F">
        <w:t>Methodological pluralism lies at the heart of sustainable critique No single method can ever adequately represent the event this means combining methods precisely when deemed incompatible. They can range from poststructual deconstruction to positivist social sciences. The benefit is opportunity to bring out nuances identify the reifying tendencies and a “critically reflexive moment might thus be rendered sustainable</w:t>
      </w:r>
    </w:p>
    <w:p w14:paraId="2489245E" w14:textId="77777777" w:rsidR="007A20E7" w:rsidRPr="00A7736F" w:rsidRDefault="007A20E7" w:rsidP="007A20E7">
      <w:pPr>
        <w:pStyle w:val="Heading3"/>
        <w:rPr>
          <w:rFonts w:cs="Times New Roman"/>
        </w:rPr>
      </w:pPr>
      <w:r w:rsidRPr="003C2556">
        <w:rPr>
          <w:rFonts w:cs="Times New Roman"/>
        </w:rPr>
        <w:lastRenderedPageBreak/>
        <w:t>Chapter Three is The Basis</w:t>
      </w:r>
    </w:p>
    <w:p w14:paraId="3C450064" w14:textId="77777777" w:rsidR="007A20E7" w:rsidRPr="003C2556" w:rsidRDefault="007A20E7" w:rsidP="007A20E7">
      <w:pPr>
        <w:pStyle w:val="Heading4"/>
        <w:spacing w:line="240" w:lineRule="auto"/>
        <w:rPr>
          <w:rFonts w:cs="Times New Roman"/>
          <w:color w:val="000000" w:themeColor="text1"/>
        </w:rPr>
      </w:pPr>
      <w:r w:rsidRPr="003C2556">
        <w:rPr>
          <w:rFonts w:cs="Times New Roman"/>
          <w:color w:val="000000" w:themeColor="text1"/>
        </w:rPr>
        <w:t xml:space="preserve">Subjectivity is the basis for ethics – it is a call for us to live life in a certain way, so it requires a concept of a subject who can answer this call. </w:t>
      </w:r>
      <w:r w:rsidRPr="003C2556">
        <w:rPr>
          <w:rFonts w:cs="Times New Roman"/>
        </w:rPr>
        <w:t>The only ethical claims that can be normative are ones that flow from the subject’s constitutive instability – t</w:t>
      </w:r>
      <w:r w:rsidRPr="003C2556">
        <w:rPr>
          <w:rFonts w:cs="Times New Roman"/>
          <w:color w:val="000000" w:themeColor="text1"/>
        </w:rPr>
        <w:t xml:space="preserve">he ‘I think’ is not the ‘I am’.  The ‘I think’ does not determine the subject – it is merely its capacity. Thinking only affects a subject as a being in time and so is not a transcendent feature.  </w:t>
      </w:r>
    </w:p>
    <w:p w14:paraId="3E2CD8CA" w14:textId="77777777" w:rsidR="007A20E7" w:rsidRPr="003C2556" w:rsidRDefault="007A20E7" w:rsidP="007A20E7">
      <w:pPr>
        <w:pStyle w:val="Heading4"/>
        <w:spacing w:line="240" w:lineRule="auto"/>
        <w:rPr>
          <w:rFonts w:cs="Times New Roman"/>
          <w:bCs w:val="0"/>
          <w:color w:val="000000" w:themeColor="text1"/>
        </w:rPr>
      </w:pPr>
      <w:r w:rsidRPr="003C2556">
        <w:rPr>
          <w:rFonts w:cs="Times New Roman"/>
          <w:color w:val="000000" w:themeColor="text1"/>
        </w:rPr>
        <w:t xml:space="preserve">Transcendent subject hood fails because of differentiation through time causes instability. </w:t>
      </w:r>
    </w:p>
    <w:p w14:paraId="59859CC4" w14:textId="77777777" w:rsidR="007A20E7" w:rsidRPr="003C2556" w:rsidRDefault="007A20E7" w:rsidP="007A20E7">
      <w:pPr>
        <w:spacing w:line="240" w:lineRule="auto"/>
        <w:rPr>
          <w:color w:val="000000" w:themeColor="text1"/>
          <w:sz w:val="16"/>
          <w:szCs w:val="16"/>
        </w:rPr>
      </w:pPr>
      <w:r w:rsidRPr="003C2556">
        <w:rPr>
          <w:rStyle w:val="Style13ptBold"/>
        </w:rPr>
        <w:t>Deleuze 68</w:t>
      </w:r>
    </w:p>
    <w:p w14:paraId="75DBEDCE" w14:textId="39CF151C" w:rsidR="007A20E7" w:rsidRDefault="007A20E7" w:rsidP="007A20E7">
      <w:r w:rsidRPr="00A7736F">
        <w:t>The ('I think' implies ('I am'), but nothing tells us how this undetermined is determinable Kant adds the determinable in the form of a transcendental Difference no[t] in the form of an external difference but internal which establishes an a priori relation undetermined existence can be determined only within time the spontaneity of which I am conscious in the 'I think' cannot be understood as the substantial being but as the affection of a passive To 'I think' and 'I am' must be added the self - namely time Time signifies a fracture in the I and a passivity in the self,</w:t>
      </w:r>
    </w:p>
    <w:p w14:paraId="5869B4BA" w14:textId="77777777" w:rsidR="008B58AB" w:rsidRPr="00A7736F" w:rsidRDefault="008B58AB" w:rsidP="007A20E7"/>
    <w:p w14:paraId="3C5DD469" w14:textId="77777777" w:rsidR="007A20E7" w:rsidRPr="003C2556" w:rsidRDefault="007A20E7" w:rsidP="007A20E7">
      <w:pPr>
        <w:pStyle w:val="Heading4"/>
        <w:spacing w:line="240" w:lineRule="auto"/>
        <w:rPr>
          <w:rFonts w:cs="Times New Roman"/>
          <w:color w:val="000000" w:themeColor="text1"/>
        </w:rPr>
      </w:pPr>
      <w:r w:rsidRPr="003C2556">
        <w:rPr>
          <w:rFonts w:cs="Times New Roman"/>
        </w:rPr>
        <w:t xml:space="preserve">Thus the ROB is a rejection of melancholic subjectivity in favor of the temporality of the new. </w:t>
      </w:r>
      <w:r w:rsidRPr="003C2556">
        <w:rPr>
          <w:rFonts w:cs="Times New Roman"/>
          <w:color w:val="000000" w:themeColor="text1"/>
        </w:rPr>
        <w:t xml:space="preserve">That’s key to education – majoritarian stabilized schooling wrecks thought and is unethical. </w:t>
      </w:r>
    </w:p>
    <w:p w14:paraId="76AA91BD" w14:textId="77777777" w:rsidR="007A20E7" w:rsidRPr="003C2556" w:rsidRDefault="007A20E7" w:rsidP="007A20E7">
      <w:pPr>
        <w:pStyle w:val="NoSpacing"/>
        <w:rPr>
          <w:rFonts w:ascii="Times New Roman" w:hAnsi="Times New Roman" w:cs="Times New Roman"/>
        </w:rPr>
      </w:pPr>
      <w:r w:rsidRPr="003C2556">
        <w:rPr>
          <w:rStyle w:val="Heading4Char"/>
          <w:rFonts w:cs="Times New Roman"/>
        </w:rPr>
        <w:t>Carlin and Wallin</w:t>
      </w:r>
    </w:p>
    <w:p w14:paraId="08A5F873" w14:textId="77777777" w:rsidR="007A20E7" w:rsidRPr="00A7736F" w:rsidRDefault="007A20E7" w:rsidP="007A20E7">
      <w:r w:rsidRPr="00A7736F">
        <w:t>the subject is made to conform with systems that produce it education has functioned to regulate life according to its goal of a ‘majoritarian people’ majoritarian’ education takes its fundamental’ mode of production the reification of common sense in identification that brings diversity in general to bear upon the form of the Same’ where potentials for political action are delimited</w:t>
      </w:r>
    </w:p>
    <w:p w14:paraId="6238FFC2" w14:textId="77777777" w:rsidR="007A20E7" w:rsidRDefault="007A20E7" w:rsidP="007A20E7"/>
    <w:p w14:paraId="3FB8A738" w14:textId="77777777" w:rsidR="007A20E7" w:rsidRPr="003C2556" w:rsidRDefault="007A20E7" w:rsidP="007A20E7">
      <w:pPr>
        <w:pStyle w:val="Heading4"/>
        <w:spacing w:line="240" w:lineRule="auto"/>
        <w:rPr>
          <w:rFonts w:cs="Times New Roman"/>
          <w:color w:val="000000" w:themeColor="text1"/>
        </w:rPr>
      </w:pPr>
      <w:r w:rsidRPr="003C2556">
        <w:rPr>
          <w:rFonts w:cs="Times New Roman"/>
          <w:color w:val="000000" w:themeColor="text1"/>
        </w:rPr>
        <w:t xml:space="preserve">General understandings of the relation between norms, subjects, and the world are insufficient for ethics because there is a gap between discursive regimes and real subjectivity. Only structures of affect distinguish the subject from static concepts of it – it’s cruelly optimistic to think we can fit into stable structures. </w:t>
      </w:r>
    </w:p>
    <w:p w14:paraId="29F3DED8" w14:textId="77777777" w:rsidR="007A20E7" w:rsidRPr="003C2556" w:rsidRDefault="007A20E7" w:rsidP="007A20E7">
      <w:pPr>
        <w:spacing w:line="240" w:lineRule="auto"/>
        <w:rPr>
          <w:color w:val="000000" w:themeColor="text1"/>
          <w:sz w:val="16"/>
          <w:szCs w:val="16"/>
        </w:rPr>
      </w:pPr>
      <w:r w:rsidRPr="003C2556">
        <w:rPr>
          <w:rStyle w:val="Style13ptBold"/>
        </w:rPr>
        <w:t>Schaefer 13</w:t>
      </w:r>
    </w:p>
    <w:p w14:paraId="0BB8D399" w14:textId="77777777" w:rsidR="007A20E7" w:rsidRPr="00A7736F" w:rsidRDefault="007A20E7" w:rsidP="007A20E7">
      <w:r w:rsidRPr="00A7736F">
        <w:lastRenderedPageBreak/>
        <w:t>Texts are produced by bodies enmeshed in their political worlds and trying to negotiate those worlds in their own way Affect theory explore[s] knowledges" of bodies outside purely theoretical domains of reason, cognition, and language Affect is matter that is elsewhere to sovereign consciousness but has significance in domains of subjectivity Cruel optimism emerges "when something you desire is actually an obstacle to your flourishing a fantasy of the good life, or a political project Affect is the missing link between discursive regimes and bodies The present" is not an assemblage of texts and knowledges, bloodless discursive inscriptions but a felt sense out of which political circumstances emerge. Optimism binds bodies to "fantasies of the good life," possibility that may or may not be defeated by the conditions of their own emergence. affect theory offers resources for thinking through the relationship between bodies and discourses</w:t>
      </w:r>
    </w:p>
    <w:p w14:paraId="4C9A40DD" w14:textId="77777777" w:rsidR="007A20E7" w:rsidRDefault="007A20E7" w:rsidP="007A20E7"/>
    <w:p w14:paraId="54B74589" w14:textId="77777777" w:rsidR="007A20E7" w:rsidRPr="003C2556" w:rsidRDefault="007A20E7" w:rsidP="007A20E7">
      <w:pPr>
        <w:pStyle w:val="Heading4"/>
        <w:rPr>
          <w:rFonts w:cs="Times New Roman"/>
          <w:bCs w:val="0"/>
        </w:rPr>
      </w:pPr>
      <w:r w:rsidRPr="003C2556">
        <w:rPr>
          <w:rFonts w:cs="Times New Roman"/>
        </w:rPr>
        <w:t>Strategies of deterritorialization like what the aff does to the debate space are key to solving capitalism – shown through schizoanalysis as a deterritorialization of normalized forms of critique.</w:t>
      </w:r>
    </w:p>
    <w:p w14:paraId="15F37E27" w14:textId="77777777" w:rsidR="007A20E7" w:rsidRPr="003C2556" w:rsidRDefault="007A20E7" w:rsidP="007A20E7">
      <w:pPr>
        <w:rPr>
          <w:b/>
          <w:bCs/>
          <w:color w:val="000000" w:themeColor="text1"/>
          <w:szCs w:val="26"/>
        </w:rPr>
      </w:pPr>
      <w:r w:rsidRPr="003C2556">
        <w:rPr>
          <w:b/>
          <w:bCs/>
          <w:color w:val="000000" w:themeColor="text1"/>
          <w:szCs w:val="26"/>
        </w:rPr>
        <w:t>Deleuze and Guattari 72</w:t>
      </w:r>
    </w:p>
    <w:p w14:paraId="2CE3FA59" w14:textId="029D49CA" w:rsidR="00E42E4C" w:rsidRPr="00F601E6" w:rsidRDefault="007A20E7" w:rsidP="00F601E6">
      <w:r w:rsidRPr="00A7736F">
        <w:t xml:space="preserve">error to consider capitalist and schizophrenic identical schizophrenia to capitalism examined at deepest level artists unleash flows dangerous for capitalist production not co-opted by market Schizo travel in free state schizophrenia is not identity of cap but its death </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ヒラギノ角ゴ Pro W3">
    <w:panose1 w:val="020B0300000000000000"/>
    <w:charset w:val="80"/>
    <w:family w:val="auto"/>
    <w:pitch w:val="variable"/>
    <w:sig w:usb0="00000000" w:usb1="7AC7FFFF" w:usb2="00000012" w:usb3="00000000" w:csb0="0002000D" w:csb1="00000000"/>
  </w:font>
  <w:font w:name="Liberation Sans">
    <w:altName w:val="Arial"/>
    <w:panose1 w:val="020B0604020202020204"/>
    <w:charset w:val="01"/>
    <w:family w:val="swiss"/>
    <w:pitch w:val="variable"/>
  </w:font>
  <w:font w:name="Droid Sans Fallback">
    <w:panose1 w:val="020B0604020202020204"/>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RibbonPointer" w:val="1486483190848"/>
    <w:docVar w:name="VerbatimMac" w:val="True"/>
    <w:docVar w:name="VerbatimVersion" w:val="5.0"/>
  </w:docVars>
  <w:rsids>
    <w:rsidRoot w:val="00CD28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48CF"/>
    <w:rsid w:val="006C3A56"/>
    <w:rsid w:val="006D13F4"/>
    <w:rsid w:val="006D6AED"/>
    <w:rsid w:val="006E6D0B"/>
    <w:rsid w:val="006F126E"/>
    <w:rsid w:val="006F32C9"/>
    <w:rsid w:val="006F3834"/>
    <w:rsid w:val="006F5693"/>
    <w:rsid w:val="006F5D4C"/>
    <w:rsid w:val="00717B01"/>
    <w:rsid w:val="007227D9"/>
    <w:rsid w:val="007229EA"/>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20E7"/>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8AB"/>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28D2"/>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73834"/>
    <w:rsid w:val="00E8322E"/>
    <w:rsid w:val="00E903E0"/>
    <w:rsid w:val="00EA1115"/>
    <w:rsid w:val="00EA39EB"/>
    <w:rsid w:val="00EA58CE"/>
    <w:rsid w:val="00EB33FF"/>
    <w:rsid w:val="00EB3D1A"/>
    <w:rsid w:val="00EC2759"/>
    <w:rsid w:val="00EC624E"/>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0D009"/>
  <w14:defaultImageDpi w14:val="300"/>
  <w15:docId w15:val="{429A96DB-A0AF-C041-9901-60159747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58AB"/>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8B58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58A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8B58A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8B58AB"/>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8B58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58AB"/>
  </w:style>
  <w:style w:type="character" w:customStyle="1" w:styleId="Heading1Char">
    <w:name w:val="Heading 1 Char"/>
    <w:aliases w:val="Pocket Char"/>
    <w:basedOn w:val="DefaultParagraphFont"/>
    <w:link w:val="Heading1"/>
    <w:uiPriority w:val="9"/>
    <w:rsid w:val="008B58A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8B58AB"/>
    <w:rPr>
      <w:rFonts w:ascii="Times New Roman" w:eastAsiaTheme="majorEastAsia" w:hAnsi="Times New Roman"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8B58AB"/>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8B58AB"/>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B58AB"/>
    <w:rPr>
      <w:b/>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Citation Char Char Char,Style,Bold Cite Char"/>
    <w:basedOn w:val="DefaultParagraphFont"/>
    <w:uiPriority w:val="1"/>
    <w:qFormat/>
    <w:rsid w:val="008B58AB"/>
    <w:rPr>
      <w:b w:val="0"/>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B,s"/>
    <w:basedOn w:val="DefaultParagraphFont"/>
    <w:link w:val="textbold"/>
    <w:uiPriority w:val="20"/>
    <w:qFormat/>
    <w:rsid w:val="008B58AB"/>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8B58A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uiPriority w:val="99"/>
    <w:unhideWhenUsed/>
    <w:rsid w:val="008B58AB"/>
    <w:rPr>
      <w:color w:val="auto"/>
      <w:u w:val="none"/>
    </w:rPr>
  </w:style>
  <w:style w:type="paragraph" w:styleId="DocumentMap">
    <w:name w:val="Document Map"/>
    <w:basedOn w:val="Normal"/>
    <w:link w:val="DocumentMapChar"/>
    <w:uiPriority w:val="99"/>
    <w:semiHidden/>
    <w:unhideWhenUsed/>
    <w:rsid w:val="008B58A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58AB"/>
    <w:rPr>
      <w:rFonts w:ascii="Lucida Grande" w:hAnsi="Lucida Grande" w:cs="Lucida Grande"/>
    </w:rPr>
  </w:style>
  <w:style w:type="character" w:customStyle="1" w:styleId="s10">
    <w:name w:val="s10"/>
    <w:basedOn w:val="DefaultParagraphFont"/>
    <w:rsid w:val="00CD28D2"/>
  </w:style>
  <w:style w:type="character" w:customStyle="1" w:styleId="s11">
    <w:name w:val="s11"/>
    <w:basedOn w:val="DefaultParagraphFont"/>
    <w:rsid w:val="00CD28D2"/>
  </w:style>
  <w:style w:type="character" w:customStyle="1" w:styleId="apple-converted-space">
    <w:name w:val="apple-converted-space"/>
    <w:basedOn w:val="DefaultParagraphFont"/>
    <w:rsid w:val="00CD28D2"/>
  </w:style>
  <w:style w:type="character" w:customStyle="1" w:styleId="Style1Char">
    <w:name w:val="Style1 Char"/>
    <w:link w:val="Style1"/>
    <w:locked/>
    <w:rsid w:val="00CD28D2"/>
    <w:rPr>
      <w:rFonts w:ascii="Georgia" w:eastAsia="Calibri" w:hAnsi="Georgia"/>
      <w:b/>
      <w:u w:val="single"/>
    </w:rPr>
  </w:style>
  <w:style w:type="paragraph" w:customStyle="1" w:styleId="Style1">
    <w:name w:val="Style1"/>
    <w:basedOn w:val="Normal"/>
    <w:link w:val="Style1Char"/>
    <w:rsid w:val="00CD28D2"/>
    <w:rPr>
      <w:rFonts w:ascii="Georgia" w:eastAsia="Calibri" w:hAnsi="Georgia"/>
      <w:b/>
      <w:sz w:val="24"/>
      <w:u w:val="single"/>
    </w:rPr>
  </w:style>
  <w:style w:type="character" w:customStyle="1" w:styleId="CiteBold">
    <w:name w:val="Cite+Bold"/>
    <w:rsid w:val="00CD28D2"/>
    <w:rPr>
      <w:rFonts w:ascii="Arial" w:hAnsi="Arial" w:cs="Arial" w:hint="default"/>
      <w:b/>
      <w:bCs w:val="0"/>
      <w:sz w:val="24"/>
      <w:u w:val="single"/>
    </w:rPr>
  </w:style>
  <w:style w:type="paragraph" w:customStyle="1" w:styleId="textbold">
    <w:name w:val="text bold"/>
    <w:basedOn w:val="Normal"/>
    <w:link w:val="Emphasis"/>
    <w:uiPriority w:val="20"/>
    <w:qFormat/>
    <w:rsid w:val="00CD28D2"/>
    <w:pPr>
      <w:ind w:left="720"/>
      <w:jc w:val="both"/>
    </w:pPr>
    <w:rPr>
      <w:b/>
      <w:iCs/>
      <w:sz w:val="30"/>
      <w:u w:val="single"/>
    </w:rPr>
  </w:style>
  <w:style w:type="paragraph" w:styleId="NoSpacing">
    <w:name w:val="No Spacing"/>
    <w:aliases w:val="Card Format,ClearFormatting,DDI Tag,Tag Title,No Spacing51,Dont use,No Spacing6,No Spacing7,No Spacing8,Dont u,No Spacing311"/>
    <w:uiPriority w:val="99"/>
    <w:qFormat/>
    <w:rsid w:val="00CD28D2"/>
    <w:rPr>
      <w:rFonts w:ascii="Calibri" w:hAnsi="Calibri"/>
      <w:sz w:val="22"/>
    </w:rPr>
  </w:style>
  <w:style w:type="paragraph" w:styleId="FootnoteText">
    <w:name w:val="footnote text"/>
    <w:basedOn w:val="Normal"/>
    <w:link w:val="FootnoteTextChar"/>
    <w:uiPriority w:val="99"/>
    <w:unhideWhenUsed/>
    <w:qFormat/>
    <w:rsid w:val="00CD28D2"/>
    <w:pPr>
      <w:spacing w:after="0" w:line="240" w:lineRule="auto"/>
    </w:pPr>
    <w:rPr>
      <w:sz w:val="24"/>
    </w:rPr>
  </w:style>
  <w:style w:type="character" w:customStyle="1" w:styleId="FootnoteTextChar">
    <w:name w:val="Footnote Text Char"/>
    <w:basedOn w:val="DefaultParagraphFont"/>
    <w:link w:val="FootnoteText"/>
    <w:uiPriority w:val="99"/>
    <w:rsid w:val="00CD28D2"/>
    <w:rPr>
      <w:rFonts w:ascii="Times New Roman" w:hAnsi="Times New Roman" w:cs="Times New Roman"/>
    </w:rPr>
  </w:style>
  <w:style w:type="character" w:styleId="FootnoteReference">
    <w:name w:val="footnote reference"/>
    <w:aliases w:val="FN Ref,footnote reference,fr,o,FR,(NECG) Footnote Reference"/>
    <w:basedOn w:val="DefaultParagraphFont"/>
    <w:uiPriority w:val="99"/>
    <w:unhideWhenUsed/>
    <w:qFormat/>
    <w:rsid w:val="00CD28D2"/>
    <w:rPr>
      <w:vertAlign w:val="superscript"/>
    </w:rPr>
  </w:style>
  <w:style w:type="character" w:styleId="IntenseEmphasis">
    <w:name w:val="Intense Emphasis"/>
    <w:aliases w:val="Heading 3 Char Char Char1,c"/>
    <w:basedOn w:val="DefaultParagraphFont"/>
    <w:uiPriority w:val="1"/>
    <w:qFormat/>
    <w:rsid w:val="00CD28D2"/>
    <w:rPr>
      <w:b w:val="0"/>
      <w:bCs w:val="0"/>
      <w:sz w:val="22"/>
      <w:u w:val="single"/>
    </w:rPr>
  </w:style>
  <w:style w:type="character" w:customStyle="1" w:styleId="TitleChar">
    <w:name w:val="Title Char"/>
    <w:aliases w:val="UNDERLINE Char"/>
    <w:basedOn w:val="DefaultParagraphFont"/>
    <w:link w:val="Title"/>
    <w:uiPriority w:val="5"/>
    <w:qFormat/>
    <w:rsid w:val="00CD28D2"/>
    <w:rPr>
      <w:b/>
      <w:u w:val="single"/>
    </w:rPr>
  </w:style>
  <w:style w:type="paragraph" w:styleId="Title">
    <w:name w:val="Title"/>
    <w:aliases w:val="UNDERLINE"/>
    <w:basedOn w:val="Normal"/>
    <w:next w:val="Normal"/>
    <w:link w:val="TitleChar"/>
    <w:uiPriority w:val="5"/>
    <w:qFormat/>
    <w:rsid w:val="00CD28D2"/>
    <w:pPr>
      <w:outlineLvl w:val="0"/>
    </w:pPr>
    <w:rPr>
      <w:rFonts w:asciiTheme="minorHAnsi" w:hAnsiTheme="minorHAnsi"/>
      <w:b/>
      <w:sz w:val="24"/>
      <w:u w:val="single"/>
    </w:rPr>
  </w:style>
  <w:style w:type="character" w:customStyle="1" w:styleId="TitleChar1">
    <w:name w:val="Title Char1"/>
    <w:basedOn w:val="DefaultParagraphFont"/>
    <w:uiPriority w:val="10"/>
    <w:rsid w:val="00CD28D2"/>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CD28D2"/>
    <w:pPr>
      <w:spacing w:before="100" w:beforeAutospacing="1" w:after="100" w:afterAutospacing="1" w:line="240" w:lineRule="auto"/>
    </w:pPr>
    <w:rPr>
      <w:rFonts w:eastAsia="Times New Roman"/>
      <w:sz w:val="24"/>
    </w:rPr>
  </w:style>
  <w:style w:type="character" w:customStyle="1" w:styleId="apple-style-span">
    <w:name w:val="apple-style-span"/>
    <w:rsid w:val="00CD28D2"/>
  </w:style>
  <w:style w:type="character" w:styleId="Strong">
    <w:name w:val="Strong"/>
    <w:basedOn w:val="DefaultParagraphFont"/>
    <w:uiPriority w:val="22"/>
    <w:qFormat/>
    <w:rsid w:val="00CD28D2"/>
    <w:rPr>
      <w:b/>
      <w:bCs/>
    </w:rPr>
  </w:style>
  <w:style w:type="paragraph" w:customStyle="1" w:styleId="card">
    <w:name w:val="card"/>
    <w:aliases w:val="Medium Grid 21"/>
    <w:basedOn w:val="Normal"/>
    <w:next w:val="Normal"/>
    <w:qFormat/>
    <w:rsid w:val="00CD28D2"/>
    <w:pPr>
      <w:ind w:left="288" w:right="288"/>
    </w:pPr>
    <w:rPr>
      <w:rFonts w:asciiTheme="minorHAnsi" w:hAnsiTheme="minorHAnsi"/>
      <w:u w:val="single"/>
    </w:rPr>
  </w:style>
  <w:style w:type="paragraph" w:styleId="ListParagraph">
    <w:name w:val="List Paragraph"/>
    <w:basedOn w:val="Normal"/>
    <w:unhideWhenUsed/>
    <w:qFormat/>
    <w:rsid w:val="00CD28D2"/>
    <w:pPr>
      <w:ind w:left="720"/>
      <w:contextualSpacing/>
    </w:pPr>
  </w:style>
  <w:style w:type="paragraph" w:customStyle="1" w:styleId="Body">
    <w:name w:val="Body"/>
    <w:autoRedefine/>
    <w:rsid w:val="00CD28D2"/>
    <w:rPr>
      <w:rFonts w:ascii="Times New Roman" w:eastAsia="ヒラギノ角ゴ Pro W3" w:hAnsi="Times New Roman" w:cs="Times New Roman"/>
      <w:color w:val="000000"/>
      <w:szCs w:val="20"/>
    </w:rPr>
  </w:style>
  <w:style w:type="paragraph" w:customStyle="1" w:styleId="Smalltext">
    <w:name w:val="Small text"/>
    <w:aliases w:val="Quote1,Quote11"/>
    <w:basedOn w:val="Normal"/>
    <w:link w:val="SmalltextChar"/>
    <w:qFormat/>
    <w:rsid w:val="00CD28D2"/>
    <w:rPr>
      <w:rFonts w:eastAsia="Calibri"/>
      <w:sz w:val="14"/>
    </w:rPr>
  </w:style>
  <w:style w:type="character" w:customStyle="1" w:styleId="SmalltextChar">
    <w:name w:val="Small text Char"/>
    <w:aliases w:val="Quote Char,Quote1 Char1"/>
    <w:link w:val="Smalltext"/>
    <w:rsid w:val="00CD28D2"/>
    <w:rPr>
      <w:rFonts w:ascii="Times New Roman" w:eastAsia="Calibri" w:hAnsi="Times New Roman" w:cs="Times New Roman"/>
      <w:sz w:val="14"/>
    </w:rPr>
  </w:style>
  <w:style w:type="paragraph" w:customStyle="1" w:styleId="CITE">
    <w:name w:val="CITE"/>
    <w:basedOn w:val="Normal"/>
    <w:next w:val="Normal"/>
    <w:qFormat/>
    <w:rsid w:val="00CD28D2"/>
    <w:pPr>
      <w:suppressAutoHyphens/>
      <w:overflowPunct w:val="0"/>
      <w:spacing w:after="0" w:line="240" w:lineRule="auto"/>
    </w:pPr>
    <w:rPr>
      <w:rFonts w:ascii="Liberation Sans" w:eastAsia="Droid Sans Fallback" w:hAnsi="Liberation Sans"/>
      <w:b/>
      <w:i/>
      <w:color w:val="00000A"/>
      <w:sz w:val="21"/>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CD28D2"/>
    <w:rPr>
      <w:sz w:val="22"/>
      <w:u w:val="single"/>
    </w:rPr>
  </w:style>
  <w:style w:type="paragraph" w:styleId="BalloonText">
    <w:name w:val="Balloon Text"/>
    <w:basedOn w:val="Normal"/>
    <w:link w:val="BalloonTextChar"/>
    <w:uiPriority w:val="99"/>
    <w:semiHidden/>
    <w:unhideWhenUsed/>
    <w:rsid w:val="00CD28D2"/>
    <w:pPr>
      <w:spacing w:after="0" w:line="240" w:lineRule="auto"/>
    </w:pPr>
    <w:rPr>
      <w:sz w:val="18"/>
      <w:szCs w:val="18"/>
    </w:rPr>
  </w:style>
  <w:style w:type="character" w:customStyle="1" w:styleId="BalloonTextChar">
    <w:name w:val="Balloon Text Char"/>
    <w:basedOn w:val="DefaultParagraphFont"/>
    <w:link w:val="BalloonText"/>
    <w:uiPriority w:val="99"/>
    <w:semiHidden/>
    <w:rsid w:val="00CD28D2"/>
    <w:rPr>
      <w:rFonts w:ascii="Times New Roman" w:hAnsi="Times New Roman" w:cs="Times New Roman"/>
      <w:sz w:val="18"/>
      <w:szCs w:val="18"/>
    </w:rPr>
  </w:style>
  <w:style w:type="character" w:customStyle="1" w:styleId="Emph">
    <w:name w:val="Emph"/>
    <w:uiPriority w:val="1"/>
    <w:qFormat/>
    <w:rsid w:val="00CD28D2"/>
    <w:rPr>
      <w:rFonts w:ascii="Arial" w:hAnsi="Arial"/>
      <w:b/>
      <w:sz w:val="20"/>
      <w:u w:val="single"/>
      <w:bdr w:val="single" w:sz="8" w:space="0" w:color="auto"/>
    </w:rPr>
  </w:style>
  <w:style w:type="paragraph" w:customStyle="1" w:styleId="Emphasis1">
    <w:name w:val="Emphasis1"/>
    <w:basedOn w:val="Normal"/>
    <w:autoRedefine/>
    <w:uiPriority w:val="20"/>
    <w:qFormat/>
    <w:rsid w:val="00CD28D2"/>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unhideWhenUsed/>
    <w:rsid w:val="00CD28D2"/>
    <w:rPr>
      <w:color w:val="605E5C"/>
      <w:shd w:val="clear" w:color="auto" w:fill="E1DFDD"/>
    </w:rPr>
  </w:style>
  <w:style w:type="paragraph" w:customStyle="1" w:styleId="Cards">
    <w:name w:val="Cards"/>
    <w:next w:val="Normal"/>
    <w:rsid w:val="00CD28D2"/>
    <w:pPr>
      <w:widowControl w:val="0"/>
      <w:ind w:left="432" w:right="432"/>
    </w:pPr>
    <w:rPr>
      <w:rFonts w:ascii="Times New Roman" w:eastAsia="Times New Roman" w:hAnsi="Times New Roman" w:cs="Times New Roman"/>
      <w:sz w:val="20"/>
    </w:rPr>
  </w:style>
  <w:style w:type="character" w:customStyle="1" w:styleId="DebateUnderline">
    <w:name w:val="Debate Underline"/>
    <w:rsid w:val="00CD28D2"/>
    <w:rPr>
      <w:rFonts w:ascii="Times New Roman" w:hAnsi="Times New Roman"/>
      <w:sz w:val="20"/>
      <w:u w:val="thick"/>
    </w:rPr>
  </w:style>
  <w:style w:type="paragraph" w:customStyle="1" w:styleId="Cites">
    <w:name w:val="Cites"/>
    <w:next w:val="Cards"/>
    <w:rsid w:val="00CD28D2"/>
    <w:pPr>
      <w:widowControl w:val="0"/>
      <w:outlineLvl w:val="2"/>
    </w:pPr>
    <w:rPr>
      <w:rFonts w:ascii="Times New Roman" w:eastAsia="Times New Roman" w:hAnsi="Times New Roman" w:cs="Times New Roman"/>
      <w:sz w:val="20"/>
    </w:rPr>
  </w:style>
  <w:style w:type="character" w:customStyle="1" w:styleId="DebateHighlighted">
    <w:name w:val="Debate Highlighted"/>
    <w:rsid w:val="00CD28D2"/>
    <w:rPr>
      <w:rFonts w:ascii="Times New Roman" w:hAnsi="Times New Roman"/>
      <w:sz w:val="20"/>
      <w:u w:val="thick"/>
      <w:bdr w:val="none" w:sz="0" w:space="0" w:color="auto"/>
      <w:shd w:val="clear" w:color="auto" w:fill="00FFFF"/>
    </w:rPr>
  </w:style>
  <w:style w:type="character" w:customStyle="1" w:styleId="Author-Date">
    <w:name w:val="Author-Date"/>
    <w:rsid w:val="00CD28D2"/>
    <w:rPr>
      <w:b/>
      <w:sz w:val="24"/>
    </w:rPr>
  </w:style>
  <w:style w:type="character" w:customStyle="1" w:styleId="Emphasis2">
    <w:name w:val="Emphasis2"/>
    <w:rsid w:val="00CD28D2"/>
    <w:rPr>
      <w:rFonts w:ascii="Franklin Gothic Heavy" w:hAnsi="Franklin Gothic Heavy" w:cs="Times New Roman"/>
      <w:iCs/>
      <w:u w:val="single"/>
    </w:rPr>
  </w:style>
  <w:style w:type="paragraph" w:customStyle="1" w:styleId="UnderlinePara">
    <w:name w:val="Underline Para"/>
    <w:basedOn w:val="Normal"/>
    <w:uiPriority w:val="1"/>
    <w:qFormat/>
    <w:rsid w:val="00CD28D2"/>
    <w:pPr>
      <w:widowControl w:val="0"/>
      <w:suppressAutoHyphens/>
      <w:spacing w:after="200"/>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sdupdate.com/2015/how-do-i-reach-these-kids-an-affirmation-of-polyvocal-debate-by-ben-koh-rebar-niemi/" TargetMode="External"/><Relationship Id="rId5" Type="http://schemas.openxmlformats.org/officeDocument/2006/relationships/numbering" Target="numbering.xml"/><Relationship Id="rId10" Type="http://schemas.openxmlformats.org/officeDocument/2006/relationships/hyperlink" Target="http://nsdupdate.com/author/nsd_update/" TargetMode="External"/><Relationship Id="rId4" Type="http://schemas.openxmlformats.org/officeDocument/2006/relationships/customXml" Target="../customXml/item4.xml"/><Relationship Id="rId9" Type="http://schemas.openxmlformats.org/officeDocument/2006/relationships/hyperlink" Target="http://www.huffingtonpost.com/deepak-chopra/the-absolute-break-betwee_b_4843.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23</Pages>
  <Words>12887</Words>
  <Characters>73458</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86173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2</cp:revision>
  <dcterms:created xsi:type="dcterms:W3CDTF">2021-09-19T02:45:00Z</dcterms:created>
  <dcterms:modified xsi:type="dcterms:W3CDTF">2021-09-19T02:45:00Z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