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87AEA" w14:textId="407A6AA3" w:rsidR="00596A6C" w:rsidRDefault="00596A6C" w:rsidP="00596A6C">
      <w:pPr>
        <w:pStyle w:val="Heading1"/>
      </w:pPr>
      <w:r>
        <w:t>1AC Loyola R2</w:t>
      </w:r>
    </w:p>
    <w:p w14:paraId="3BB8DA14" w14:textId="078B7371" w:rsidR="00596A6C" w:rsidRPr="00B02F16" w:rsidRDefault="00596A6C" w:rsidP="00596A6C">
      <w:pPr>
        <w:pStyle w:val="Heading3"/>
      </w:pPr>
      <w:r>
        <w:lastRenderedPageBreak/>
        <w:t>The Disabled Narrative</w:t>
      </w:r>
    </w:p>
    <w:p w14:paraId="3D930ACE" w14:textId="77777777" w:rsidR="00596A6C" w:rsidRPr="009802CC" w:rsidRDefault="00596A6C" w:rsidP="00596A6C">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4D125CFF" w14:textId="77777777" w:rsidR="00596A6C" w:rsidRDefault="00596A6C" w:rsidP="00596A6C">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4868C82" w14:textId="77777777" w:rsidR="00596A6C" w:rsidRPr="00BC404C" w:rsidRDefault="00596A6C" w:rsidP="00596A6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w:t>
      </w:r>
      <w:r w:rsidRPr="0093432D">
        <w:rPr>
          <w:rStyle w:val="StyleUnderline"/>
        </w:rPr>
        <w:lastRenderedPageBreak/>
        <w:t xml:space="preserve">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48C94A51" w14:textId="77777777" w:rsidR="00596A6C" w:rsidRPr="0004302C" w:rsidRDefault="00596A6C" w:rsidP="00596A6C">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6D34DF43" w14:textId="77777777" w:rsidR="00596A6C" w:rsidRPr="009802CC" w:rsidRDefault="00596A6C" w:rsidP="00596A6C">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20660561" w14:textId="77777777" w:rsidR="00596A6C" w:rsidRPr="002E3A75" w:rsidRDefault="00596A6C" w:rsidP="00596A6C">
      <w:pPr>
        <w:rPr>
          <w:sz w:val="16"/>
        </w:rPr>
      </w:pPr>
      <w:r w:rsidRPr="008F45F2">
        <w:rPr>
          <w:sz w:val="16"/>
        </w:rPr>
        <w:lastRenderedPageBreak/>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04E90D6B" w14:textId="77777777" w:rsidR="00596A6C" w:rsidRPr="00CF49AE" w:rsidRDefault="00596A6C" w:rsidP="00596A6C">
      <w:pPr>
        <w:pStyle w:val="Heading4"/>
        <w:rPr>
          <w:rFonts w:eastAsia="MS Gothic"/>
          <w:iCs/>
        </w:rPr>
      </w:pPr>
      <w:r w:rsidRPr="00CF49AE">
        <w:lastRenderedPageBreak/>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BB477AB" w14:textId="77777777" w:rsidR="00596A6C" w:rsidRPr="009802CC" w:rsidRDefault="00596A6C" w:rsidP="00596A6C">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555FC4FE" w14:textId="77777777" w:rsidR="00596A6C" w:rsidRPr="009802CC" w:rsidRDefault="00596A6C" w:rsidP="00596A6C">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 xml:space="preserve">as if </w:t>
      </w:r>
      <w:r w:rsidRPr="009802CC">
        <w:rPr>
          <w:rStyle w:val="Emphasis"/>
        </w:rPr>
        <w:lastRenderedPageBreak/>
        <w:t>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56153770" w14:textId="77777777" w:rsidR="00596A6C" w:rsidRDefault="00596A6C" w:rsidP="00596A6C">
      <w:pPr>
        <w:pStyle w:val="Heading4"/>
      </w:pPr>
      <w:r w:rsidRPr="00D24FE5">
        <w:lastRenderedPageBreak/>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06FCA480" w14:textId="77777777" w:rsidR="00596A6C" w:rsidRPr="009802CC" w:rsidRDefault="00596A6C" w:rsidP="00596A6C">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253F69B1" w14:textId="77777777" w:rsidR="00596A6C" w:rsidRDefault="00596A6C" w:rsidP="00596A6C">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 xml:space="preserve">analyzing the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w:t>
      </w:r>
      <w:r w:rsidRPr="009802CC">
        <w:rPr>
          <w:color w:val="000000" w:themeColor="text1"/>
          <w:sz w:val="12"/>
          <w:szCs w:val="26"/>
        </w:rPr>
        <w:lastRenderedPageBreak/>
        <w:t xml:space="preserve">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w:t>
      </w:r>
      <w:proofErr w:type="spellStart"/>
      <w:r w:rsidRPr="009802CC">
        <w:rPr>
          <w:color w:val="000000" w:themeColor="text1"/>
          <w:sz w:val="12"/>
          <w:szCs w:val="26"/>
        </w:rPr>
        <w:t>crip</w:t>
      </w:r>
      <w:proofErr w:type="spellEnd"/>
      <w:r w:rsidRPr="009802CC">
        <w:rPr>
          <w:color w:val="000000" w:themeColor="text1"/>
          <w:sz w:val="12"/>
          <w:szCs w:val="26"/>
        </w:rPr>
        <w:t xml:space="preserve">-pessimism.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w:t>
      </w:r>
      <w:proofErr w:type="spellStart"/>
      <w:r w:rsidRPr="009802CC">
        <w:rPr>
          <w:color w:val="000000" w:themeColor="text1"/>
          <w:sz w:val="12"/>
          <w:szCs w:val="26"/>
        </w:rPr>
        <w:t>crip</w:t>
      </w:r>
      <w:proofErr w:type="spellEnd"/>
      <w:r w:rsidRPr="009802CC">
        <w:rPr>
          <w:color w:val="000000" w:themeColor="text1"/>
          <w:sz w:val="12"/>
          <w:szCs w:val="2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w:t>
      </w:r>
      <w:r w:rsidRPr="009802CC">
        <w:rPr>
          <w:color w:val="000000" w:themeColor="text1"/>
          <w:sz w:val="12"/>
          <w:szCs w:val="26"/>
        </w:rPr>
        <w:lastRenderedPageBreak/>
        <w:t xml:space="preserve">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0CC65EB4" w14:textId="77777777" w:rsidR="00596A6C" w:rsidRPr="0004302C" w:rsidRDefault="00596A6C" w:rsidP="00596A6C">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12BEA18" w14:textId="77777777" w:rsidR="00596A6C" w:rsidRPr="0004302C" w:rsidRDefault="00596A6C" w:rsidP="00596A6C">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CC0783A" w14:textId="77777777" w:rsidR="00596A6C" w:rsidRDefault="00596A6C" w:rsidP="00596A6C">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w:t>
      </w:r>
      <w:proofErr w:type="gramStart"/>
      <w:r w:rsidRPr="0004302C">
        <w:rPr>
          <w:rStyle w:val="Emphasis"/>
          <w:color w:val="000000" w:themeColor="text1"/>
        </w:rPr>
        <w:t>particular races</w:t>
      </w:r>
      <w:proofErr w:type="gramEnd"/>
      <w:r w:rsidRPr="0004302C">
        <w:rPr>
          <w:rStyle w:val="Emphasis"/>
          <w:color w:val="000000" w:themeColor="text1"/>
        </w:rPr>
        <w:t xml:space="preserve">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w:t>
      </w:r>
      <w:r w:rsidRPr="0004302C">
        <w:rPr>
          <w:rStyle w:val="Emphasis"/>
          <w:color w:val="000000" w:themeColor="text1"/>
        </w:rPr>
        <w:lastRenderedPageBreak/>
        <w:t xml:space="preserve">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w:t>
      </w:r>
      <w:proofErr w:type="gramStart"/>
      <w:r w:rsidRPr="0004302C">
        <w:rPr>
          <w:color w:val="000000" w:themeColor="text1"/>
          <w:sz w:val="14"/>
        </w:rPr>
        <w:t>As long as</w:t>
      </w:r>
      <w:proofErr w:type="gramEnd"/>
      <w:r w:rsidRPr="0004302C">
        <w:rPr>
          <w:color w:val="000000" w:themeColor="text1"/>
          <w:sz w:val="14"/>
        </w:rPr>
        <w:t xml:space="preserve">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w:t>
      </w:r>
      <w:proofErr w:type="gramStart"/>
      <w:r w:rsidRPr="0004302C">
        <w:rPr>
          <w:color w:val="000000" w:themeColor="text1"/>
          <w:sz w:val="14"/>
        </w:rPr>
        <w:t>as long as</w:t>
      </w:r>
      <w:proofErr w:type="gramEnd"/>
      <w:r w:rsidRPr="0004302C">
        <w:rPr>
          <w:color w:val="000000" w:themeColor="text1"/>
          <w:sz w:val="14"/>
        </w:rPr>
        <w:t xml:space="preserve">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xml:space="preserve">. Moreover, that pain </w:t>
      </w:r>
      <w:proofErr w:type="gramStart"/>
      <w:r w:rsidRPr="0004302C">
        <w:rPr>
          <w:rStyle w:val="Emphasis"/>
          <w:color w:val="000000" w:themeColor="text1"/>
        </w:rPr>
        <w:t>in itself leads</w:t>
      </w:r>
      <w:proofErr w:type="gramEnd"/>
      <w:r w:rsidRPr="0004302C">
        <w:rPr>
          <w:rStyle w:val="Emphasis"/>
          <w:color w:val="000000" w:themeColor="text1"/>
        </w:rPr>
        <w:t xml:space="preserve">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7ED13D48" w14:textId="77777777" w:rsidR="00596A6C" w:rsidRPr="00D24FE5" w:rsidRDefault="00596A6C" w:rsidP="00596A6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3C28E8DF" w14:textId="77777777" w:rsidR="00596A6C" w:rsidRPr="00D24FE5" w:rsidRDefault="00596A6C" w:rsidP="00596A6C">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087A7447" w14:textId="77777777" w:rsidR="00596A6C" w:rsidRPr="00CF49AE" w:rsidRDefault="00596A6C" w:rsidP="00596A6C">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 xml:space="preserve">his model </w:t>
      </w:r>
      <w:r w:rsidRPr="009C2DDA">
        <w:rPr>
          <w:rStyle w:val="Emphasis"/>
          <w:highlight w:val="green"/>
        </w:rPr>
        <w:lastRenderedPageBreak/>
        <w:t>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w:t>
      </w:r>
      <w:proofErr w:type="gramStart"/>
      <w:r w:rsidRPr="00CF49AE">
        <w:rPr>
          <w:rStyle w:val="Emphasis"/>
        </w:rPr>
        <w:t xml:space="preserve">particular </w:t>
      </w:r>
      <w:r w:rsidRPr="009C2DDA">
        <w:rPr>
          <w:rStyle w:val="Emphasis"/>
          <w:highlight w:val="green"/>
        </w:rPr>
        <w:t>content</w:t>
      </w:r>
      <w:proofErr w:type="gramEnd"/>
      <w:r w:rsidRPr="009C2DDA">
        <w:rPr>
          <w:rStyle w:val="Emphasis"/>
          <w:highlight w:val="green"/>
        </w:rPr>
        <w:t xml:space="preserve">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w:t>
      </w:r>
      <w:proofErr w:type="gramStart"/>
      <w:r w:rsidRPr="00CF49AE">
        <w:rPr>
          <w:sz w:val="14"/>
          <w:szCs w:val="26"/>
        </w:rPr>
        <w:t>particular subjects</w:t>
      </w:r>
      <w:proofErr w:type="gramEnd"/>
      <w:r w:rsidRPr="00CF49AE">
        <w:rPr>
          <w:sz w:val="14"/>
          <w:szCs w:val="26"/>
        </w:rPr>
        <w:t xml:space="preserve">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w:t>
      </w:r>
      <w:r w:rsidRPr="00CF49AE">
        <w:rPr>
          <w:sz w:val="14"/>
          <w:szCs w:val="26"/>
        </w:rPr>
        <w:lastRenderedPageBreak/>
        <w:t xml:space="preserve">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w:t>
      </w:r>
      <w:proofErr w:type="gramStart"/>
      <w:r w:rsidRPr="00CF49AE">
        <w:rPr>
          <w:sz w:val="14"/>
          <w:szCs w:val="26"/>
        </w:rPr>
        <w:t>in particular sexual</w:t>
      </w:r>
      <w:proofErr w:type="gramEnd"/>
      <w:r w:rsidRPr="00CF49AE">
        <w:rPr>
          <w:sz w:val="14"/>
          <w:szCs w:val="26"/>
        </w:rPr>
        <w:t xml:space="preserve">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5CCB8349" w14:textId="77777777" w:rsidR="00596A6C" w:rsidRPr="003C0707" w:rsidRDefault="00596A6C" w:rsidP="00596A6C">
      <w:pPr>
        <w:pStyle w:val="Heading4"/>
      </w:pPr>
      <w:r>
        <w:t xml:space="preserve">The 1AC method is compatible with a form of </w:t>
      </w:r>
      <w:r w:rsidRPr="003C0707">
        <w:t>conspiratorial communism – it’s the only solution</w:t>
      </w:r>
      <w:r>
        <w:t xml:space="preserve"> to neoliberalism.</w:t>
      </w:r>
    </w:p>
    <w:p w14:paraId="067869E7" w14:textId="77777777" w:rsidR="00596A6C" w:rsidRPr="003C0707" w:rsidRDefault="00596A6C" w:rsidP="00596A6C">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9" w:history="1">
        <w:r w:rsidRPr="003C0707">
          <w:rPr>
            <w:rStyle w:val="Hyperlink"/>
            <w:sz w:val="16"/>
            <w:szCs w:val="18"/>
          </w:rPr>
          <w:t>https://track5.mixtape.moe/frhirn.pdf</w:t>
        </w:r>
      </w:hyperlink>
      <w:r w:rsidRPr="003C0707">
        <w:rPr>
          <w:sz w:val="16"/>
          <w:szCs w:val="18"/>
        </w:rPr>
        <w:t>) SJBE</w:t>
      </w:r>
    </w:p>
    <w:p w14:paraId="5483895A" w14:textId="77777777" w:rsidR="00596A6C" w:rsidRPr="00E8227A" w:rsidRDefault="00596A6C" w:rsidP="00596A6C">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w:t>
      </w:r>
      <w:proofErr w:type="gramStart"/>
      <w:r w:rsidRPr="00B477E8">
        <w:rPr>
          <w:rStyle w:val="Emphasis"/>
        </w:rPr>
        <w:t xml:space="preserve">joyous </w:t>
      </w:r>
      <w:r w:rsidRPr="00DA7FB9">
        <w:rPr>
          <w:rStyle w:val="Emphasis"/>
          <w:highlight w:val="green"/>
        </w:rPr>
        <w:t>celebration</w:t>
      </w:r>
      <w:proofErr w:type="gramEnd"/>
      <w:r w:rsidRPr="00DA7FB9">
        <w:rPr>
          <w:rStyle w:val="Emphasis"/>
          <w:highlight w:val="green"/>
        </w:rPr>
        <w:t xml:space="preserve">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w:t>
      </w:r>
      <w:proofErr w:type="gramStart"/>
      <w:r w:rsidRPr="003C0707">
        <w:rPr>
          <w:sz w:val="16"/>
        </w:rPr>
        <w:t>, that is to say, automatic</w:t>
      </w:r>
      <w:proofErr w:type="gramEnd"/>
      <w:r w:rsidRPr="003C0707">
        <w:rPr>
          <w:sz w:val="16"/>
        </w:rPr>
        <w:t xml:space="preserve">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w:t>
      </w:r>
      <w:r w:rsidRPr="00DA7FB9">
        <w:rPr>
          <w:rStyle w:val="Emphasis"/>
          <w:highlight w:val="green"/>
        </w:rPr>
        <w:lastRenderedPageBreak/>
        <w:t xml:space="preserve">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553911A5" w14:textId="77777777" w:rsidR="00596A6C" w:rsidRDefault="00596A6C" w:rsidP="00596A6C">
      <w:pPr>
        <w:pStyle w:val="Heading4"/>
      </w:pPr>
      <w:r>
        <w:t xml:space="preserve">Kant’s criteria for personhood violently excludes the disabled. </w:t>
      </w:r>
    </w:p>
    <w:p w14:paraId="0966B984" w14:textId="77777777" w:rsidR="00596A6C" w:rsidRDefault="00596A6C" w:rsidP="00596A6C">
      <w:r>
        <w:t xml:space="preserve">Lucas G. </w:t>
      </w:r>
      <w:r w:rsidRPr="00705643">
        <w:rPr>
          <w:rStyle w:val="Style13ptBold"/>
        </w:rPr>
        <w:t>Pinheiro 17</w:t>
      </w:r>
      <w:r>
        <w:t xml:space="preserve"> [(Lucas G. Pinheiro</w:t>
      </w:r>
      <w:proofErr w:type="gramStart"/>
      <w:r>
        <w:t>, )</w:t>
      </w:r>
      <w:proofErr w:type="gramEnd"/>
      <w:r>
        <w:t xml:space="preserve"> </w:t>
      </w:r>
      <w:r w:rsidRPr="00705643">
        <w:t>The Ableist Contract Intellectual Disability and the Limits of Justice in Kant’s Political Thought</w:t>
      </w:r>
      <w:r>
        <w:t>, Cambridge Core Online publication date: March 2017, pp 43-78] AT</w:t>
      </w:r>
    </w:p>
    <w:p w14:paraId="44E7B6DF" w14:textId="77777777" w:rsidR="00596A6C" w:rsidRDefault="00596A6C" w:rsidP="00596A6C">
      <w:pPr>
        <w:rPr>
          <w:sz w:val="14"/>
        </w:rPr>
      </w:pPr>
      <w:r w:rsidRPr="00535738">
        <w:rPr>
          <w:sz w:val="14"/>
        </w:rPr>
        <w:t xml:space="preserve">With these theoretical considerations in mind, </w:t>
      </w:r>
      <w:r w:rsidRPr="00A876E8">
        <w:rPr>
          <w:rStyle w:val="StyleUnderline"/>
        </w:rPr>
        <w:t>this chapter probes the political and moral spaces occupied by intellectually disabled subjects in the political, ethical, and moral thought of Immanuel Kant.</w:t>
      </w:r>
      <w:r w:rsidRPr="00535738">
        <w:rPr>
          <w:sz w:val="14"/>
        </w:rPr>
        <w:t xml:space="preserve"> To this end, I place particular emphasis on the ways in which </w:t>
      </w:r>
      <w:r w:rsidRPr="00E82807">
        <w:rPr>
          <w:rStyle w:val="Emphasis"/>
          <w:highlight w:val="green"/>
        </w:rPr>
        <w:t>Kant’s “empirical” observations on disability</w:t>
      </w:r>
      <w:r w:rsidRPr="00A876E8">
        <w:rPr>
          <w:rStyle w:val="StyleUnderline"/>
        </w:rPr>
        <w:t xml:space="preserve"> fundamentally </w:t>
      </w:r>
      <w:r w:rsidRPr="00E82807">
        <w:rPr>
          <w:rStyle w:val="Emphasis"/>
          <w:highlight w:val="green"/>
        </w:rPr>
        <w:t>impact his political formulations</w:t>
      </w:r>
      <w:r w:rsidRPr="00A876E8">
        <w:rPr>
          <w:rStyle w:val="StyleUnderline"/>
        </w:rPr>
        <w:t xml:space="preserve"> of justice, freedom, citizenship, personhood, and the human species.</w:t>
      </w:r>
      <w:r w:rsidRPr="00535738">
        <w:rPr>
          <w:sz w:val="14"/>
        </w:rPr>
        <w:t xml:space="preserve"> My approach to interpreting intellectual disability in Kant’s theory of justice begins with a close reading of his practical definitions of disability in lesser-known works on anthropology, physical geography, and natural history. I then deploy this reading as a source for contextualizing his political ideas and thus uncovering the meaning and political significance of his exclusionary terminology in the Metaphysics of Morals as it pertains to the treatment of intellectually disabled subjects in his theory of justice. It is important to note that, in the context of Kant’s political and moral philosophy, I use the term “contract” figuratively, since my argument applies broadly to contractarian ideas of rights, freedom, civil society, and justice in the history of modern political thought as a whole. So, with respect to Kant, “contract” operates as a placeholder for the totality of his political constituency which is composed by his moral laws, doctrines of rights and duties (private and public), theory of the state, scale of progress, and formulation of civil society. To be sure, Kant’s political ideas – including his definitions of justice, personhood, freedom, rights, duties, citizenship, and the state – are not limited to the Metaphysics of Morals, just as they are not exclusive to his writings on practical and transcendental philosophy. Much the contrary, in fact, Kant articulates his political theory through an expansive and eclectic array of sources, scattered across an impressively diverse range of fields and genres well beyond his strictly political writings and moral philosophy.8 Although perhaps unfamiliar to a contemporary political theory audience, Kant’s empirical works encompass a detailed, rich, and intricate sociopolitical system, whose relevance to his political ideas I attempt to recover by interpreting his onomasiology of intellectual disability. Indeed, as I will argue, </w:t>
      </w:r>
      <w:r w:rsidRPr="003061D3">
        <w:rPr>
          <w:rStyle w:val="StyleUnderline"/>
        </w:rPr>
        <w:t>Kant’s understanding of disability</w:t>
      </w:r>
      <w:r w:rsidRPr="00A876E8">
        <w:rPr>
          <w:rStyle w:val="StyleUnderline"/>
        </w:rPr>
        <w:t xml:space="preserve"> affects and informs his theory of justice in such constitutive ways that </w:t>
      </w:r>
      <w:r w:rsidRPr="00E82807">
        <w:rPr>
          <w:rStyle w:val="Emphasis"/>
          <w:highlight w:val="green"/>
        </w:rPr>
        <w:t>its continual neglect has resulted in an insufficiently critical and accurate interpretation of Kant’s political thought</w:t>
      </w:r>
      <w:r w:rsidRPr="00A876E8">
        <w:rPr>
          <w:rStyle w:val="StyleUnderline"/>
        </w:rPr>
        <w:t xml:space="preserve"> writ large.</w:t>
      </w:r>
      <w:r w:rsidRPr="00535738">
        <w:rPr>
          <w:sz w:val="14"/>
        </w:rPr>
        <w:t xml:space="preserve"> From a broader perspective, </w:t>
      </w:r>
      <w:r w:rsidRPr="00A876E8">
        <w:rPr>
          <w:rStyle w:val="StyleUnderline"/>
        </w:rPr>
        <w:t xml:space="preserve">my interpretation of disability in Kant seeks to recast the political thrust of Kant’s theory by rearticulating its relationship to other strains of the Kantian corpus that, while less accepted, less philosophical, and undoubtedly less </w:t>
      </w:r>
      <w:r w:rsidRPr="00A876E8">
        <w:rPr>
          <w:rStyle w:val="StyleUnderline"/>
        </w:rPr>
        <w:lastRenderedPageBreak/>
        <w:t>agreeable, are, on my account, no less politically and philosophically significant to his thought than the “strictly” political and philosophical works.</w:t>
      </w:r>
      <w:r>
        <w:rPr>
          <w:rStyle w:val="StyleUnderline"/>
        </w:rPr>
        <w:t xml:space="preserve"> </w:t>
      </w:r>
      <w:r w:rsidRPr="00535738">
        <w:rPr>
          <w:sz w:val="14"/>
        </w:rPr>
        <w:t xml:space="preserve">As of late, </w:t>
      </w:r>
      <w:r w:rsidRPr="00A876E8">
        <w:rPr>
          <w:rStyle w:val="StyleUnderline"/>
        </w:rPr>
        <w:t xml:space="preserve">a host of </w:t>
      </w:r>
      <w:r w:rsidRPr="00E82807">
        <w:rPr>
          <w:rStyle w:val="Emphasis"/>
          <w:highlight w:val="green"/>
        </w:rPr>
        <w:t>scholars in</w:t>
      </w:r>
      <w:r w:rsidRPr="00E82807">
        <w:rPr>
          <w:rStyle w:val="Emphasis"/>
        </w:rPr>
        <w:t xml:space="preserve"> </w:t>
      </w:r>
      <w:r w:rsidRPr="00E82807">
        <w:rPr>
          <w:rStyle w:val="Emphasis"/>
          <w:highlight w:val="green"/>
        </w:rPr>
        <w:t>disability studies</w:t>
      </w:r>
      <w:r w:rsidRPr="00A876E8">
        <w:rPr>
          <w:rStyle w:val="StyleUnderline"/>
        </w:rPr>
        <w:t xml:space="preserve"> have vocally </w:t>
      </w:r>
      <w:r w:rsidRPr="00E82807">
        <w:rPr>
          <w:rStyle w:val="Emphasis"/>
          <w:highlight w:val="green"/>
        </w:rPr>
        <w:t>contest</w:t>
      </w:r>
      <w:r w:rsidRPr="00A876E8">
        <w:rPr>
          <w:rStyle w:val="StyleUnderline"/>
        </w:rPr>
        <w:t xml:space="preserve">ed </w:t>
      </w:r>
      <w:r w:rsidRPr="003061D3">
        <w:rPr>
          <w:rStyle w:val="Emphasis"/>
          <w:highlight w:val="green"/>
        </w:rPr>
        <w:t>Kant’s moral theory of personhood</w:t>
      </w:r>
      <w:r w:rsidRPr="00A876E8">
        <w:rPr>
          <w:rStyle w:val="StyleUnderline"/>
        </w:rPr>
        <w:t>.</w:t>
      </w:r>
      <w:r w:rsidRPr="00535738">
        <w:rPr>
          <w:sz w:val="14"/>
        </w:rPr>
        <w:t xml:space="preserve"> This burgeoning literature on Kant and disability is largely composed of critical responses to the works of Jeff McMahan (1995, 1996, 2002, 2005, 2009) and Peter Singer (1994, 2009), both of whom vindicate non-human moral standing by grounding the corporeal existence of animals within an ethically defensible, intra-species moral realm, akin to that of Kant’s person. In his work, McMahan (2009: 583–4) invokes cognitive disability as the premise of a reduction argument that figures the severely intellectually disabled as a rhetorical device tasked with exposing the logical contradiction of theories that grant moral status to the severely mentally disabled while denying it to non-human animals with commensurate cognitive capacities. Singer likewise argues that, since many non-human animals possess cognitive capacities that are often on a par with or superior to, those of severely intellectually disabled humans, it is altogether groundless and unjustifiable – that is, “</w:t>
      </w:r>
      <w:proofErr w:type="spellStart"/>
      <w:r w:rsidRPr="00535738">
        <w:rPr>
          <w:sz w:val="14"/>
        </w:rPr>
        <w:t>speciesist</w:t>
      </w:r>
      <w:proofErr w:type="spellEnd"/>
      <w:r w:rsidRPr="00535738">
        <w:rPr>
          <w:sz w:val="14"/>
        </w:rPr>
        <w:t xml:space="preserve">” – to deny the former group (animals) moral standing while extending it to the latter (the disabled) (1994, 2009: 567–8). In building their philosophical arguments for intra-species moral standing, both Singer (2009: 573–4) and McMahan (2002: 245–6, 252–5) rely prominently on Kant’s personhood–animality split </w:t>
      </w:r>
      <w:proofErr w:type="gramStart"/>
      <w:r w:rsidRPr="00535738">
        <w:rPr>
          <w:sz w:val="14"/>
        </w:rPr>
        <w:t>as a means to</w:t>
      </w:r>
      <w:proofErr w:type="gramEnd"/>
      <w:r w:rsidRPr="00535738">
        <w:rPr>
          <w:sz w:val="14"/>
        </w:rPr>
        <w:t xml:space="preserve"> support their formulations of extra-corporeal moral status, grounded on intellectual predispositions and cognitive capacities. Yet, both philosophers part ways with Kant insofar as they believe human animality and species membership should play no role as criteria for determining moral life (Singer 2009: 572–3; McMahan 2002: 148, 209–17).9 McMahan’s (2009: 604) idea that “differences of moral status are grounded in differences of psychological capacity” prefigures Singer’s (2009: 575) suggestion to “abandon the idea of the equal value of all humans” and replace it with a “graduated view in which moral status depends on some aspects of cognitive ability.” As a result, both Singer and McMahan advocate integrating non-human animals to a moral community of “persons” at the expense of denying personhood to humans who fall below a Kantian moral threshold rooted entirely in cognitive capacity as opposed to human animality. Unsurprisingly, Singer and McMahan have received ample criticism from scholars seeking to include or maintain the cognitively disabled within the bounds of our moral community of persons. As I see it, </w:t>
      </w:r>
      <w:r w:rsidRPr="00705643">
        <w:rPr>
          <w:rStyle w:val="StyleUnderline"/>
        </w:rPr>
        <w:t xml:space="preserve">the central and most politically salient aspect of these critiques resides in the Kantian discourse Singer and McMahan mobilize in support of their projects. Pushing back against rationalist conceptions of moral status, </w:t>
      </w:r>
      <w:r w:rsidRPr="00535738">
        <w:rPr>
          <w:sz w:val="14"/>
        </w:rPr>
        <w:t>philosopher Eva</w:t>
      </w:r>
      <w:r w:rsidRPr="00705643">
        <w:rPr>
          <w:rStyle w:val="StyleUnderline"/>
        </w:rPr>
        <w:t xml:space="preserve"> </w:t>
      </w:r>
      <w:proofErr w:type="spellStart"/>
      <w:r w:rsidRPr="00705643">
        <w:rPr>
          <w:rStyle w:val="StyleUnderline"/>
        </w:rPr>
        <w:t>Kittay</w:t>
      </w:r>
      <w:proofErr w:type="spellEnd"/>
      <w:r w:rsidRPr="00535738">
        <w:rPr>
          <w:sz w:val="14"/>
        </w:rPr>
        <w:t xml:space="preserve"> (2001, 2005a, 2005b, 2009a, 2009b) </w:t>
      </w:r>
      <w:r w:rsidRPr="00705643">
        <w:rPr>
          <w:rStyle w:val="StyleUnderline"/>
        </w:rPr>
        <w:t>has argued that species membership alone should suffice as a criterion for equal moral status among human beings.</w:t>
      </w:r>
      <w:r w:rsidRPr="00535738">
        <w:rPr>
          <w:sz w:val="14"/>
        </w:rPr>
        <w:t xml:space="preserve"> </w:t>
      </w:r>
      <w:proofErr w:type="spellStart"/>
      <w:r w:rsidRPr="00535738">
        <w:rPr>
          <w:sz w:val="14"/>
        </w:rPr>
        <w:t>Licia</w:t>
      </w:r>
      <w:proofErr w:type="spellEnd"/>
      <w:r w:rsidRPr="00535738">
        <w:rPr>
          <w:sz w:val="14"/>
        </w:rPr>
        <w:t xml:space="preserve"> Carlson (2009, 2010), who furthers </w:t>
      </w:r>
      <w:proofErr w:type="spellStart"/>
      <w:r w:rsidRPr="00535738">
        <w:rPr>
          <w:sz w:val="14"/>
        </w:rPr>
        <w:t>Kittay’s</w:t>
      </w:r>
      <w:proofErr w:type="spellEnd"/>
      <w:r w:rsidRPr="00535738">
        <w:rPr>
          <w:sz w:val="14"/>
        </w:rPr>
        <w:t xml:space="preserve"> critique of reason-centric moral theories, questions the political discourse through which these conceptions of personhood have been articulated. She recalls, for example, that viewing humans as animals “is precisely the basis on which the most horrific atrocities are justified” (2010: 160). Carlson also outlines important ways in which critiques of speciesism, such as Singer’s, “rely on ableist assumptions and arguments” (2010: 157). Although </w:t>
      </w:r>
      <w:proofErr w:type="spellStart"/>
      <w:r w:rsidRPr="00535738">
        <w:rPr>
          <w:sz w:val="14"/>
        </w:rPr>
        <w:t>Kittay</w:t>
      </w:r>
      <w:proofErr w:type="spellEnd"/>
      <w:r w:rsidRPr="00535738">
        <w:rPr>
          <w:sz w:val="14"/>
        </w:rPr>
        <w:t xml:space="preserve"> and Carlson do not comment directly on Kant’s specific formulation of moral personhood, they effectively highlight how and why </w:t>
      </w:r>
      <w:r w:rsidRPr="00705643">
        <w:rPr>
          <w:rStyle w:val="StyleUnderline"/>
        </w:rPr>
        <w:t>elevating cognitive capacity to the role of arbiter for moral life, as is the case with Kant’s theory of personhood, has deeply problematic repercussions for the intellectually disabled.</w:t>
      </w:r>
      <w:r w:rsidRPr="00535738">
        <w:rPr>
          <w:sz w:val="14"/>
        </w:rPr>
        <w:t xml:space="preserve">10 </w:t>
      </w:r>
      <w:r w:rsidRPr="00705643">
        <w:rPr>
          <w:rStyle w:val="StyleUnderline"/>
        </w:rPr>
        <w:t>Other scholars writing on disability and political theory have also expressed profound skepticism toward rationalist formulations of moral personhood rooted in Kant’s categorical imperative.</w:t>
      </w:r>
      <w:r w:rsidRPr="00535738">
        <w:rPr>
          <w:sz w:val="14"/>
        </w:rPr>
        <w:t xml:space="preserve">11 One notable critic of Kantian personhood from the standpoint of disability is Barbara </w:t>
      </w:r>
      <w:proofErr w:type="spellStart"/>
      <w:r w:rsidRPr="00535738">
        <w:rPr>
          <w:sz w:val="14"/>
        </w:rPr>
        <w:t>Arneil</w:t>
      </w:r>
      <w:proofErr w:type="spellEnd"/>
      <w:r w:rsidRPr="00535738">
        <w:rPr>
          <w:sz w:val="14"/>
        </w:rPr>
        <w:t xml:space="preserve"> (2009), whose </w:t>
      </w:r>
      <w:r w:rsidRPr="00705643">
        <w:rPr>
          <w:rStyle w:val="StyleUnderline"/>
        </w:rPr>
        <w:t>key charge against Kant’s moral theory is his crowning of rational autonomy as the foundation for human dignity</w:t>
      </w:r>
      <w:r w:rsidRPr="00535738">
        <w:rPr>
          <w:sz w:val="14"/>
        </w:rPr>
        <w:t xml:space="preserve"> (2009: 224). </w:t>
      </w:r>
      <w:r w:rsidRPr="00E82807">
        <w:rPr>
          <w:rStyle w:val="Emphasis"/>
          <w:highlight w:val="green"/>
        </w:rPr>
        <w:t>In its quest to “protect human dignity through</w:t>
      </w:r>
      <w:r w:rsidRPr="00705643">
        <w:rPr>
          <w:rStyle w:val="StyleUnderline"/>
        </w:rPr>
        <w:t xml:space="preserve"> the mutual </w:t>
      </w:r>
      <w:r w:rsidRPr="00E82807">
        <w:rPr>
          <w:rStyle w:val="Emphasis"/>
          <w:highlight w:val="green"/>
        </w:rPr>
        <w:t>recognition of others as rational</w:t>
      </w:r>
      <w:r w:rsidRPr="00705643">
        <w:rPr>
          <w:rStyle w:val="StyleUnderline"/>
        </w:rPr>
        <w:t xml:space="preserve"> self-legislating ‘</w:t>
      </w:r>
      <w:r w:rsidRPr="00E82807">
        <w:rPr>
          <w:rStyle w:val="Emphasis"/>
          <w:highlight w:val="green"/>
        </w:rPr>
        <w:t>persons</w:t>
      </w:r>
      <w:r w:rsidRPr="00705643">
        <w:rPr>
          <w:rStyle w:val="StyleUnderline"/>
        </w:rPr>
        <w:t xml:space="preserve">,’” </w:t>
      </w:r>
      <w:proofErr w:type="spellStart"/>
      <w:r w:rsidRPr="00705643">
        <w:rPr>
          <w:rStyle w:val="StyleUnderline"/>
        </w:rPr>
        <w:t>Arneil</w:t>
      </w:r>
      <w:proofErr w:type="spellEnd"/>
      <w:r w:rsidRPr="00705643">
        <w:rPr>
          <w:rStyle w:val="StyleUnderline"/>
        </w:rPr>
        <w:t xml:space="preserve"> remarks, </w:t>
      </w:r>
      <w:r w:rsidRPr="00E82807">
        <w:rPr>
          <w:rStyle w:val="Emphasis"/>
          <w:highlight w:val="green"/>
        </w:rPr>
        <w:t>Kant’s moral theory consequently figures the “irrational” as “not ‘autonomous</w:t>
      </w:r>
      <w:r w:rsidRPr="00E82807">
        <w:rPr>
          <w:rStyle w:val="Emphasis"/>
        </w:rPr>
        <w:t>’</w:t>
      </w:r>
      <w:r w:rsidRPr="00705643">
        <w:rPr>
          <w:rStyle w:val="StyleUnderline"/>
        </w:rPr>
        <w:t xml:space="preserve"> and strictly speaking not ‘persons’ </w:t>
      </w:r>
      <w:r w:rsidRPr="00E82807">
        <w:rPr>
          <w:rStyle w:val="Emphasis"/>
          <w:highlight w:val="green"/>
        </w:rPr>
        <w:t>and therefore not due the dignity accorded to ‘rational beings</w:t>
      </w:r>
      <w:r w:rsidRPr="00E82807">
        <w:rPr>
          <w:rStyle w:val="Emphasis"/>
        </w:rPr>
        <w:t>’</w:t>
      </w:r>
      <w:r w:rsidRPr="00705643">
        <w:rPr>
          <w:rStyle w:val="StyleUnderline"/>
        </w:rPr>
        <w:t>”</w:t>
      </w:r>
      <w:r w:rsidRPr="00535738">
        <w:rPr>
          <w:sz w:val="14"/>
        </w:rPr>
        <w:t xml:space="preserve"> (2009: 224–5).12 Moreover, </w:t>
      </w:r>
      <w:proofErr w:type="spellStart"/>
      <w:r w:rsidRPr="00535738">
        <w:rPr>
          <w:sz w:val="14"/>
        </w:rPr>
        <w:t>Arneil</w:t>
      </w:r>
      <w:proofErr w:type="spellEnd"/>
      <w:r w:rsidRPr="00535738">
        <w:rPr>
          <w:sz w:val="14"/>
        </w:rPr>
        <w:t xml:space="preserve"> exposes how Kant’s formulation of personhood has pervasively found its way to the backdrop of influential political theories of justice by the likes of John Rawls and Charles Taylor. Because Kant locates personhood in the human ability to reason, </w:t>
      </w:r>
      <w:proofErr w:type="spellStart"/>
      <w:r w:rsidRPr="00535738">
        <w:rPr>
          <w:sz w:val="14"/>
        </w:rPr>
        <w:t>Arneil</w:t>
      </w:r>
      <w:proofErr w:type="spellEnd"/>
      <w:r w:rsidRPr="00535738">
        <w:rPr>
          <w:sz w:val="14"/>
        </w:rPr>
        <w:t xml:space="preserve"> argues that </w:t>
      </w:r>
      <w:r w:rsidRPr="00705643">
        <w:rPr>
          <w:rStyle w:val="StyleUnderline"/>
        </w:rPr>
        <w:t>contemporary authors who draw on Kant</w:t>
      </w:r>
      <w:r w:rsidRPr="00535738">
        <w:rPr>
          <w:sz w:val="14"/>
        </w:rPr>
        <w:t xml:space="preserve"> (such as Taylor) </w:t>
      </w:r>
      <w:r w:rsidRPr="00705643">
        <w:rPr>
          <w:rStyle w:val="StyleUnderline"/>
        </w:rPr>
        <w:t xml:space="preserve">are consequently “forced to define those incapable of ‘rationality’ as outside the ‘normal’ meaning of personhood,” as possessing an </w:t>
      </w:r>
      <w:r w:rsidRPr="00F56F97">
        <w:rPr>
          <w:rStyle w:val="StyleUnderline"/>
        </w:rPr>
        <w:t>unrealizable potential to become human</w:t>
      </w:r>
      <w:r w:rsidRPr="00F56F97">
        <w:rPr>
          <w:sz w:val="14"/>
        </w:rPr>
        <w:t xml:space="preserve"> (2009: 225, 228). Together, these works by critical disability scholars illustrate how </w:t>
      </w:r>
      <w:r w:rsidRPr="00F56F97">
        <w:rPr>
          <w:rStyle w:val="Emphasis"/>
        </w:rPr>
        <w:t xml:space="preserve">Kant’s moral philosophy has sustained a political discourse that categorically exempts the </w:t>
      </w:r>
      <w:r w:rsidRPr="00F56F97">
        <w:rPr>
          <w:rStyle w:val="Emphasis"/>
        </w:rPr>
        <w:lastRenderedPageBreak/>
        <w:t xml:space="preserve">disabled from the remits of justice. </w:t>
      </w:r>
      <w:r w:rsidRPr="00F56F97">
        <w:rPr>
          <w:sz w:val="14"/>
        </w:rPr>
        <w:t xml:space="preserve">Overall, three important conclusions can be drawn from the literature on Kant and disability. First, scholars working on intellectual disability and political theory have provided convincing arguments as to how </w:t>
      </w:r>
      <w:r w:rsidRPr="00F56F97">
        <w:rPr>
          <w:rStyle w:val="Emphasis"/>
        </w:rPr>
        <w:t>Kantian conceptions of personhood misrecognize the inherent humanity of the intellectually disabled</w:t>
      </w:r>
      <w:r w:rsidRPr="00F56F97">
        <w:rPr>
          <w:rStyle w:val="StyleUnderline"/>
        </w:rPr>
        <w:t>.</w:t>
      </w:r>
      <w:r w:rsidRPr="00F56F97">
        <w:rPr>
          <w:sz w:val="14"/>
        </w:rPr>
        <w:t xml:space="preserve"> Second, these scholars have compellingly identified why</w:t>
      </w:r>
      <w:r w:rsidRPr="00535738">
        <w:rPr>
          <w:sz w:val="14"/>
        </w:rPr>
        <w:t xml:space="preserve">, </w:t>
      </w:r>
      <w:r w:rsidRPr="00705643">
        <w:rPr>
          <w:rStyle w:val="StyleUnderline"/>
        </w:rPr>
        <w:t xml:space="preserve">from a political standpoint of justice, liberty, and equality, it is desirable to move away from such reason-centric formulations of moral status that privilege the able-minded over the intellectually disabled. </w:t>
      </w:r>
      <w:r w:rsidRPr="00535738">
        <w:rPr>
          <w:sz w:val="14"/>
        </w:rPr>
        <w:t xml:space="preserve">Third, many of these commentators have conclusively outlined how </w:t>
      </w:r>
      <w:r w:rsidRPr="00E82807">
        <w:rPr>
          <w:rStyle w:val="Emphasis"/>
          <w:highlight w:val="green"/>
        </w:rPr>
        <w:t>Kant’s moral philosophy is conceptually</w:t>
      </w:r>
      <w:r w:rsidRPr="00535738">
        <w:rPr>
          <w:sz w:val="14"/>
        </w:rPr>
        <w:t>, albeit indirectly,</w:t>
      </w:r>
      <w:r w:rsidRPr="00705643">
        <w:rPr>
          <w:rStyle w:val="StyleUnderline"/>
        </w:rPr>
        <w:t xml:space="preserve"> </w:t>
      </w:r>
      <w:r w:rsidRPr="00E82807">
        <w:rPr>
          <w:rStyle w:val="Emphasis"/>
          <w:highlight w:val="green"/>
        </w:rPr>
        <w:t>implicated in the political marginalization of the disabled persons.</w:t>
      </w:r>
      <w:r>
        <w:rPr>
          <w:rStyle w:val="StyleUnderline"/>
        </w:rPr>
        <w:t xml:space="preserve"> </w:t>
      </w:r>
      <w:r w:rsidRPr="00535738">
        <w:rPr>
          <w:sz w:val="14"/>
        </w:rPr>
        <w:t xml:space="preserve">Notwithstanding the merits of their projects, the authors in question have limited their critiques of Kant’s political thought to his moral and practical philosophies, or what is colloquially known as the “pure” segment of his work. Take Tobin </w:t>
      </w:r>
      <w:proofErr w:type="spellStart"/>
      <w:r w:rsidRPr="00535738">
        <w:rPr>
          <w:sz w:val="14"/>
        </w:rPr>
        <w:t>Siebers</w:t>
      </w:r>
      <w:proofErr w:type="spellEnd"/>
      <w:r w:rsidRPr="00535738">
        <w:rPr>
          <w:sz w:val="14"/>
        </w:rPr>
        <w:t xml:space="preserve">’ (2011: 89) following claim for instance: “Theories of rationality […] configure rationality itself in terms of the objective properties and identifying characteristics of those agents whom Kant called rational beings, and these characteristics do not allow for the inclusion of people with disabilities.” </w:t>
      </w:r>
      <w:proofErr w:type="spellStart"/>
      <w:r w:rsidRPr="00535738">
        <w:rPr>
          <w:sz w:val="14"/>
        </w:rPr>
        <w:t>Siebers</w:t>
      </w:r>
      <w:proofErr w:type="spellEnd"/>
      <w:r w:rsidRPr="00535738">
        <w:rPr>
          <w:sz w:val="14"/>
        </w:rPr>
        <w:t xml:space="preserve">’ point here illustrates a general trend in critiques of Kant’s moral philosophy from the perspective of disability in which Kant’s empirical views on the disabled are persistently overlooked. Because of this oversight, discussions of Kant and disability are limited to speculative arguments that hinge on the impenetrability of Kant’s moral theory by the intellectually disabled. As such, Kant’s extensive definitions of cognitive disability and lively figurations of disabled subjects have yet to be weighed against the political arguments of his moral and practical philosophy </w:t>
      </w:r>
      <w:proofErr w:type="gramStart"/>
      <w:r w:rsidRPr="00535738">
        <w:rPr>
          <w:sz w:val="14"/>
        </w:rPr>
        <w:t>in an effort to</w:t>
      </w:r>
      <w:proofErr w:type="gramEnd"/>
      <w:r w:rsidRPr="00535738">
        <w:rPr>
          <w:sz w:val="14"/>
        </w:rPr>
        <w:t xml:space="preserve"> assess how these views may effectively, rather than merely potentially, impact the meaning of his ideas about justice and thus sway their political and theoretical significance. As I argue throughout this chapter, Kant’s empirical writings on disability are critical to this scholarly debate for two reasons. First, it is in these texts that Kant entertains political questions concerning the civil and moral standing of intellectually disabled subjects. Second, Kant’s empirical works are essential to our understanding of his transcendental philosophy and political system, especially regarding the categorical imperative, because it is here – in his construction of the intellectually disabled – that Kant outlines the identity of those exceptional, irrational beings barred from the political concessions of justice. By turning my attention to how, where, and why </w:t>
      </w:r>
      <w:r w:rsidRPr="00E36EA9">
        <w:rPr>
          <w:rStyle w:val="Emphasis"/>
          <w:highlight w:val="green"/>
        </w:rPr>
        <w:t>Kant’s approach to justice fails with respect to the intellectually disabled</w:t>
      </w:r>
      <w:r w:rsidRPr="00535738">
        <w:rPr>
          <w:sz w:val="14"/>
        </w:rPr>
        <w:t xml:space="preserve">, I intend to cast light on what I consider to be the margins of his moral philosophy and, as a result, delineate the limits of his political theory of justice. </w:t>
      </w:r>
      <w:r w:rsidRPr="00705643">
        <w:rPr>
          <w:rStyle w:val="StyleUnderline"/>
        </w:rPr>
        <w:t>This marginal space wherein the intellectually disabled are enclosed exemplifies</w:t>
      </w:r>
      <w:r w:rsidRPr="00535738">
        <w:rPr>
          <w:sz w:val="14"/>
        </w:rPr>
        <w:t xml:space="preserve"> what Uday Mehta (1999) describes as </w:t>
      </w:r>
      <w:r w:rsidRPr="00705643">
        <w:rPr>
          <w:rStyle w:val="StyleUnderline"/>
        </w:rPr>
        <w:t>the explicit exclusion of the unfamiliar, along with the erasure of their “sentiments, feelings, sense of location, and forms of life</w:t>
      </w:r>
      <w:r w:rsidRPr="00535738">
        <w:rPr>
          <w:sz w:val="14"/>
        </w:rPr>
        <w:t xml:space="preserve">” (1999: 20–1). Such occult “spaces” of exception are, in Mehta’s words, “places that when identified by the grid of Enlightenment rationality [become] only spots on a map or past points on the scale of civilizational progress, but not dwellings in which peoples lived and had deeply invested identities” (1999: 21).13 To the extent that it moves toward recasting the meaning of his theory of justice, </w:t>
      </w:r>
      <w:r w:rsidRPr="00705643">
        <w:rPr>
          <w:rStyle w:val="StyleUnderline"/>
        </w:rPr>
        <w:t>my interpretation of disability in Kant endeavors to reaffirm the political and conceptual significance of disability to the history of political thought and contemporary politicized identity.</w:t>
      </w:r>
      <w:r w:rsidRPr="00535738">
        <w:rPr>
          <w:sz w:val="14"/>
        </w:rPr>
        <w:t xml:space="preserve"> Read as such, I intend for the reach of my argument to stretch beyond interpretations of Kant. By demonstrating just how problematic Kant’s conception of justice is with regards to intellectual disability, this chapter consequently interrogates contemporary political theories whose ambit of justice, in being bound by reason, effectively forecloses the intellectually disabled from freedom, citizenship, and personhood.</w:t>
      </w:r>
    </w:p>
    <w:p w14:paraId="085F7284" w14:textId="77777777" w:rsidR="00596A6C" w:rsidRPr="00506F37" w:rsidRDefault="00596A6C" w:rsidP="00596A6C">
      <w:pPr>
        <w:pStyle w:val="Heading4"/>
        <w:spacing w:before="0" w:after="80" w:line="276" w:lineRule="auto"/>
        <w:rPr>
          <w:rFonts w:cs="Calibri"/>
          <w:color w:val="000000" w:themeColor="text1"/>
        </w:rPr>
      </w:pPr>
      <w:r w:rsidRPr="00506F37">
        <w:rPr>
          <w:rFonts w:cs="Calibri"/>
          <w:color w:val="000000" w:themeColor="text1"/>
        </w:rPr>
        <w:t xml:space="preserve">You should adopt epistemological disablement over certainty. Their attempt to construct a universal guide to action ignores the ways in which uncertainty, confusion, and the overall drive determine us. This means their framework should be ep suspect because it is contingent on a complete knowledge of the self which the disability drive denies. </w:t>
      </w:r>
    </w:p>
    <w:p w14:paraId="50B8DBD6" w14:textId="77777777" w:rsidR="00596A6C" w:rsidRPr="00506F37" w:rsidRDefault="00596A6C" w:rsidP="00596A6C">
      <w:pPr>
        <w:spacing w:after="80" w:line="276" w:lineRule="auto"/>
        <w:rPr>
          <w:b/>
          <w:color w:val="000000" w:themeColor="text1"/>
          <w:szCs w:val="26"/>
        </w:rPr>
      </w:pPr>
      <w:r w:rsidRPr="00506F37">
        <w:rPr>
          <w:b/>
          <w:color w:val="000000" w:themeColor="text1"/>
          <w:szCs w:val="26"/>
        </w:rPr>
        <w:t xml:space="preserve">Mollow 15 </w:t>
      </w:r>
      <w:r w:rsidRPr="00506F37">
        <w:rPr>
          <w:color w:val="000000" w:themeColor="text1"/>
          <w:sz w:val="16"/>
          <w:szCs w:val="16"/>
        </w:rPr>
        <w:t>The Disability Drive by Anna Mollow 2015 // UTDD</w:t>
      </w:r>
    </w:p>
    <w:p w14:paraId="5ED68F2F" w14:textId="77777777" w:rsidR="00596A6C" w:rsidRPr="00716F65" w:rsidRDefault="00596A6C" w:rsidP="00596A6C">
      <w:pPr>
        <w:spacing w:after="80" w:line="276" w:lineRule="auto"/>
        <w:rPr>
          <w:color w:val="000000" w:themeColor="text1"/>
          <w:sz w:val="16"/>
          <w:szCs w:val="16"/>
        </w:rPr>
      </w:pPr>
      <w:r w:rsidRPr="00506F37">
        <w:rPr>
          <w:color w:val="000000" w:themeColor="text1"/>
        </w:rPr>
        <w:t>“</w:t>
      </w:r>
      <w:r w:rsidRPr="00506F37">
        <w:rPr>
          <w:color w:val="000000" w:themeColor="text1"/>
          <w:sz w:val="16"/>
          <w:szCs w:val="16"/>
        </w:rPr>
        <w:t>How, then, might we begin to acknowledge our own determination by the drive?</w:t>
      </w:r>
      <w:r w:rsidRPr="00506F37">
        <w:rPr>
          <w:color w:val="000000" w:themeColor="text1"/>
        </w:rPr>
        <w:t xml:space="preserve"> </w:t>
      </w:r>
      <w:r w:rsidRPr="00662CDE">
        <w:rPr>
          <w:b/>
          <w:color w:val="000000" w:themeColor="text1"/>
          <w:highlight w:val="green"/>
          <w:u w:val="single"/>
        </w:rPr>
        <w:t>Any knowing of the drive</w:t>
      </w:r>
      <w:r w:rsidRPr="00506F37">
        <w:rPr>
          <w:b/>
          <w:color w:val="000000" w:themeColor="text1"/>
          <w:u w:val="single"/>
        </w:rPr>
        <w:t xml:space="preserve"> </w:t>
      </w:r>
      <w:r w:rsidRPr="00506F37">
        <w:rPr>
          <w:color w:val="000000" w:themeColor="text1"/>
          <w:sz w:val="16"/>
          <w:szCs w:val="16"/>
        </w:rPr>
        <w:t>that we might hope to achieve</w:t>
      </w:r>
      <w:r w:rsidRPr="00506F37">
        <w:rPr>
          <w:color w:val="000000" w:themeColor="text1"/>
        </w:rPr>
        <w:t xml:space="preserve"> </w:t>
      </w:r>
      <w:r w:rsidRPr="00662CDE">
        <w:rPr>
          <w:b/>
          <w:color w:val="000000" w:themeColor="text1"/>
          <w:highlight w:val="green"/>
          <w:u w:val="single"/>
        </w:rPr>
        <w:t>must</w:t>
      </w:r>
      <w:r w:rsidRPr="00506F37">
        <w:rPr>
          <w:color w:val="000000" w:themeColor="text1"/>
          <w:sz w:val="16"/>
          <w:szCs w:val="16"/>
        </w:rPr>
        <w:t>, on account of the structural barriers that render the drive unthinkable,</w:t>
      </w:r>
      <w:r w:rsidRPr="00506F37">
        <w:rPr>
          <w:color w:val="000000" w:themeColor="text1"/>
        </w:rPr>
        <w:t xml:space="preserve"> </w:t>
      </w:r>
      <w:r w:rsidRPr="00662CDE">
        <w:rPr>
          <w:b/>
          <w:color w:val="000000" w:themeColor="text1"/>
          <w:highlight w:val="green"/>
          <w:u w:val="single"/>
        </w:rPr>
        <w:t>be an effort characterized by failure and incompletion—that is</w:t>
      </w:r>
      <w:r w:rsidRPr="00506F37">
        <w:rPr>
          <w:color w:val="000000" w:themeColor="text1"/>
        </w:rPr>
        <w:t xml:space="preserve">, </w:t>
      </w:r>
      <w:r w:rsidRPr="00506F37">
        <w:rPr>
          <w:color w:val="000000" w:themeColor="text1"/>
          <w:sz w:val="16"/>
          <w:szCs w:val="16"/>
        </w:rPr>
        <w:t>we might say, by</w:t>
      </w:r>
      <w:r w:rsidRPr="00506F37">
        <w:rPr>
          <w:color w:val="000000" w:themeColor="text1"/>
        </w:rPr>
        <w:t xml:space="preserve"> </w:t>
      </w:r>
      <w:r w:rsidRPr="00662CDE">
        <w:rPr>
          <w:b/>
          <w:color w:val="000000" w:themeColor="text1"/>
          <w:highlight w:val="green"/>
          <w:u w:val="single"/>
        </w:rPr>
        <w:t xml:space="preserve">epistemological </w:t>
      </w:r>
      <w:r w:rsidRPr="00662CDE">
        <w:rPr>
          <w:b/>
          <w:color w:val="000000" w:themeColor="text1"/>
          <w:highlight w:val="green"/>
          <w:u w:val="single"/>
        </w:rPr>
        <w:lastRenderedPageBreak/>
        <w:t>disablement</w:t>
      </w:r>
      <w:r w:rsidRPr="00506F37">
        <w:rPr>
          <w:b/>
          <w:color w:val="000000" w:themeColor="text1"/>
          <w:u w:val="single"/>
        </w:rPr>
        <w:t>.</w:t>
      </w:r>
      <w:r w:rsidRPr="00506F37">
        <w:rPr>
          <w:color w:val="000000" w:themeColor="text1"/>
        </w:rPr>
        <w:t xml:space="preserve"> </w:t>
      </w:r>
      <w:r w:rsidRPr="00506F37">
        <w:rPr>
          <w:color w:val="000000" w:themeColor="text1"/>
          <w:sz w:val="16"/>
          <w:szCs w:val="16"/>
        </w:rPr>
        <w:t>The term “epistemological disablement” will appear frequently in this dissertation, as I will argue that</w:t>
      </w:r>
      <w:r w:rsidRPr="00506F37">
        <w:rPr>
          <w:color w:val="000000" w:themeColor="text1"/>
        </w:rPr>
        <w:t xml:space="preserve"> </w:t>
      </w:r>
      <w:r w:rsidRPr="00662CDE">
        <w:rPr>
          <w:b/>
          <w:color w:val="000000" w:themeColor="text1"/>
          <w:highlight w:val="green"/>
          <w:u w:val="single"/>
        </w:rPr>
        <w:t>coming into</w:t>
      </w:r>
      <w:r w:rsidRPr="00506F37">
        <w:rPr>
          <w:b/>
          <w:color w:val="000000" w:themeColor="text1"/>
          <w:u w:val="single"/>
        </w:rPr>
        <w:t xml:space="preserve"> </w:t>
      </w:r>
      <w:proofErr w:type="gramStart"/>
      <w:r w:rsidRPr="00506F37">
        <w:rPr>
          <w:b/>
          <w:color w:val="000000" w:themeColor="text1"/>
          <w:u w:val="single"/>
        </w:rPr>
        <w:t xml:space="preserve">close </w:t>
      </w:r>
      <w:r w:rsidRPr="00662CDE">
        <w:rPr>
          <w:b/>
          <w:color w:val="000000" w:themeColor="text1"/>
          <w:highlight w:val="green"/>
          <w:u w:val="single"/>
        </w:rPr>
        <w:t>proximity</w:t>
      </w:r>
      <w:proofErr w:type="gramEnd"/>
      <w:r w:rsidRPr="00662CDE">
        <w:rPr>
          <w:b/>
          <w:color w:val="000000" w:themeColor="text1"/>
          <w:highlight w:val="green"/>
          <w:u w:val="single"/>
        </w:rPr>
        <w:t xml:space="preserve"> with the disability drive produces states of</w:t>
      </w:r>
      <w:r w:rsidRPr="00506F37">
        <w:rPr>
          <w:b/>
          <w:color w:val="000000" w:themeColor="text1"/>
          <w:u w:val="single"/>
        </w:rPr>
        <w:t xml:space="preserve"> cognitive and </w:t>
      </w:r>
      <w:r w:rsidRPr="00662CDE">
        <w:rPr>
          <w:b/>
          <w:color w:val="000000" w:themeColor="text1"/>
          <w:highlight w:val="green"/>
          <w:u w:val="single"/>
        </w:rPr>
        <w:t>affective uncertainty</w:t>
      </w:r>
      <w:r w:rsidRPr="00506F37">
        <w:rPr>
          <w:b/>
          <w:color w:val="000000" w:themeColor="text1"/>
          <w:u w:val="single"/>
        </w:rPr>
        <w:t>, confusion, and incapacity that are akin to disability.</w:t>
      </w:r>
      <w:r w:rsidRPr="00506F37">
        <w:rPr>
          <w:color w:val="000000" w:themeColor="text1"/>
        </w:rPr>
        <w:t xml:space="preserve"> </w:t>
      </w:r>
      <w:r w:rsidRPr="00506F37">
        <w:rPr>
          <w:color w:val="000000" w:themeColor="text1"/>
          <w:sz w:val="16"/>
          <w:szCs w:val="16"/>
        </w:rPr>
        <w:t>In the works that I shall analyze, epistemological disablement will often be performed on a textual level, as theorists and narrators seem to lose control of what they want to say about disability.</w:t>
      </w:r>
      <w:r w:rsidRPr="00506F37">
        <w:rPr>
          <w:color w:val="000000" w:themeColor="text1"/>
        </w:rPr>
        <w:t xml:space="preserve"> </w:t>
      </w:r>
      <w:r w:rsidRPr="00662CDE">
        <w:rPr>
          <w:b/>
          <w:color w:val="000000" w:themeColor="text1"/>
          <w:highlight w:val="green"/>
          <w:u w:val="single"/>
        </w:rPr>
        <w:t>These moments</w:t>
      </w:r>
      <w:r w:rsidRPr="00506F37">
        <w:rPr>
          <w:b/>
          <w:color w:val="000000" w:themeColor="text1"/>
          <w:u w:val="single"/>
        </w:rPr>
        <w:t xml:space="preserve"> of epistemological disablement </w:t>
      </w:r>
      <w:r w:rsidRPr="00662CDE">
        <w:rPr>
          <w:b/>
          <w:color w:val="000000" w:themeColor="text1"/>
          <w:highlight w:val="green"/>
          <w:u w:val="single"/>
        </w:rPr>
        <w:t>are often disavowed by theorists</w:t>
      </w:r>
      <w:r w:rsidRPr="00506F37">
        <w:rPr>
          <w:b/>
          <w:color w:val="000000" w:themeColor="text1"/>
          <w:u w:val="single"/>
        </w:rPr>
        <w:t xml:space="preserve"> and narrators </w:t>
      </w:r>
      <w:r w:rsidRPr="00662CDE">
        <w:rPr>
          <w:b/>
          <w:color w:val="000000" w:themeColor="text1"/>
          <w:highlight w:val="green"/>
          <w:u w:val="single"/>
        </w:rPr>
        <w:t>and are instead projected onto disabled people</w:t>
      </w:r>
      <w:r w:rsidRPr="00506F37">
        <w:rPr>
          <w:b/>
          <w:color w:val="000000" w:themeColor="text1"/>
          <w:u w:val="single"/>
        </w:rPr>
        <w:t xml:space="preserve">. When this happens, </w:t>
      </w:r>
      <w:r w:rsidRPr="00662CDE">
        <w:rPr>
          <w:b/>
          <w:color w:val="000000" w:themeColor="text1"/>
          <w:highlight w:val="green"/>
          <w:u w:val="single"/>
        </w:rPr>
        <w:t>disabled people</w:t>
      </w:r>
      <w:r w:rsidRPr="00506F37">
        <w:rPr>
          <w:b/>
          <w:color w:val="000000" w:themeColor="text1"/>
          <w:u w:val="single"/>
        </w:rPr>
        <w:t xml:space="preserve">’s impairments </w:t>
      </w:r>
      <w:r w:rsidRPr="00662CDE">
        <w:rPr>
          <w:b/>
          <w:color w:val="000000" w:themeColor="text1"/>
          <w:highlight w:val="green"/>
          <w:u w:val="single"/>
        </w:rPr>
        <w:t>are depicted as the result of an insufficiency of self-knowledge</w:t>
      </w:r>
      <w:r w:rsidRPr="00506F37">
        <w:rPr>
          <w:b/>
          <w:color w:val="000000" w:themeColor="text1"/>
          <w:u w:val="single"/>
        </w:rPr>
        <w:t xml:space="preserve"> that is assumed not to determine nondisabled subjects.</w:t>
      </w:r>
      <w:r w:rsidRPr="00506F37">
        <w:rPr>
          <w:color w:val="000000" w:themeColor="text1"/>
        </w:rPr>
        <w:t xml:space="preserve"> </w:t>
      </w:r>
      <w:r w:rsidRPr="00506F37">
        <w:rPr>
          <w:color w:val="000000" w:themeColor="text1"/>
          <w:sz w:val="16"/>
          <w:szCs w:val="16"/>
        </w:rPr>
        <w:t>I will challenge these characterizations of disabled people not only by arguing for the value of “</w:t>
      </w:r>
      <w:proofErr w:type="spellStart"/>
      <w:r w:rsidRPr="00506F37">
        <w:rPr>
          <w:color w:val="000000" w:themeColor="text1"/>
          <w:sz w:val="16"/>
          <w:szCs w:val="16"/>
        </w:rPr>
        <w:t>cripistemologies</w:t>
      </w:r>
      <w:proofErr w:type="spellEnd"/>
      <w:r w:rsidRPr="00506F37">
        <w:rPr>
          <w:color w:val="000000" w:themeColor="text1"/>
          <w:sz w:val="16"/>
          <w:szCs w:val="16"/>
        </w:rPr>
        <w:t xml:space="preserve">” (that is, ways of knowing that arise from disabled </w:t>
      </w:r>
      <w:proofErr w:type="spellStart"/>
      <w:r w:rsidRPr="00506F37">
        <w:rPr>
          <w:color w:val="000000" w:themeColor="text1"/>
          <w:sz w:val="16"/>
          <w:szCs w:val="16"/>
        </w:rPr>
        <w:t>people‟s</w:t>
      </w:r>
      <w:proofErr w:type="spellEnd"/>
      <w:r w:rsidRPr="00506F37">
        <w:rPr>
          <w:color w:val="000000" w:themeColor="text1"/>
          <w:sz w:val="16"/>
          <w:szCs w:val="16"/>
        </w:rPr>
        <w:t xml:space="preserve"> lived experiences) but also by using</w:t>
      </w:r>
      <w:r w:rsidRPr="00506F37">
        <w:rPr>
          <w:color w:val="000000" w:themeColor="text1"/>
        </w:rPr>
        <w:t xml:space="preserve"> </w:t>
      </w:r>
      <w:r w:rsidRPr="00662CDE">
        <w:rPr>
          <w:b/>
          <w:color w:val="000000" w:themeColor="text1"/>
          <w:highlight w:val="green"/>
          <w:u w:val="single"/>
        </w:rPr>
        <w:t>drive theory</w:t>
      </w:r>
      <w:r w:rsidRPr="00506F37">
        <w:rPr>
          <w:color w:val="000000" w:themeColor="text1"/>
        </w:rPr>
        <w:t xml:space="preserve"> </w:t>
      </w:r>
      <w:r w:rsidRPr="00506F37">
        <w:rPr>
          <w:color w:val="000000" w:themeColor="text1"/>
          <w:sz w:val="16"/>
          <w:szCs w:val="16"/>
        </w:rPr>
        <w:t>to</w:t>
      </w:r>
      <w:r w:rsidRPr="00506F37">
        <w:rPr>
          <w:color w:val="000000" w:themeColor="text1"/>
        </w:rPr>
        <w:t xml:space="preserve"> </w:t>
      </w:r>
      <w:r w:rsidRPr="00662CDE">
        <w:rPr>
          <w:b/>
          <w:color w:val="000000" w:themeColor="text1"/>
          <w:highlight w:val="green"/>
          <w:u w:val="single"/>
        </w:rPr>
        <w:t>undermine belief in the possibility of a transparent and whol</w:t>
      </w:r>
      <w:r w:rsidRPr="00506F37">
        <w:rPr>
          <w:b/>
          <w:color w:val="000000" w:themeColor="text1"/>
          <w:u w:val="single"/>
        </w:rPr>
        <w:t xml:space="preserve">ly knowable </w:t>
      </w:r>
      <w:r w:rsidRPr="00662CDE">
        <w:rPr>
          <w:b/>
          <w:color w:val="000000" w:themeColor="text1"/>
          <w:highlight w:val="green"/>
          <w:u w:val="single"/>
        </w:rPr>
        <w:t>self</w:t>
      </w:r>
      <w:r w:rsidRPr="00506F37">
        <w:rPr>
          <w:color w:val="000000" w:themeColor="text1"/>
          <w:sz w:val="16"/>
          <w:szCs w:val="16"/>
        </w:rPr>
        <w:t>,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w:t>
      </w:r>
      <w:r w:rsidRPr="00506F37">
        <w:rPr>
          <w:color w:val="000000" w:themeColor="text1"/>
        </w:rPr>
        <w:t xml:space="preserve"> </w:t>
      </w:r>
      <w:r w:rsidRPr="00662CDE">
        <w:rPr>
          <w:b/>
          <w:color w:val="000000" w:themeColor="text1"/>
          <w:highlight w:val="green"/>
          <w:u w:val="single"/>
        </w:rPr>
        <w:t>this</w:t>
      </w:r>
      <w:r w:rsidRPr="00506F37">
        <w:rPr>
          <w:color w:val="000000" w:themeColor="text1"/>
        </w:rPr>
        <w:t xml:space="preserve"> </w:t>
      </w:r>
      <w:r w:rsidRPr="00506F37">
        <w:rPr>
          <w:color w:val="000000" w:themeColor="text1"/>
          <w:sz w:val="16"/>
          <w:szCs w:val="16"/>
        </w:rPr>
        <w:t>dissertation</w:t>
      </w:r>
      <w:r w:rsidRPr="00506F37">
        <w:rPr>
          <w:color w:val="000000" w:themeColor="text1"/>
        </w:rPr>
        <w:t xml:space="preserve"> </w:t>
      </w:r>
      <w:r w:rsidRPr="00662CDE">
        <w:rPr>
          <w:b/>
          <w:color w:val="000000" w:themeColor="text1"/>
          <w:highlight w:val="green"/>
          <w:u w:val="single"/>
        </w:rPr>
        <w:t>highlights the limits of complete self-knowledge for</w:t>
      </w:r>
      <w:r w:rsidRPr="00506F37">
        <w:rPr>
          <w:b/>
          <w:color w:val="000000" w:themeColor="text1"/>
          <w:u w:val="single"/>
        </w:rPr>
        <w:t xml:space="preserve"> nondisabled and disabled </w:t>
      </w:r>
      <w:r w:rsidRPr="00662CDE">
        <w:rPr>
          <w:b/>
          <w:color w:val="000000" w:themeColor="text1"/>
          <w:highlight w:val="green"/>
          <w:u w:val="single"/>
        </w:rPr>
        <w:t>subjects</w:t>
      </w:r>
      <w:r w:rsidRPr="00506F37">
        <w:rPr>
          <w:b/>
          <w:color w:val="000000" w:themeColor="text1"/>
          <w:u w:val="single"/>
        </w:rPr>
        <w:t xml:space="preserve"> alike, </w:t>
      </w:r>
      <w:r w:rsidRPr="00662CDE">
        <w:rPr>
          <w:b/>
          <w:color w:val="000000" w:themeColor="text1"/>
          <w:highlight w:val="green"/>
          <w:u w:val="single"/>
        </w:rPr>
        <w:t>while</w:t>
      </w:r>
      <w:r w:rsidRPr="00506F37">
        <w:rPr>
          <w:b/>
          <w:color w:val="000000" w:themeColor="text1"/>
          <w:u w:val="single"/>
        </w:rPr>
        <w:t xml:space="preserve"> at the same time </w:t>
      </w:r>
      <w:r w:rsidRPr="00662CDE">
        <w:rPr>
          <w:b/>
          <w:color w:val="000000" w:themeColor="text1"/>
          <w:highlight w:val="green"/>
          <w:u w:val="single"/>
        </w:rPr>
        <w:t>interrogating</w:t>
      </w:r>
      <w:r w:rsidRPr="00506F37">
        <w:rPr>
          <w:b/>
          <w:color w:val="000000" w:themeColor="text1"/>
          <w:u w:val="single"/>
        </w:rPr>
        <w:t xml:space="preserve"> the </w:t>
      </w:r>
      <w:r w:rsidRPr="00662CDE">
        <w:rPr>
          <w:b/>
          <w:color w:val="000000" w:themeColor="text1"/>
          <w:highlight w:val="green"/>
          <w:u w:val="single"/>
        </w:rPr>
        <w:t>social dynamics that give rise to imbalances in</w:t>
      </w:r>
      <w:r w:rsidRPr="00506F37">
        <w:rPr>
          <w:b/>
          <w:color w:val="000000" w:themeColor="text1"/>
          <w:u w:val="single"/>
        </w:rPr>
        <w:t xml:space="preserve"> the distribution of </w:t>
      </w:r>
      <w:r w:rsidRPr="00662CDE">
        <w:rPr>
          <w:b/>
          <w:color w:val="000000" w:themeColor="text1"/>
          <w:highlight w:val="green"/>
          <w:u w:val="single"/>
        </w:rPr>
        <w:t>epistemological authority</w:t>
      </w:r>
      <w:r w:rsidRPr="00506F37">
        <w:rPr>
          <w:b/>
          <w:color w:val="000000" w:themeColor="text1"/>
          <w:u w:val="single"/>
        </w:rPr>
        <w:t xml:space="preserve"> to particular subjects </w:t>
      </w:r>
      <w:proofErr w:type="gramStart"/>
      <w:r w:rsidRPr="00506F37">
        <w:rPr>
          <w:b/>
          <w:color w:val="000000" w:themeColor="text1"/>
          <w:u w:val="single"/>
        </w:rPr>
        <w:t>on the basis of</w:t>
      </w:r>
      <w:proofErr w:type="gramEnd"/>
      <w:r w:rsidRPr="00506F37">
        <w:rPr>
          <w:b/>
          <w:color w:val="000000" w:themeColor="text1"/>
          <w:u w:val="single"/>
        </w:rPr>
        <w:t xml:space="preserve"> their perceived status as disabled or nondisabled.</w:t>
      </w:r>
      <w:r w:rsidRPr="00506F37">
        <w:rPr>
          <w:color w:val="000000" w:themeColor="text1"/>
        </w:rPr>
        <w:t xml:space="preserve">” </w:t>
      </w:r>
      <w:r w:rsidRPr="00506F37">
        <w:rPr>
          <w:color w:val="000000" w:themeColor="text1"/>
          <w:sz w:val="16"/>
          <w:szCs w:val="16"/>
        </w:rPr>
        <w:t>(4)</w:t>
      </w:r>
    </w:p>
    <w:p w14:paraId="683FF43C" w14:textId="77777777" w:rsidR="00596A6C" w:rsidRPr="00277356" w:rsidRDefault="00596A6C" w:rsidP="00596A6C">
      <w:pPr>
        <w:pStyle w:val="Heading4"/>
      </w:pPr>
      <w:r>
        <w:t xml:space="preserve">Epistemology must begin with the question of </w:t>
      </w:r>
      <w:proofErr w:type="gramStart"/>
      <w:r>
        <w:t>real world</w:t>
      </w:r>
      <w:proofErr w:type="gramEnd"/>
      <w:r>
        <w:t xml:space="preserve"> ableism inside of the status quo – ideal theorization lacks accountability, forgets the value to know the unknown, and contains generalizations that exclude material suffering – the affirmative is uniquely key to bring humility and provides the necessary empirical realities that stipulate the definitions of your idealized world.</w:t>
      </w:r>
    </w:p>
    <w:p w14:paraId="78898CCB" w14:textId="77777777" w:rsidR="00596A6C" w:rsidRPr="00E25BC3" w:rsidRDefault="00596A6C" w:rsidP="00596A6C">
      <w:proofErr w:type="spellStart"/>
      <w:r w:rsidRPr="00277356">
        <w:rPr>
          <w:rStyle w:val="Style13ptBold"/>
        </w:rPr>
        <w:t>Kittay</w:t>
      </w:r>
      <w:proofErr w:type="spellEnd"/>
      <w:r w:rsidRPr="00277356">
        <w:rPr>
          <w:rStyle w:val="Style13ptBold"/>
        </w:rPr>
        <w:t xml:space="preserve"> 09</w:t>
      </w:r>
      <w:r>
        <w:t xml:space="preserve"> </w:t>
      </w:r>
      <w:r w:rsidRPr="00477591">
        <w:rPr>
          <w:sz w:val="16"/>
          <w:szCs w:val="16"/>
        </w:rPr>
        <w:t xml:space="preserve">Eva Feder </w:t>
      </w:r>
      <w:proofErr w:type="spellStart"/>
      <w:r w:rsidRPr="00477591">
        <w:rPr>
          <w:sz w:val="16"/>
          <w:szCs w:val="16"/>
        </w:rPr>
        <w:t>Kittay</w:t>
      </w:r>
      <w:proofErr w:type="spellEnd"/>
      <w:r w:rsidRPr="00477591">
        <w:rPr>
          <w:sz w:val="16"/>
          <w:szCs w:val="16"/>
        </w:rPr>
        <w:t xml:space="preserve"> is an American philosopher. She is Distinguished Professor of Philosophy (Emerita) at Stony Brook University [</w:t>
      </w:r>
      <w:proofErr w:type="spellStart"/>
      <w:r w:rsidRPr="00477591">
        <w:rPr>
          <w:sz w:val="16"/>
          <w:szCs w:val="16"/>
        </w:rPr>
        <w:t>Kittay</w:t>
      </w:r>
      <w:proofErr w:type="spellEnd"/>
      <w:r w:rsidRPr="00477591">
        <w:rPr>
          <w:sz w:val="16"/>
          <w:szCs w:val="16"/>
        </w:rPr>
        <w:t xml:space="preserve">, Eva Feder. “The Ethics of Philosophizing: Ideal Theory and the Exclusion of People with Severe Cognitive Disabilities.” Feminist Ethics and Social and Political Philosophy: Theorizing the Non-Ideal, 2009, pp. 141–143.] </w:t>
      </w:r>
      <w:r w:rsidRPr="00FB6AA4">
        <w:rPr>
          <w:sz w:val="16"/>
          <w:szCs w:val="16"/>
          <w:u w:val="single"/>
        </w:rPr>
        <w:t>BRACKETED FOR ABLEISM</w:t>
      </w:r>
      <w:r w:rsidRPr="00FB6AA4">
        <w:rPr>
          <w:sz w:val="16"/>
          <w:szCs w:val="16"/>
        </w:rPr>
        <w:t xml:space="preserve"> </w:t>
      </w:r>
      <w:r w:rsidRPr="00477591">
        <w:rPr>
          <w:sz w:val="16"/>
          <w:szCs w:val="16"/>
        </w:rPr>
        <w:t xml:space="preserve">//Found by ACCS JM &amp; Cut by Lex </w:t>
      </w:r>
      <w:proofErr w:type="spellStart"/>
      <w:r w:rsidRPr="00477591">
        <w:rPr>
          <w:sz w:val="16"/>
          <w:szCs w:val="16"/>
        </w:rPr>
        <w:t>AKo</w:t>
      </w:r>
      <w:proofErr w:type="spellEnd"/>
      <w:r w:rsidRPr="00477591">
        <w:rPr>
          <w:sz w:val="16"/>
          <w:szCs w:val="16"/>
        </w:rPr>
        <w:t xml:space="preserve"> + Lex VM</w:t>
      </w:r>
    </w:p>
    <w:p w14:paraId="4FEB3045" w14:textId="77777777" w:rsidR="00596A6C" w:rsidRPr="00154AE3" w:rsidRDefault="00596A6C" w:rsidP="00596A6C">
      <w:pPr>
        <w:spacing w:line="276" w:lineRule="auto"/>
        <w:rPr>
          <w:sz w:val="12"/>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 xml:space="preserve">stipulative </w:t>
      </w:r>
      <w:r w:rsidRPr="00477591">
        <w:rPr>
          <w:rStyle w:val="Emphasis"/>
          <w:highlight w:val="green"/>
        </w:rPr>
        <w:lastRenderedPageBreak/>
        <w:t>definitions,</w:t>
      </w:r>
      <w:r w:rsidRPr="00602A94">
        <w:rPr>
          <w:u w:val="single"/>
        </w:rPr>
        <w:t xml:space="preserve">’ </w:t>
      </w:r>
      <w:proofErr w:type="gramStart"/>
      <w:r w:rsidRPr="00602A94">
        <w:rPr>
          <w:u w:val="single"/>
        </w:rPr>
        <w:t>in order to</w:t>
      </w:r>
      <w:proofErr w:type="gramEnd"/>
      <w:r w:rsidRPr="00602A94">
        <w:rPr>
          <w:u w:val="single"/>
        </w:rPr>
        <w:t xml:space="preserve">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Pr>
          <w:rStyle w:val="Emphasis"/>
          <w:highlight w:val="green"/>
        </w:rPr>
        <w:t xml:space="preserve"> </w:t>
      </w:r>
      <w:r w:rsidRPr="005D233E">
        <w:rPr>
          <w:rStyle w:val="Emphasis"/>
          <w:strike/>
          <w:highlight w:val="green"/>
        </w:rPr>
        <w:t>retarded</w:t>
      </w:r>
      <w:r>
        <w:rPr>
          <w:rStyle w:val="Emphasis"/>
          <w:highlight w:val="green"/>
        </w:rPr>
        <w:t xml:space="preserve">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w:t>
      </w:r>
      <w:proofErr w:type="spellStart"/>
      <w:r w:rsidRPr="00527B83">
        <w:rPr>
          <w:sz w:val="12"/>
        </w:rPr>
        <w:t>carer</w:t>
      </w:r>
      <w:proofErr w:type="spellEnd"/>
      <w:r w:rsidRPr="00527B83">
        <w:rPr>
          <w:sz w:val="12"/>
        </w:rPr>
        <w:t xml:space="preserve"> intent on giving good care must reject stereotypes and be attentive to what and how the 142 E.F. </w:t>
      </w:r>
      <w:proofErr w:type="spellStart"/>
      <w:r w:rsidRPr="00527B83">
        <w:rPr>
          <w:sz w:val="12"/>
        </w:rPr>
        <w:t>Kittay</w:t>
      </w:r>
      <w:proofErr w:type="spellEnd"/>
      <w:r w:rsidRPr="00527B83">
        <w:rPr>
          <w:sz w:val="12"/>
        </w:rPr>
        <w:t xml:space="preserve"> person in front of her responds. (</w:t>
      </w:r>
      <w:proofErr w:type="gramStart"/>
      <w:r w:rsidRPr="00527B83">
        <w:rPr>
          <w:sz w:val="12"/>
        </w:rPr>
        <w:t>Certainly</w:t>
      </w:r>
      <w:proofErr w:type="gramEnd"/>
      <w:r w:rsidRPr="00527B83">
        <w:rPr>
          <w:sz w:val="12"/>
        </w:rPr>
        <w:t xml:space="preserve">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w:t>
      </w:r>
      <w:proofErr w:type="gramStart"/>
      <w:r w:rsidRPr="00602A94">
        <w:rPr>
          <w:u w:val="single"/>
        </w:rPr>
        <w:t>That is to say, it</w:t>
      </w:r>
      <w:proofErr w:type="gramEnd"/>
      <w:r w:rsidRPr="00602A94">
        <w:rPr>
          <w:u w:val="single"/>
        </w:rPr>
        <w:t xml:space="preserve"> values epistemic responsibility of the sort that I discuss above. Not only do we need to be responsible and </w:t>
      </w:r>
      <w:proofErr w:type="gramStart"/>
      <w:r w:rsidRPr="00602A94">
        <w:rPr>
          <w:u w:val="single"/>
        </w:rPr>
        <w:t>insure</w:t>
      </w:r>
      <w:proofErr w:type="gramEnd"/>
      <w:r w:rsidRPr="00602A94">
        <w:rPr>
          <w:u w:val="single"/>
        </w:rPr>
        <w:t xml:space="preserv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w:t>
      </w:r>
      <w:proofErr w:type="gramStart"/>
      <w:r w:rsidRPr="00527B83">
        <w:rPr>
          <w:sz w:val="12"/>
        </w:rPr>
        <w:t>in a position</w:t>
      </w:r>
      <w:proofErr w:type="gramEnd"/>
      <w:r w:rsidRPr="00527B83">
        <w:rPr>
          <w:sz w:val="12"/>
        </w:rPr>
        <w:t xml:space="preserve"> to exercise their rational functioning (to whatever degree they possess it). Yet for the </w:t>
      </w:r>
      <w:proofErr w:type="spellStart"/>
      <w:r w:rsidRPr="00527B83">
        <w:rPr>
          <w:sz w:val="12"/>
        </w:rPr>
        <w:t>carer</w:t>
      </w:r>
      <w:proofErr w:type="spellEnd"/>
      <w:r w:rsidRPr="00527B83">
        <w:rPr>
          <w:sz w:val="12"/>
        </w:rPr>
        <w:t xml:space="preserve">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w:t>
      </w:r>
      <w:r w:rsidRPr="00FB6AA4">
        <w:rPr>
          <w:rStyle w:val="Emphasis"/>
        </w:rPr>
        <w:lastRenderedPageBreak/>
        <w:t xml:space="preserve">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t>
      </w:r>
      <w:proofErr w:type="gramStart"/>
      <w:r w:rsidRPr="00CC6AE0">
        <w:rPr>
          <w:u w:val="single"/>
        </w:rPr>
        <w:t>whether or not</w:t>
      </w:r>
      <w:proofErr w:type="gramEnd"/>
      <w:r w:rsidRPr="00CC6AE0">
        <w:rPr>
          <w:u w:val="single"/>
        </w:rPr>
        <w:t xml:space="preserve">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w:t>
      </w:r>
      <w:proofErr w:type="gramStart"/>
      <w:r w:rsidRPr="00527B83">
        <w:rPr>
          <w:sz w:val="12"/>
        </w:rPr>
        <w:t>that respects</w:t>
      </w:r>
      <w:proofErr w:type="gramEnd"/>
      <w:r w:rsidRPr="00527B83">
        <w:rPr>
          <w:sz w:val="12"/>
        </w:rPr>
        <w:t xml:space="preserve">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w:t>
      </w:r>
      <w:proofErr w:type="gramStart"/>
      <w:r w:rsidRPr="00125E2A">
        <w:rPr>
          <w:u w:val="single"/>
        </w:rPr>
        <w:t xml:space="preserve">this </w:t>
      </w:r>
      <w:r w:rsidRPr="00FB6AA4">
        <w:rPr>
          <w:rStyle w:val="Emphasis"/>
          <w:highlight w:val="green"/>
        </w:rPr>
        <w:t>philosophers</w:t>
      </w:r>
      <w:proofErr w:type="gramEnd"/>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r w:rsidRPr="00527B83">
        <w:rPr>
          <w:sz w:val="12"/>
        </w:rPr>
        <w:t xml:space="preserve"> </w:t>
      </w:r>
    </w:p>
    <w:p w14:paraId="0CA7AFE5" w14:textId="77777777" w:rsidR="00596A6C" w:rsidRDefault="00596A6C" w:rsidP="00596A6C">
      <w:pPr>
        <w:pStyle w:val="Heading4"/>
      </w:pPr>
      <w:r>
        <w:t xml:space="preserve">Reasonability against disabled debaters – [A] a brightline of link turn and impact turn ground solves judge intervention. [B] Competing interps is a form of improving into future rounds within communicative spheres at the expense of disabled death. </w:t>
      </w:r>
    </w:p>
    <w:p w14:paraId="0F83A4D4" w14:textId="18139C17" w:rsidR="00E42E4C" w:rsidRDefault="00E42E4C" w:rsidP="00F601E6"/>
    <w:p w14:paraId="4357E52A" w14:textId="5394E53C" w:rsidR="00596A6C" w:rsidRDefault="00596A6C" w:rsidP="00596A6C">
      <w:pPr>
        <w:pStyle w:val="Heading1"/>
      </w:pPr>
      <w:r>
        <w:lastRenderedPageBreak/>
        <w:t>Accessibility</w:t>
      </w:r>
    </w:p>
    <w:p w14:paraId="122B1514" w14:textId="50DF97C5" w:rsidR="00596A6C" w:rsidRDefault="00596A6C" w:rsidP="00596A6C">
      <w:pPr>
        <w:pStyle w:val="Heading3"/>
      </w:pPr>
      <w:r>
        <w:lastRenderedPageBreak/>
        <w:t>The Disabled Narrative</w:t>
      </w:r>
    </w:p>
    <w:p w14:paraId="008663BB" w14:textId="77777777" w:rsidR="00596A6C" w:rsidRPr="009802CC" w:rsidRDefault="00596A6C" w:rsidP="00596A6C">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CCE46FF" w14:textId="0126AB17" w:rsidR="00596A6C" w:rsidRDefault="00596A6C" w:rsidP="00596A6C">
      <w:pPr>
        <w:rPr>
          <w:rStyle w:val="Style13ptBold"/>
        </w:rPr>
      </w:pPr>
      <w:r w:rsidRPr="009802CC">
        <w:rPr>
          <w:rStyle w:val="Style13ptBold"/>
        </w:rPr>
        <w:t>Mollow 15</w:t>
      </w:r>
    </w:p>
    <w:p w14:paraId="437E4641" w14:textId="06865D93" w:rsidR="00596A6C" w:rsidRDefault="00596A6C" w:rsidP="00596A6C">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6BC09137" w14:textId="77777777" w:rsidR="00596A6C" w:rsidRDefault="00596A6C" w:rsidP="00596A6C"/>
    <w:p w14:paraId="49C70071" w14:textId="77777777" w:rsidR="00596A6C" w:rsidRPr="0004302C" w:rsidRDefault="00596A6C" w:rsidP="00596A6C">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6B4178DF" w14:textId="39571FD8" w:rsidR="00596A6C" w:rsidRDefault="00596A6C" w:rsidP="00596A6C">
      <w:pPr>
        <w:rPr>
          <w:rStyle w:val="Heading4Char"/>
          <w:rFonts w:cs="Times New Roman"/>
          <w:sz w:val="26"/>
        </w:rPr>
      </w:pPr>
      <w:r w:rsidRPr="009802CC">
        <w:rPr>
          <w:rStyle w:val="Heading4Char"/>
          <w:rFonts w:cs="Times New Roman"/>
          <w:sz w:val="26"/>
        </w:rPr>
        <w:t>Mollow 2</w:t>
      </w:r>
    </w:p>
    <w:p w14:paraId="5E6D801A" w14:textId="4F4661CD" w:rsidR="00596A6C" w:rsidRDefault="00596A6C" w:rsidP="00596A6C">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5A22E62A" w14:textId="77777777" w:rsidR="00596A6C" w:rsidRDefault="00596A6C" w:rsidP="00596A6C"/>
    <w:p w14:paraId="0057FB82" w14:textId="77777777" w:rsidR="00596A6C" w:rsidRPr="00CF49AE" w:rsidRDefault="00596A6C" w:rsidP="00596A6C">
      <w:pPr>
        <w:pStyle w:val="Heading4"/>
        <w:rPr>
          <w:rFonts w:eastAsia="MS Gothic"/>
          <w:iCs/>
        </w:rPr>
      </w:pPr>
      <w:r w:rsidRPr="00CF49AE">
        <w:lastRenderedPageBreak/>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5E89ACF" w14:textId="4A5850F7" w:rsidR="00596A6C" w:rsidRDefault="00596A6C" w:rsidP="00596A6C">
      <w:r w:rsidRPr="009802CC">
        <w:rPr>
          <w:rStyle w:val="Style13ptBold"/>
        </w:rPr>
        <w:t>St. Pierre 17</w:t>
      </w:r>
    </w:p>
    <w:p w14:paraId="21EF4CD9" w14:textId="76CD3714" w:rsidR="00596A6C" w:rsidRDefault="00596A6C" w:rsidP="00596A6C">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24EDC02D" w14:textId="4FF254D0" w:rsidR="00596A6C" w:rsidRDefault="00596A6C" w:rsidP="00596A6C"/>
    <w:p w14:paraId="6C3CF2B8" w14:textId="77777777" w:rsidR="00596A6C" w:rsidRDefault="00596A6C" w:rsidP="00596A6C">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1EACA0EE" w14:textId="7938613F" w:rsidR="00596A6C" w:rsidRDefault="00596A6C" w:rsidP="00596A6C">
      <w:r w:rsidRPr="009802CC">
        <w:rPr>
          <w:rStyle w:val="Style13ptBold"/>
          <w:color w:val="000000" w:themeColor="text1"/>
        </w:rPr>
        <w:t>Selck 16</w:t>
      </w:r>
    </w:p>
    <w:p w14:paraId="15F45B6B" w14:textId="0FD29A69" w:rsidR="00596A6C" w:rsidRDefault="00977BA0" w:rsidP="00596A6C">
      <w:r>
        <w:t xml:space="preserve">disability is riddled with pain and attempts to make a space free from optimism to antagonize the erasure of dis/ability by analyzing the </w:t>
      </w:r>
      <w:proofErr w:type="spellStart"/>
      <w:r>
        <w:t>crip</w:t>
      </w:r>
      <w:proofErr w:type="spellEnd"/>
      <w:r>
        <w:t xml:space="preserve">-pessimist neoliberalism </w:t>
      </w:r>
      <w:r>
        <w:lastRenderedPageBreak/>
        <w:t xml:space="preserve">is effective at rebranding oppression as progress politics of progress strip agency from bodies with disabilities There is no approach that will address disabled experiences, as </w:t>
      </w:r>
      <w:proofErr w:type="spellStart"/>
      <w:r>
        <w:t>crip</w:t>
      </w:r>
      <w:proofErr w:type="spellEnd"/>
      <w:r>
        <w:t>-pessimism will remind us. after failing to rehabilitate able-bodied standards come to a comfort with pessimism.</w:t>
      </w:r>
    </w:p>
    <w:p w14:paraId="1D7A6F1C" w14:textId="77777777" w:rsidR="00977BA0" w:rsidRDefault="00977BA0" w:rsidP="00596A6C"/>
    <w:p w14:paraId="46B43EB2" w14:textId="77777777" w:rsidR="00596A6C" w:rsidRPr="0004302C" w:rsidRDefault="00596A6C" w:rsidP="00596A6C">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402116A7" w14:textId="0BD5FBCC" w:rsidR="00596A6C" w:rsidRDefault="00596A6C" w:rsidP="00596A6C">
      <w:proofErr w:type="spellStart"/>
      <w:r w:rsidRPr="0004302C">
        <w:rPr>
          <w:b/>
          <w:bCs/>
          <w:color w:val="000000" w:themeColor="text1"/>
          <w:szCs w:val="26"/>
        </w:rPr>
        <w:t>Siebers</w:t>
      </w:r>
      <w:proofErr w:type="spellEnd"/>
      <w:r w:rsidRPr="0004302C">
        <w:rPr>
          <w:b/>
          <w:bCs/>
          <w:color w:val="000000" w:themeColor="text1"/>
          <w:szCs w:val="26"/>
        </w:rPr>
        <w:t xml:space="preserve"> et al. 17</w:t>
      </w:r>
    </w:p>
    <w:p w14:paraId="6F6921EF" w14:textId="41E75898" w:rsidR="00596A6C" w:rsidRDefault="00977BA0" w:rsidP="00596A6C">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633EA0B3" w14:textId="77777777" w:rsidR="00977BA0" w:rsidRDefault="00977BA0" w:rsidP="00596A6C"/>
    <w:p w14:paraId="5E3F1688" w14:textId="77777777" w:rsidR="00596A6C" w:rsidRPr="00D24FE5" w:rsidRDefault="00596A6C" w:rsidP="00596A6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6C709C90" w14:textId="35503C2B" w:rsidR="00596A6C" w:rsidRDefault="00596A6C" w:rsidP="00596A6C">
      <w:r w:rsidRPr="00D24FE5">
        <w:rPr>
          <w:rStyle w:val="Style13ptBold"/>
          <w:szCs w:val="26"/>
        </w:rPr>
        <w:t xml:space="preserve">Mollow </w:t>
      </w:r>
      <w:r>
        <w:rPr>
          <w:rStyle w:val="Style13ptBold"/>
          <w:szCs w:val="26"/>
        </w:rPr>
        <w:t>3</w:t>
      </w:r>
    </w:p>
    <w:p w14:paraId="72085D8A" w14:textId="10BA1646" w:rsidR="00596A6C" w:rsidRDefault="00977BA0" w:rsidP="00596A6C">
      <w:r>
        <w:t xml:space="preserve">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w:t>
      </w:r>
      <w:proofErr w:type="spellStart"/>
      <w:r>
        <w:t>Freud‟s</w:t>
      </w:r>
      <w:proofErr w:type="spellEnd"/>
      <w:r>
        <w:t xml:space="preserve"> paradigm has been the basis of important interventions by social theorists who I examine the ways in which cultural projections of the disability drive shape intersections of oppression including misogyny homophobia white </w:t>
      </w:r>
      <w:proofErr w:type="gramStart"/>
      <w:r>
        <w:t>supremacy ,</w:t>
      </w:r>
      <w:proofErr w:type="gramEnd"/>
      <w:r>
        <w:t xml:space="preserve"> and colonialism I will neither assume nor attempt to establish that the psychoanalytic ways of thinking will be useful to every subject and culture . The words our culture” </w:t>
      </w:r>
      <w:proofErr w:type="gramStart"/>
      <w:r>
        <w:t>cannot ,</w:t>
      </w:r>
      <w:proofErr w:type="gramEnd"/>
      <w:r>
        <w:t xml:space="preserve"> reference every person but the ableist social and psychic structures exceed the bounds of demarcations such as “US American culture,” “the West,” or “modern industrial societies</w:t>
      </w:r>
    </w:p>
    <w:p w14:paraId="4DF52ED4" w14:textId="77777777" w:rsidR="00977BA0" w:rsidRDefault="00977BA0" w:rsidP="00596A6C"/>
    <w:p w14:paraId="601C21EA" w14:textId="77777777" w:rsidR="00596A6C" w:rsidRPr="003C0707" w:rsidRDefault="00596A6C" w:rsidP="00596A6C">
      <w:pPr>
        <w:pStyle w:val="Heading4"/>
      </w:pPr>
      <w:r>
        <w:t xml:space="preserve">The 1AC method is compatible with a form of </w:t>
      </w:r>
      <w:r w:rsidRPr="003C0707">
        <w:t>conspiratorial communism – it’s the only solution</w:t>
      </w:r>
      <w:r>
        <w:t xml:space="preserve"> to neoliberalism.</w:t>
      </w:r>
    </w:p>
    <w:p w14:paraId="4372C2CF" w14:textId="324DF9D5" w:rsidR="00596A6C" w:rsidRDefault="00596A6C" w:rsidP="00596A6C">
      <w:r w:rsidRPr="003C0707">
        <w:rPr>
          <w:rStyle w:val="Style13ptBold"/>
        </w:rPr>
        <w:t>Culp 16</w:t>
      </w:r>
    </w:p>
    <w:p w14:paraId="29D02414" w14:textId="55CDAECF" w:rsidR="00596A6C" w:rsidRDefault="00977BA0" w:rsidP="00977BA0">
      <w:r>
        <w:t>embrace</w:t>
      </w:r>
      <w:r>
        <w:t xml:space="preserve"> </w:t>
      </w:r>
      <w:r>
        <w:t>a Marxism so anti-State that it refuses</w:t>
      </w:r>
      <w:r>
        <w:t xml:space="preserve"> </w:t>
      </w:r>
      <w:r>
        <w:t>democracy</w:t>
      </w:r>
      <w:r>
        <w:t xml:space="preserve"> </w:t>
      </w:r>
      <w:r>
        <w:t>darkness begins by subverting</w:t>
      </w:r>
      <w:r>
        <w:t xml:space="preserve"> </w:t>
      </w:r>
      <w:r>
        <w:t>celebration of democracy</w:t>
      </w:r>
      <w:r>
        <w:t xml:space="preserve"> </w:t>
      </w:r>
      <w:r>
        <w:t>which offers a</w:t>
      </w:r>
      <w:r>
        <w:t xml:space="preserve"> </w:t>
      </w:r>
      <w:r>
        <w:t>resolution to capitalism</w:t>
      </w:r>
      <w:r>
        <w:t xml:space="preserve"> </w:t>
      </w:r>
      <w:r>
        <w:t>Our communism is nothing but the conspiracy of communism (against ontology).</w:t>
      </w:r>
      <w:r>
        <w:t xml:space="preserve"> </w:t>
      </w:r>
      <w:r>
        <w:t>the conspiracy to destroy the factory of production</w:t>
      </w:r>
      <w:r>
        <w:t xml:space="preserve"> </w:t>
      </w:r>
      <w:r>
        <w:t>a war machine that turns</w:t>
      </w:r>
      <w:r>
        <w:t xml:space="preserve"> </w:t>
      </w:r>
      <w:proofErr w:type="spellStart"/>
      <w:r>
        <w:t>autoproductive</w:t>
      </w:r>
      <w:proofErr w:type="spellEnd"/>
      <w:r>
        <w:t xml:space="preserve"> processes of the Real into weapons for destroying</w:t>
      </w:r>
      <w:r>
        <w:t xml:space="preserve"> </w:t>
      </w:r>
      <w:r>
        <w:t>metaphysical consistency</w:t>
      </w:r>
      <w:r>
        <w:t xml:space="preserve"> </w:t>
      </w:r>
      <w:r>
        <w:t>it has a penchant for negativity</w:t>
      </w:r>
      <w:r>
        <w:t xml:space="preserve"> </w:t>
      </w:r>
      <w:r>
        <w:t>against everything that the joyful take as a given</w:t>
      </w:r>
    </w:p>
    <w:p w14:paraId="4EB824C6" w14:textId="77777777" w:rsidR="00977BA0" w:rsidRDefault="00977BA0" w:rsidP="00977BA0"/>
    <w:p w14:paraId="00A3AE5E" w14:textId="77777777" w:rsidR="00596A6C" w:rsidRDefault="00596A6C" w:rsidP="00596A6C">
      <w:pPr>
        <w:pStyle w:val="Heading4"/>
      </w:pPr>
      <w:r>
        <w:t xml:space="preserve">Kant’s criteria for personhood violently excludes the disabled. </w:t>
      </w:r>
    </w:p>
    <w:p w14:paraId="1FBC3386" w14:textId="13F240A4" w:rsidR="00596A6C" w:rsidRDefault="00596A6C" w:rsidP="00596A6C">
      <w:r w:rsidRPr="00705643">
        <w:rPr>
          <w:rStyle w:val="Style13ptBold"/>
        </w:rPr>
        <w:t>Pinheiro 17</w:t>
      </w:r>
    </w:p>
    <w:p w14:paraId="4110156C" w14:textId="184B4F02" w:rsidR="00596A6C" w:rsidRDefault="00977BA0" w:rsidP="00596A6C">
      <w:r>
        <w:t>Kant’s “empirical” observations on disability impact his political formulations its continual neglect has resulted in an insufficiently critical and accurate interpretation of Kant’s political thought scholars in disability studies contest Kant’s moral theory of personhood In its quest to “protect human dignity through recognition of others as rational persons Kant’s moral theory consequently figures the “irrational” as “not ‘autonomous and therefore not due the dignity accorded to ‘rational beings Kant’s moral philosophy is conceptually implicated in the political marginalization of the disabled persons. Kant’s approach to justice fails with respect to the intellectually disabled</w:t>
      </w:r>
    </w:p>
    <w:p w14:paraId="1C22BC59" w14:textId="77777777" w:rsidR="00977BA0" w:rsidRDefault="00977BA0" w:rsidP="00596A6C"/>
    <w:p w14:paraId="480D5CCA" w14:textId="77777777" w:rsidR="00596A6C" w:rsidRPr="00506F37" w:rsidRDefault="00596A6C" w:rsidP="00596A6C">
      <w:pPr>
        <w:pStyle w:val="Heading4"/>
        <w:spacing w:before="0" w:after="80" w:line="276" w:lineRule="auto"/>
        <w:rPr>
          <w:rFonts w:cs="Calibri"/>
          <w:color w:val="000000" w:themeColor="text1"/>
        </w:rPr>
      </w:pPr>
      <w:r w:rsidRPr="00506F37">
        <w:rPr>
          <w:rFonts w:cs="Calibri"/>
          <w:color w:val="000000" w:themeColor="text1"/>
        </w:rPr>
        <w:t xml:space="preserve">You should adopt epistemological disablement over certainty. Their attempt to construct a universal guide to action ignores the ways in which uncertainty, confusion, and the overall drive determine us. This means their framework should be ep suspect because it is contingent on a complete knowledge of the self which the disability drive denies. </w:t>
      </w:r>
    </w:p>
    <w:p w14:paraId="44050555" w14:textId="43AD848E" w:rsidR="00596A6C" w:rsidRPr="00596A6C" w:rsidRDefault="00596A6C" w:rsidP="00596A6C">
      <w:pPr>
        <w:rPr>
          <w:rStyle w:val="Style13ptBold"/>
        </w:rPr>
      </w:pPr>
      <w:r w:rsidRPr="00596A6C">
        <w:rPr>
          <w:rStyle w:val="Style13ptBold"/>
        </w:rPr>
        <w:t>Mollow 15</w:t>
      </w:r>
    </w:p>
    <w:p w14:paraId="195698A1" w14:textId="4FAC5888" w:rsidR="00596A6C" w:rsidRDefault="00977BA0" w:rsidP="00977BA0">
      <w:r>
        <w:t>Any knowing of the drive</w:t>
      </w:r>
      <w:r>
        <w:t xml:space="preserve"> </w:t>
      </w:r>
      <w:r>
        <w:t>must</w:t>
      </w:r>
      <w:r>
        <w:t xml:space="preserve"> </w:t>
      </w:r>
      <w:r>
        <w:t>be an effort characterized by failure and incompletion—that is</w:t>
      </w:r>
      <w:r>
        <w:t xml:space="preserve"> </w:t>
      </w:r>
      <w:r>
        <w:t>epistemological disablement</w:t>
      </w:r>
      <w:r>
        <w:t xml:space="preserve"> </w:t>
      </w:r>
      <w:r>
        <w:t>coming into</w:t>
      </w:r>
      <w:r>
        <w:t xml:space="preserve"> </w:t>
      </w:r>
      <w:r>
        <w:t>proximity with the disability drive produces states of</w:t>
      </w:r>
      <w:r>
        <w:t xml:space="preserve"> </w:t>
      </w:r>
      <w:r>
        <w:t>affective uncertainty</w:t>
      </w:r>
      <w:r>
        <w:t xml:space="preserve"> </w:t>
      </w:r>
      <w:r>
        <w:t>These moments</w:t>
      </w:r>
      <w:r>
        <w:t xml:space="preserve"> </w:t>
      </w:r>
      <w:r>
        <w:t xml:space="preserve">are often </w:t>
      </w:r>
      <w:r>
        <w:lastRenderedPageBreak/>
        <w:t>disavowed by theorists</w:t>
      </w:r>
      <w:r>
        <w:t xml:space="preserve"> </w:t>
      </w:r>
      <w:r>
        <w:t>and are instead projected onto disabled people</w:t>
      </w:r>
      <w:r>
        <w:t xml:space="preserve"> </w:t>
      </w:r>
      <w:r>
        <w:t>disabled people</w:t>
      </w:r>
      <w:r>
        <w:t xml:space="preserve"> </w:t>
      </w:r>
      <w:r>
        <w:t>are depicted as the result of an insufficiency of self-knowledge</w:t>
      </w:r>
      <w:r>
        <w:t xml:space="preserve"> </w:t>
      </w:r>
      <w:r>
        <w:t>drive theory</w:t>
      </w:r>
      <w:r>
        <w:t xml:space="preserve"> </w:t>
      </w:r>
      <w:r>
        <w:t xml:space="preserve">undermine belief in the possibility of a transparent and </w:t>
      </w:r>
      <w:proofErr w:type="spellStart"/>
      <w:r>
        <w:t>whol</w:t>
      </w:r>
      <w:proofErr w:type="spellEnd"/>
      <w:r>
        <w:t xml:space="preserve"> </w:t>
      </w:r>
      <w:r>
        <w:t>self</w:t>
      </w:r>
      <w:r>
        <w:t xml:space="preserve"> </w:t>
      </w:r>
      <w:r>
        <w:t>this</w:t>
      </w:r>
      <w:r>
        <w:t xml:space="preserve"> </w:t>
      </w:r>
      <w:r>
        <w:t>highlights the limits of complete self-knowledge for</w:t>
      </w:r>
      <w:r>
        <w:t xml:space="preserve"> </w:t>
      </w:r>
      <w:r>
        <w:t>subjects</w:t>
      </w:r>
      <w:r>
        <w:t xml:space="preserve"> </w:t>
      </w:r>
      <w:r>
        <w:t>while</w:t>
      </w:r>
      <w:r>
        <w:t xml:space="preserve"> </w:t>
      </w:r>
      <w:r>
        <w:t>interrogating</w:t>
      </w:r>
      <w:r>
        <w:t xml:space="preserve"> </w:t>
      </w:r>
      <w:r>
        <w:t>social dynamics that give rise to imbalances in</w:t>
      </w:r>
      <w:r>
        <w:t xml:space="preserve"> </w:t>
      </w:r>
      <w:r>
        <w:t>epistemological authority</w:t>
      </w:r>
    </w:p>
    <w:p w14:paraId="21CD2B15" w14:textId="77777777" w:rsidR="00977BA0" w:rsidRDefault="00977BA0" w:rsidP="00977BA0"/>
    <w:p w14:paraId="21F68EAC" w14:textId="77777777" w:rsidR="00596A6C" w:rsidRPr="00277356" w:rsidRDefault="00596A6C" w:rsidP="00596A6C">
      <w:pPr>
        <w:pStyle w:val="Heading4"/>
      </w:pPr>
      <w:r>
        <w:t xml:space="preserve">Epistemology must begin with the question of </w:t>
      </w:r>
      <w:proofErr w:type="gramStart"/>
      <w:r>
        <w:t>real world</w:t>
      </w:r>
      <w:proofErr w:type="gramEnd"/>
      <w:r>
        <w:t xml:space="preserve"> ableism inside of the status quo – ideal theorization lacks accountability, forgets the value to know the unknown, and contains generalizations that exclude material suffering – the affirmative is uniquely key to bring humility and provides the necessary empirical realities that stipulate the definitions of your idealized world.</w:t>
      </w:r>
    </w:p>
    <w:p w14:paraId="3EEC215C" w14:textId="0ACC185B" w:rsidR="00596A6C" w:rsidRDefault="00596A6C" w:rsidP="00596A6C">
      <w:proofErr w:type="spellStart"/>
      <w:r w:rsidRPr="00277356">
        <w:rPr>
          <w:rStyle w:val="Style13ptBold"/>
        </w:rPr>
        <w:t>Kittay</w:t>
      </w:r>
      <w:proofErr w:type="spellEnd"/>
      <w:r w:rsidRPr="00277356">
        <w:rPr>
          <w:rStyle w:val="Style13ptBold"/>
        </w:rPr>
        <w:t xml:space="preserve"> 09</w:t>
      </w:r>
    </w:p>
    <w:p w14:paraId="7B7789DC" w14:textId="621F1651" w:rsidR="00596A6C" w:rsidRPr="00596A6C" w:rsidRDefault="00977BA0" w:rsidP="00596A6C">
      <w:r>
        <w:t xml:space="preserve">Philosophy is concerned with ‘truth’. The truth cannot be served if philosophers do not acquaint with the subject realities give stipulative definitions, these construct a theory applicable to that real world generalizations such as ‘the mentally retarded [disabled] cannot have experiences’ since joy for people with impairments derives from experiences. A care ethic expresses values to conditions idealized theorizing, forget what we do not know This elevates arrogance of imposing one’s values as true care attests value on the life of deliberation. accountability is inherent without </w:t>
      </w:r>
      <w:proofErr w:type="gramStart"/>
      <w:r>
        <w:t>it,</w:t>
      </w:r>
      <w:proofErr w:type="gramEnd"/>
      <w:r>
        <w:t xml:space="preserve"> one cannot guarantee a consistency Yet philosophers take cue that are after the truth</w:t>
      </w:r>
    </w:p>
    <w:sectPr w:rsidR="00596A6C" w:rsidRPr="00596A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6A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A6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BA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44F26B"/>
  <w14:defaultImageDpi w14:val="300"/>
  <w15:docId w15:val="{1366D3AE-7CE5-FF45-96D1-02B501B45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6A6C"/>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596A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6A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596A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596A6C"/>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596A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A6C"/>
  </w:style>
  <w:style w:type="character" w:customStyle="1" w:styleId="Heading1Char">
    <w:name w:val="Heading 1 Char"/>
    <w:aliases w:val="Pocket Char"/>
    <w:basedOn w:val="DefaultParagraphFont"/>
    <w:link w:val="Heading1"/>
    <w:uiPriority w:val="9"/>
    <w:rsid w:val="00596A6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96A6C"/>
    <w:rPr>
      <w:rFonts w:ascii="Times New Roman" w:eastAsiaTheme="majorEastAsia" w:hAnsi="Times New Roman"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596A6C"/>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596A6C"/>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96A6C"/>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596A6C"/>
    <w:rPr>
      <w:b w:val="0"/>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596A6C"/>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596A6C"/>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596A6C"/>
    <w:rPr>
      <w:color w:val="auto"/>
      <w:u w:val="none"/>
    </w:rPr>
  </w:style>
  <w:style w:type="paragraph" w:styleId="DocumentMap">
    <w:name w:val="Document Map"/>
    <w:basedOn w:val="Normal"/>
    <w:link w:val="DocumentMapChar"/>
    <w:uiPriority w:val="99"/>
    <w:semiHidden/>
    <w:unhideWhenUsed/>
    <w:rsid w:val="00596A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6A6C"/>
    <w:rPr>
      <w:rFonts w:ascii="Lucida Grande" w:hAnsi="Lucida Grande" w:cs="Lucida Grande"/>
    </w:rPr>
  </w:style>
  <w:style w:type="paragraph" w:customStyle="1" w:styleId="textbold">
    <w:name w:val="text bold"/>
    <w:basedOn w:val="Normal"/>
    <w:link w:val="Emphasis"/>
    <w:uiPriority w:val="20"/>
    <w:qFormat/>
    <w:rsid w:val="00596A6C"/>
    <w:pPr>
      <w:widowControl w:val="0"/>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rack5.mixtape.moe/frhir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11556</Words>
  <Characters>65873</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2021-09-04T20:15:00Z</dcterms:created>
  <dcterms:modified xsi:type="dcterms:W3CDTF">2021-09-04T20:33:00Z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