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45DF7" w14:textId="0BFC456C" w:rsidR="00074943" w:rsidRDefault="00EC7B87" w:rsidP="00EC7B87">
      <w:pPr>
        <w:pStyle w:val="Heading1"/>
      </w:pPr>
      <w:r>
        <w:t>1AC</w:t>
      </w:r>
    </w:p>
    <w:p w14:paraId="680004DE" w14:textId="7C7EFDBB" w:rsidR="00EC7B87" w:rsidRPr="00EC7B87" w:rsidRDefault="00EC7B87" w:rsidP="00EC7B87">
      <w:pPr>
        <w:pStyle w:val="Heading3"/>
      </w:pPr>
      <w:r>
        <w:t>AC</w:t>
      </w:r>
    </w:p>
    <w:p w14:paraId="5CF58ED1" w14:textId="77777777" w:rsidR="00074943" w:rsidRPr="009802CC" w:rsidRDefault="00074943" w:rsidP="00074943">
      <w:pPr>
        <w:pStyle w:val="Heading4"/>
        <w:rPr>
          <w:rFonts w:cs="Times New Roman"/>
          <w:color w:val="000000" w:themeColor="text1"/>
        </w:rPr>
      </w:pPr>
      <w:r>
        <w:rPr>
          <w:rFonts w:cs="Times New Roman"/>
          <w:color w:val="000000" w:themeColor="text1"/>
        </w:rPr>
        <w:t>It’s time for the system to hear our outcries – a</w:t>
      </w:r>
      <w:r w:rsidRPr="009802CC">
        <w:rPr>
          <w:rFonts w:cs="Times New Roman"/>
          <w:color w:val="000000" w:themeColor="text1"/>
        </w:rPr>
        <w:t>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5374C9B5" w14:textId="77777777" w:rsidR="00074943" w:rsidRDefault="00074943" w:rsidP="00074943">
      <w:r w:rsidRPr="009802CC">
        <w:rPr>
          <w:rStyle w:val="Style13ptBold"/>
        </w:rPr>
        <w:t>Mollow 15</w:t>
      </w:r>
      <w:r w:rsidRPr="0027629E">
        <w:t xml:space="preserve"> </w:t>
      </w:r>
      <w:r w:rsidRPr="009802CC">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r>
        <w:rPr>
          <w:sz w:val="16"/>
          <w:szCs w:val="16"/>
        </w:rPr>
        <w:t>ACCS JM</w:t>
      </w:r>
    </w:p>
    <w:p w14:paraId="426B002B" w14:textId="77777777" w:rsidR="00074943" w:rsidRPr="00BC404C" w:rsidRDefault="00074943" w:rsidP="00074943">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w:t>
      </w:r>
      <w:proofErr w:type="gramStart"/>
      <w:r w:rsidRPr="002A71B1">
        <w:rPr>
          <w:sz w:val="16"/>
        </w:rPr>
        <w:t>enter into</w:t>
      </w:r>
      <w:proofErr w:type="gramEnd"/>
      <w:r w:rsidRPr="002A71B1">
        <w:rPr>
          <w:sz w:val="16"/>
        </w:rPr>
        <w:t xml:space="preserve"> intersubjective relations with an “other,” </w:t>
      </w:r>
      <w:r w:rsidRPr="00074943">
        <w:rPr>
          <w:rStyle w:val="Emphasis"/>
          <w:highlight w:val="green"/>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w:t>
      </w:r>
      <w:r w:rsidRPr="00515BB0">
        <w:rPr>
          <w:rStyle w:val="Emphasis"/>
          <w:highlight w:val="green"/>
        </w:rPr>
        <w:t>properly belong</w:t>
      </w:r>
      <w:r w:rsidRPr="00074943">
        <w:rPr>
          <w:rStyle w:val="Emphasis"/>
          <w:highlight w:val="green"/>
        </w:rPr>
        <w:t xml:space="preserve">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074943">
        <w:rPr>
          <w:rStyle w:val="Emphasis"/>
          <w:highlight w:val="green"/>
        </w:rPr>
        <w:t>that is provoked by the</w:t>
      </w:r>
      <w:r w:rsidRPr="0093432D">
        <w:rPr>
          <w:rStyle w:val="StyleUnderline"/>
        </w:rPr>
        <w:t xml:space="preserve"> image of a </w:t>
      </w:r>
      <w:r w:rsidRPr="00074943">
        <w:rPr>
          <w:rStyle w:val="Emphasis"/>
          <w:highlight w:val="green"/>
        </w:rPr>
        <w:t>suffering other</w:t>
      </w:r>
      <w:r w:rsidRPr="00896766">
        <w:rPr>
          <w:rStyle w:val="StyleUnderline"/>
        </w:rPr>
        <w:t xml:space="preserve"> who</w:t>
      </w:r>
      <w:r w:rsidRPr="002A71B1">
        <w:rPr>
          <w:sz w:val="16"/>
        </w:rPr>
        <w:t xml:space="preserve">, it seems momentarily, both is and is not </w:t>
      </w:r>
      <w:proofErr w:type="gramStart"/>
      <w:r w:rsidRPr="002A71B1">
        <w:rPr>
          <w:sz w:val="16"/>
        </w:rPr>
        <w:t>one’s self</w:t>
      </w:r>
      <w:proofErr w:type="gramEnd"/>
      <w:r w:rsidRPr="002A71B1">
        <w:rPr>
          <w:sz w:val="16"/>
        </w:rPr>
        <w:t xml:space="preserve">. </w:t>
      </w:r>
      <w:r w:rsidRPr="00074943">
        <w:rPr>
          <w:rStyle w:val="Emphasis"/>
          <w:highlight w:val="green"/>
        </w:rPr>
        <w:t>This affective response can feel unbeara</w:t>
      </w:r>
      <w:r w:rsidRPr="0093432D">
        <w:rPr>
          <w:rStyle w:val="Emphasis"/>
          <w:highlight w:val="green"/>
        </w:rPr>
        <w:t>ble</w:t>
      </w:r>
      <w:r w:rsidRPr="002A71B1">
        <w:rPr>
          <w:sz w:val="16"/>
        </w:rPr>
        <w:t xml:space="preserve">, as seen in Siebers’s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93432D">
        <w:rPr>
          <w:rStyle w:val="Emphasis"/>
          <w:highlight w:val="green"/>
        </w:rPr>
        <w:t>to contemplate another 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2A71B1">
        <w:rPr>
          <w:sz w:val="16"/>
        </w:rPr>
        <w:t>self, because</w:t>
      </w:r>
      <w:proofErr w:type="gramEnd"/>
      <w:r w:rsidRPr="002A71B1">
        <w:rPr>
          <w:sz w:val="16"/>
        </w:rPr>
        <w:t xml:space="preserv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074943">
        <w:rPr>
          <w:rStyle w:val="Emphasis"/>
          <w:highlight w:val="green"/>
        </w:rPr>
        <w:t>an attempt</w:t>
      </w:r>
      <w:r w:rsidRPr="0093432D">
        <w:rPr>
          <w:rStyle w:val="StyleUnderline"/>
        </w:rPr>
        <w:t xml:space="preserve"> to get back to that ego-shattering state of painfully pleasurable primary pity, and at the same time </w:t>
      </w:r>
      <w:r w:rsidRPr="00E834C0">
        <w:rPr>
          <w:rStyle w:val="Emphasis"/>
        </w:rPr>
        <w:t>to 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074943">
        <w:rPr>
          <w:rStyle w:val="Emphasis"/>
          <w:highlight w:val="green"/>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w:t>
      </w:r>
      <w:proofErr w:type="gramStart"/>
      <w:r w:rsidRPr="002A71B1">
        <w:rPr>
          <w:sz w:val="16"/>
        </w:rPr>
        <w:t>and,</w:t>
      </w:r>
      <w:proofErr w:type="gramEnd"/>
      <w:r w:rsidRPr="002A71B1">
        <w:rPr>
          <w:sz w:val="16"/>
        </w:rPr>
        <w:t xml:space="preserve"> fantasmatically, perhaps already is—an image of one’s own self undone?</w:t>
      </w:r>
    </w:p>
    <w:p w14:paraId="1DF23C2D" w14:textId="77777777" w:rsidR="00074943" w:rsidRPr="0004302C" w:rsidRDefault="00074943" w:rsidP="00074943">
      <w:pPr>
        <w:pStyle w:val="Heading4"/>
        <w:rPr>
          <w:rFonts w:cs="Calibri"/>
          <w:color w:val="000000" w:themeColor="text1"/>
        </w:rPr>
      </w:pPr>
      <w:r>
        <w:rPr>
          <w:rFonts w:cs="Calibri"/>
          <w:color w:val="000000" w:themeColor="text1"/>
        </w:rPr>
        <w:t xml:space="preserve">Debate is a sphere of “fiat” and “futurism” which reifies </w:t>
      </w:r>
      <w:r w:rsidRPr="0004302C">
        <w:rPr>
          <w:rFonts w:cs="Calibri"/>
          <w:color w:val="000000" w:themeColor="text1"/>
        </w:rPr>
        <w:t>rehabilitative futurism where the signifier of the fantasmatic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argumentation becomes unethically flawed</w:t>
      </w:r>
      <w:r>
        <w:t xml:space="preserve"> – thus, th</w:t>
      </w:r>
      <w:r w:rsidRPr="00D24FE5">
        <w:t xml:space="preserve">e role of the ballot is to </w:t>
      </w:r>
      <w:r>
        <w:t>disrupt biopolitical systems of productivity and futurity</w:t>
      </w:r>
      <w:r w:rsidRPr="00D24FE5">
        <w:t>.</w:t>
      </w:r>
    </w:p>
    <w:p w14:paraId="70FB59EB" w14:textId="77777777" w:rsidR="00074943" w:rsidRPr="009802CC" w:rsidRDefault="00074943" w:rsidP="00074943">
      <w:pPr>
        <w:spacing w:line="276" w:lineRule="auto"/>
        <w:rPr>
          <w:b/>
          <w:sz w:val="16"/>
          <w:szCs w:val="16"/>
        </w:rPr>
      </w:pPr>
      <w:r w:rsidRPr="009802CC">
        <w:rPr>
          <w:rStyle w:val="Heading4Char"/>
          <w:rFonts w:cs="Times New Roman"/>
          <w:sz w:val="26"/>
        </w:rPr>
        <w:t>Mollow 2</w:t>
      </w:r>
      <w:r w:rsidRPr="00275AFF">
        <w:rPr>
          <w:rStyle w:val="Style13ptBold"/>
          <w:b w:val="0"/>
          <w:bCs/>
          <w:szCs w:val="26"/>
        </w:rPr>
        <w:t xml:space="preserve"> </w:t>
      </w:r>
      <w:r w:rsidRPr="009802CC">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r>
        <w:rPr>
          <w:sz w:val="16"/>
          <w:szCs w:val="16"/>
        </w:rPr>
        <w:t>ACCS JM</w:t>
      </w:r>
    </w:p>
    <w:p w14:paraId="75B588D3" w14:textId="77777777" w:rsidR="00074943" w:rsidRPr="002E3A75" w:rsidRDefault="00074943" w:rsidP="00074943">
      <w:pPr>
        <w:rPr>
          <w:sz w:val="16"/>
        </w:rPr>
      </w:pPr>
      <w:r w:rsidRPr="008F45F2">
        <w:rPr>
          <w:sz w:val="16"/>
        </w:rPr>
        <w:t>“Let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hear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w:t>
      </w:r>
      <w:proofErr w:type="gramStart"/>
      <w:r w:rsidRPr="008F45F2">
        <w:rPr>
          <w:sz w:val="16"/>
        </w:rPr>
        <w:t>similar to</w:t>
      </w:r>
      <w:proofErr w:type="gramEnd"/>
      <w:r w:rsidRPr="008F45F2">
        <w:rPr>
          <w:sz w:val="16"/>
        </w:rPr>
        <w:t xml:space="preserve">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fantasmatic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504EFB9D" w14:textId="77777777" w:rsidR="00074943" w:rsidRPr="00CF49AE" w:rsidRDefault="00074943" w:rsidP="00074943">
      <w:pPr>
        <w:pStyle w:val="Heading4"/>
        <w:rPr>
          <w:rFonts w:eastAsia="MS Gothic"/>
          <w:iCs/>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0117A4B5" w14:textId="77777777" w:rsidR="00074943" w:rsidRPr="009802CC" w:rsidRDefault="00074943" w:rsidP="00074943">
      <w:pPr>
        <w:spacing w:after="0"/>
      </w:pPr>
      <w:r w:rsidRPr="009802CC">
        <w:rPr>
          <w:rStyle w:val="Style13ptBold"/>
        </w:rPr>
        <w:t>St. Pierre 17</w:t>
      </w:r>
      <w:r w:rsidRPr="009802CC">
        <w:t xml:space="preserve"> </w:t>
      </w:r>
      <w:r w:rsidRPr="009802CC">
        <w:rPr>
          <w:sz w:val="16"/>
          <w:szCs w:val="16"/>
        </w:rPr>
        <w:t>(Becoming Dysfluent: Fluency as Biopolitics and Hegemony Joshua St. Pierre Journal of Literary &amp; Cultural Disability Studies, Volume 11, Issue 3, 2017, pp. 339-356 (Article) Published by Liverpool University Press) [</w:t>
      </w:r>
      <w:r w:rsidRPr="009802CC">
        <w:rPr>
          <w:sz w:val="16"/>
          <w:szCs w:val="16"/>
          <w:u w:val="single"/>
        </w:rPr>
        <w:t>BRACKETED FOR ABLEIST RHETORIC</w:t>
      </w:r>
      <w:r w:rsidRPr="009802CC">
        <w:rPr>
          <w:sz w:val="16"/>
          <w:szCs w:val="16"/>
        </w:rPr>
        <w:t>] //Lex VM Recut by ACCS JM</w:t>
      </w:r>
    </w:p>
    <w:p w14:paraId="03167219" w14:textId="77777777" w:rsidR="00074943" w:rsidRPr="009802CC" w:rsidRDefault="00074943" w:rsidP="00074943">
      <w:pPr>
        <w:spacing w:line="276" w:lineRule="auto"/>
        <w:rPr>
          <w:color w:val="000000" w:themeColor="text1"/>
          <w:sz w:val="8"/>
          <w:szCs w:val="26"/>
        </w:rPr>
      </w:pPr>
      <w:r w:rsidRPr="009C7019">
        <w:rPr>
          <w:color w:val="000000" w:themeColor="text1"/>
          <w:sz w:val="16"/>
          <w:szCs w:val="16"/>
        </w:rPr>
        <w:t xml:space="preserve">“Given that </w:t>
      </w:r>
      <w:r w:rsidRPr="009802CC">
        <w:rPr>
          <w:rStyle w:val="Emphasis"/>
          <w:color w:val="000000" w:themeColor="text1"/>
        </w:rPr>
        <w:t>compulsory able-bodiedness</w:t>
      </w:r>
      <w:r w:rsidRPr="009C7019">
        <w:rPr>
          <w:color w:val="000000" w:themeColor="text1"/>
          <w:sz w:val="16"/>
          <w:szCs w:val="16"/>
        </w:rPr>
        <w:t xml:space="preserve"> emanates from everywhere and nowhere, it is perhaps more fruitful to parse this consensus through the mode by which compulsory able-bodiedness </w:t>
      </w:r>
      <w:r w:rsidRPr="009802CC">
        <w:rPr>
          <w:rStyle w:val="Emphasis"/>
        </w:rPr>
        <w:t>circulates and is translated across different ideas, practices, and institutions</w:t>
      </w:r>
      <w:r w:rsidRPr="009802CC">
        <w:rPr>
          <w:color w:val="000000" w:themeColor="text1"/>
          <w:sz w:val="8"/>
          <w:szCs w:val="26"/>
        </w:rPr>
        <w:t xml:space="preserve"> </w:t>
      </w:r>
      <w:r w:rsidRPr="009C7019">
        <w:rPr>
          <w:color w:val="000000" w:themeColor="text1"/>
          <w:sz w:val="16"/>
          <w:szCs w:val="16"/>
        </w:rPr>
        <w:t>rather than isolating the specific sites where this consensus, this hegemony, is produced. For McRuer</w:t>
      </w:r>
      <w:r w:rsidRPr="009C7019">
        <w:rPr>
          <w:sz w:val="16"/>
          <w:szCs w:val="16"/>
        </w:rPr>
        <w:t>,</w:t>
      </w:r>
      <w:r w:rsidRPr="009C7019">
        <w:rPr>
          <w:sz w:val="8"/>
          <w:szCs w:val="8"/>
        </w:rPr>
        <w:t xml:space="preserve"> </w:t>
      </w:r>
      <w:r w:rsidRPr="009802CC">
        <w:rPr>
          <w:rStyle w:val="Emphasis"/>
        </w:rPr>
        <w:t>“the experience of the able-bodied need for an agreed-on common ground” is a common experience that “links all people with disabilities under a system of compulsory able-bodiedness”</w:t>
      </w:r>
      <w:r w:rsidRPr="009C7019">
        <w:rPr>
          <w:sz w:val="16"/>
          <w:szCs w:val="16"/>
        </w:rPr>
        <w:t xml:space="preserve"> (8), and I suggest that this “common ground” of disability oppression is a how as much as a where or a what. That is, a common ground is never just found, but must be cleared away and maintained with effort through time. </w:t>
      </w:r>
      <w:r w:rsidRPr="009802CC">
        <w:rPr>
          <w:rStyle w:val="Emphasis"/>
          <w:highlight w:val="green"/>
        </w:rPr>
        <w:t>“Fluency”</w:t>
      </w:r>
      <w:r w:rsidRPr="009802CC">
        <w:rPr>
          <w:rStyle w:val="Emphasis"/>
        </w:rPr>
        <w:t xml:space="preserve"> can accordingly be understood as a technology operating at the intersection of biopower and hegemony that smooths over and </w:t>
      </w:r>
      <w:r w:rsidRPr="009802CC">
        <w:rPr>
          <w:rStyle w:val="Emphasis"/>
          <w:highlight w:val="green"/>
        </w:rPr>
        <w:t xml:space="preserve">straightens </w:t>
      </w:r>
      <w:r w:rsidRPr="009802CC">
        <w:rPr>
          <w:rStyle w:val="Emphasis"/>
        </w:rPr>
        <w:t xml:space="preserve">discontinuous </w:t>
      </w:r>
      <w:r w:rsidRPr="009802CC">
        <w:rPr>
          <w:rStyle w:val="Emphasis"/>
          <w:highlight w:val="green"/>
        </w:rPr>
        <w:t>semiotics</w:t>
      </w:r>
      <w:r w:rsidRPr="009802CC">
        <w:rPr>
          <w:rStyle w:val="Emphasis"/>
        </w:rPr>
        <w:t xml:space="preserve">, temporalities, and materialities </w:t>
      </w:r>
      <w:r w:rsidRPr="009802CC">
        <w:rPr>
          <w:rStyle w:val="Emphasis"/>
          <w:highlight w:val="green"/>
        </w:rPr>
        <w:t>to eliminate</w:t>
      </w:r>
      <w:r w:rsidRPr="009802CC">
        <w:rPr>
          <w:rStyle w:val="Emphasis"/>
        </w:rPr>
        <w:t xml:space="preserve"> frictions within </w:t>
      </w:r>
      <w:r w:rsidRPr="009802CC">
        <w:rPr>
          <w:rStyle w:val="Emphasis"/>
          <w:highlight w:val="green"/>
        </w:rPr>
        <w:t>productive,</w:t>
      </w:r>
      <w:r w:rsidRPr="009802CC">
        <w:rPr>
          <w:rStyle w:val="Emphasis"/>
        </w:rPr>
        <w:t xml:space="preserve"> biopolitical </w:t>
      </w:r>
      <w:r w:rsidRPr="009802CC">
        <w:rPr>
          <w:rStyle w:val="Emphasis"/>
          <w:highlight w:val="green"/>
        </w:rPr>
        <w:t>systems</w:t>
      </w:r>
      <w:r w:rsidRPr="009802CC">
        <w:rPr>
          <w:rStyle w:val="Emphasis"/>
        </w:rPr>
        <w:t xml:space="preserve"> and thus secure social order within the material realm. An attention to fluency moves beyond the orthodox focus on ideology as the essential vehicle of hegemony to locate</w:t>
      </w:r>
      <w:r w:rsidRPr="009C7019">
        <w:rPr>
          <w:color w:val="000000" w:themeColor="text1"/>
          <w:sz w:val="16"/>
          <w:szCs w:val="16"/>
        </w:rPr>
        <w:t xml:space="preserve">, alongside Jon Beasley-Murray’s notion of “posthegemony,” </w:t>
      </w:r>
      <w:r w:rsidRPr="009802CC">
        <w:rPr>
          <w:rStyle w:val="Emphasis"/>
        </w:rPr>
        <w:t xml:space="preserve">the production of consensus and the security of social order not within the realm of representation but the governance of bodies and life itself. </w:t>
      </w:r>
      <w:r w:rsidRPr="009802CC">
        <w:rPr>
          <w:rStyle w:val="Emphasis"/>
          <w:highlight w:val="green"/>
        </w:rPr>
        <w:t>Fluency attempts to</w:t>
      </w:r>
      <w:r w:rsidRPr="009802CC">
        <w:rPr>
          <w:rStyle w:val="Emphasis"/>
        </w:rPr>
        <w:t xml:space="preserve"> regulate and collapse not merely the time between encounters, but the embodied time of encounter and access and judgment. Fluency attempts to </w:t>
      </w:r>
      <w:r w:rsidRPr="009802CC">
        <w:rPr>
          <w:rStyle w:val="Emphasis"/>
          <w:highlight w:val="green"/>
        </w:rPr>
        <w:t>cover over</w:t>
      </w:r>
      <w:r w:rsidRPr="009802CC">
        <w:rPr>
          <w:rStyle w:val="Emphasis"/>
        </w:rPr>
        <w:t xml:space="preserve"> political spaces</w:t>
      </w:r>
      <w:r w:rsidRPr="009C7019">
        <w:rPr>
          <w:color w:val="000000" w:themeColor="text1"/>
          <w:sz w:val="16"/>
          <w:szCs w:val="16"/>
        </w:rPr>
        <w:t>—to mitigate (when it cannot eliminate) interruption and disruption—</w:t>
      </w:r>
      <w:r w:rsidRPr="009802CC">
        <w:rPr>
          <w:rStyle w:val="Emphasis"/>
        </w:rPr>
        <w:t>thus facilitating</w:t>
      </w:r>
      <w:r w:rsidRPr="009C7019">
        <w:rPr>
          <w:color w:val="000000" w:themeColor="text1"/>
          <w:sz w:val="16"/>
          <w:szCs w:val="16"/>
        </w:rPr>
        <w:t xml:space="preserve"> in one move </w:t>
      </w:r>
      <w:r w:rsidRPr="009802CC">
        <w:rPr>
          <w:rStyle w:val="Emphasis"/>
        </w:rPr>
        <w:t>the rationalization</w:t>
      </w:r>
      <w:r w:rsidRPr="009C7019">
        <w:rPr>
          <w:color w:val="000000" w:themeColor="text1"/>
          <w:sz w:val="16"/>
          <w:szCs w:val="16"/>
        </w:rPr>
        <w:t xml:space="preserve"> and naturalization</w:t>
      </w:r>
      <w:r w:rsidRPr="009802CC">
        <w:rPr>
          <w:color w:val="000000" w:themeColor="text1"/>
          <w:sz w:val="8"/>
          <w:szCs w:val="26"/>
        </w:rPr>
        <w:t xml:space="preserve"> </w:t>
      </w:r>
      <w:r w:rsidRPr="009802CC">
        <w:rPr>
          <w:rStyle w:val="Emphasis"/>
        </w:rPr>
        <w:t xml:space="preserve">of </w:t>
      </w:r>
      <w:r w:rsidRPr="009802CC">
        <w:rPr>
          <w:rStyle w:val="Emphasis"/>
          <w:highlight w:val="green"/>
        </w:rPr>
        <w:t>embodied difference</w:t>
      </w:r>
      <w:r w:rsidRPr="009C7019">
        <w:rPr>
          <w:color w:val="000000" w:themeColor="text1"/>
          <w:sz w:val="16"/>
          <w:szCs w:val="16"/>
        </w:rPr>
        <w:t xml:space="preserve"> that seems to emanate from everywhere </w:t>
      </w:r>
      <w:r w:rsidRPr="009802CC">
        <w:rPr>
          <w:rStyle w:val="Emphasis"/>
          <w:color w:val="000000" w:themeColor="text1"/>
          <w:highlight w:val="green"/>
        </w:rPr>
        <w:t>and</w:t>
      </w:r>
      <w:r w:rsidRPr="009C7019">
        <w:rPr>
          <w:color w:val="000000" w:themeColor="text1"/>
          <w:sz w:val="16"/>
          <w:szCs w:val="16"/>
        </w:rPr>
        <w:t xml:space="preserve"> nowhere, </w:t>
      </w:r>
      <w:r w:rsidRPr="009802CC">
        <w:rPr>
          <w:rStyle w:val="Emphasis"/>
        </w:rPr>
        <w:t>as if everyone agrees.</w:t>
      </w:r>
      <w:r w:rsidRPr="009C7019">
        <w:rPr>
          <w:color w:val="000000" w:themeColor="text1"/>
          <w:sz w:val="16"/>
          <w:szCs w:val="16"/>
        </w:rPr>
        <w:t xml:space="preserve"> But whatever else it may be,</w:t>
      </w:r>
      <w:r w:rsidRPr="009802CC">
        <w:rPr>
          <w:color w:val="000000" w:themeColor="text1"/>
          <w:sz w:val="8"/>
          <w:szCs w:val="26"/>
        </w:rPr>
        <w:t xml:space="preserve"> </w:t>
      </w:r>
      <w:r w:rsidRPr="009802CC">
        <w:rPr>
          <w:rStyle w:val="Emphasis"/>
        </w:rPr>
        <w:t xml:space="preserve">fluency </w:t>
      </w:r>
      <w:r w:rsidRPr="009802CC">
        <w:rPr>
          <w:rStyle w:val="Emphasis"/>
          <w:highlight w:val="green"/>
        </w:rPr>
        <w:t>is</w:t>
      </w:r>
      <w:r w:rsidRPr="009802CC">
        <w:rPr>
          <w:rStyle w:val="Emphasis"/>
        </w:rPr>
        <w:t xml:space="preserve"> first a process </w:t>
      </w:r>
      <w:r w:rsidRPr="009802CC">
        <w:rPr>
          <w:rStyle w:val="Emphasis"/>
          <w:highlight w:val="green"/>
        </w:rPr>
        <w:t>enacted</w:t>
      </w:r>
      <w:r w:rsidRPr="009802CC">
        <w:rPr>
          <w:rStyle w:val="Emphasis"/>
        </w:rPr>
        <w:t xml:space="preserve"> and lived </w:t>
      </w:r>
      <w:r w:rsidRPr="009802CC">
        <w:rPr>
          <w:rStyle w:val="Emphasis"/>
          <w:highlight w:val="green"/>
        </w:rPr>
        <w:t>within the material</w:t>
      </w:r>
      <w:r w:rsidRPr="009802CC">
        <w:rPr>
          <w:rStyle w:val="Emphasis"/>
        </w:rPr>
        <w:t xml:space="preserve"> and corporeal</w:t>
      </w:r>
      <w:r w:rsidRPr="009802CC">
        <w:rPr>
          <w:b/>
          <w:color w:val="000000" w:themeColor="text1"/>
          <w:szCs w:val="26"/>
          <w:u w:val="single"/>
        </w:rPr>
        <w:t>.</w:t>
      </w:r>
      <w:r w:rsidRPr="009C7019">
        <w:rPr>
          <w:color w:val="000000" w:themeColor="text1"/>
          <w:sz w:val="16"/>
          <w:szCs w:val="16"/>
        </w:rPr>
        <w:t xml:space="preserve"> Here I start from the semiotic and expand outwards. </w:t>
      </w:r>
      <w:r w:rsidRPr="009802CC">
        <w:rPr>
          <w:rStyle w:val="Emphasis"/>
          <w:highlight w:val="green"/>
        </w:rPr>
        <w:t>The</w:t>
      </w:r>
      <w:r w:rsidRPr="009802CC">
        <w:rPr>
          <w:rStyle w:val="Emphasis"/>
        </w:rPr>
        <w:t xml:space="preserve"> vast array of rhythms, </w:t>
      </w:r>
      <w:r w:rsidRPr="009802CC">
        <w:rPr>
          <w:rStyle w:val="Emphasis"/>
          <w:highlight w:val="green"/>
        </w:rPr>
        <w:t>semiotic</w:t>
      </w:r>
      <w:r w:rsidRPr="009802CC">
        <w:rPr>
          <w:rStyle w:val="Emphasis"/>
        </w:rPr>
        <w:t xml:space="preserve"> modes, tempos, dictions, and (racialized or disabled) accents that constitute practices of aural “communication” </w:t>
      </w:r>
      <w:r w:rsidRPr="009802CC">
        <w:rPr>
          <w:rStyle w:val="Emphasis"/>
          <w:highlight w:val="green"/>
        </w:rPr>
        <w:t>have become the</w:t>
      </w:r>
      <w:r w:rsidRPr="009802CC">
        <w:rPr>
          <w:rStyle w:val="Emphasis"/>
        </w:rPr>
        <w:t xml:space="preserve"> objective </w:t>
      </w:r>
      <w:r w:rsidRPr="009802CC">
        <w:rPr>
          <w:rStyle w:val="Emphasis"/>
          <w:highlight w:val="green"/>
        </w:rPr>
        <w:t>domain of</w:t>
      </w:r>
      <w:r w:rsidRPr="009802CC">
        <w:rPr>
          <w:rStyle w:val="Emphasis"/>
        </w:rPr>
        <w:t xml:space="preserve"> the biomedicalizing industry of Speech-</w:t>
      </w:r>
      <w:r w:rsidRPr="009802CC">
        <w:rPr>
          <w:rStyle w:val="Emphasis"/>
          <w:highlight w:val="green"/>
        </w:rPr>
        <w:t>Language Pathology.</w:t>
      </w:r>
      <w:r w:rsidRPr="009C7019">
        <w:rPr>
          <w:color w:val="000000" w:themeColor="text1"/>
          <w:sz w:val="16"/>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9802CC">
        <w:rPr>
          <w:rStyle w:val="Emphasis"/>
          <w:highlight w:val="green"/>
        </w:rPr>
        <w:t>fluency</w:t>
      </w:r>
      <w:r w:rsidRPr="009802CC">
        <w:rPr>
          <w:rStyle w:val="Emphasis"/>
        </w:rPr>
        <w:t xml:space="preserve"> is difficult to pin down and that researchers within Speech-Language Pathology often focus on what it is not—namely, dysfluency.</w:t>
      </w:r>
      <w:r w:rsidRPr="009C7019">
        <w:rPr>
          <w:sz w:val="16"/>
          <w:szCs w:val="16"/>
        </w:rPr>
        <w:t xml:space="preserve"> There are a few characteristics: </w:t>
      </w:r>
      <w:r w:rsidRPr="009802CC">
        <w:rPr>
          <w:rStyle w:val="Emphasis"/>
        </w:rPr>
        <w:t xml:space="preserve">Fluent speech </w:t>
      </w:r>
      <w:r w:rsidRPr="009802CC">
        <w:rPr>
          <w:rStyle w:val="Emphasis"/>
          <w:highlight w:val="green"/>
        </w:rPr>
        <w:t>is marked by</w:t>
      </w:r>
      <w:r w:rsidRPr="009802CC">
        <w:rPr>
          <w:rStyle w:val="Emphasis"/>
        </w:rPr>
        <w:t xml:space="preserve"> a lack of hesitation, and</w:t>
      </w:r>
      <w:r w:rsidRPr="009C7019">
        <w:rPr>
          <w:color w:val="000000" w:themeColor="text1"/>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9802CC">
        <w:rPr>
          <w:rStyle w:val="Emphasis"/>
        </w:rPr>
        <w:t>the lack of “extra sounds” interjected into culturally dominant phonetic patterns.</w:t>
      </w:r>
      <w:r w:rsidRPr="009C7019">
        <w:rPr>
          <w:color w:val="000000" w:themeColor="text1"/>
          <w:sz w:val="16"/>
          <w:szCs w:val="16"/>
        </w:rPr>
        <w:t xml:space="preserve"> Fluency is defined by the overall rate of speech, which includes not just the rate of vocal flow but of information flow (Starkweather). And lastly, fluency is often defined by a lack of “effort” on the part of the speaker; </w:t>
      </w:r>
      <w:r w:rsidRPr="009802CC">
        <w:rPr>
          <w:rStyle w:val="Emphasis"/>
        </w:rPr>
        <w:t>a conceit of mastery over language</w:t>
      </w:r>
      <w:r w:rsidRPr="009C7019">
        <w:rPr>
          <w:color w:val="000000" w:themeColor="text1"/>
          <w:sz w:val="16"/>
          <w:szCs w:val="16"/>
        </w:rPr>
        <w:t xml:space="preserve"> that highlights the twinned meaning of “fluency.” Transposing this definition into a critical register, </w:t>
      </w:r>
      <w:r w:rsidRPr="009802CC">
        <w:rPr>
          <w:rStyle w:val="Emphasis"/>
          <w:highlight w:val="green"/>
        </w:rPr>
        <w:t>the</w:t>
      </w:r>
      <w:r w:rsidRPr="009802CC">
        <w:rPr>
          <w:rStyle w:val="Emphasis"/>
        </w:rPr>
        <w:t xml:space="preserve"> “effortless </w:t>
      </w:r>
      <w:r w:rsidRPr="009802CC">
        <w:rPr>
          <w:rStyle w:val="Emphasis"/>
          <w:highlight w:val="green"/>
        </w:rPr>
        <w:t>flow of speech”</w:t>
      </w:r>
      <w:r w:rsidRPr="00E779F0">
        <w:rPr>
          <w:rStyle w:val="Emphasis"/>
        </w:rPr>
        <w:t xml:space="preserve"> can be</w:t>
      </w:r>
      <w:r w:rsidRPr="009802CC">
        <w:rPr>
          <w:rStyle w:val="Emphasis"/>
        </w:rPr>
        <w:t xml:space="preserve"> read as </w:t>
      </w:r>
      <w:r w:rsidRPr="009802CC">
        <w:rPr>
          <w:rStyle w:val="Emphasis"/>
          <w:highlight w:val="green"/>
        </w:rPr>
        <w:t>a</w:t>
      </w:r>
      <w:r w:rsidRPr="009802CC">
        <w:rPr>
          <w:rStyle w:val="Emphasis"/>
        </w:rPr>
        <w:t xml:space="preserve"> coordinated—yet often strained—</w:t>
      </w:r>
      <w:r w:rsidRPr="009802CC">
        <w:rPr>
          <w:rStyle w:val="Emphasis"/>
          <w:highlight w:val="green"/>
        </w:rPr>
        <w:t>performance of bending</w:t>
      </w:r>
      <w:r w:rsidRPr="009802CC">
        <w:rPr>
          <w:rStyle w:val="Emphasis"/>
        </w:rPr>
        <w:t xml:space="preserve"> the energies and capacities of </w:t>
      </w:r>
      <w:r w:rsidRPr="009802CC">
        <w:rPr>
          <w:rStyle w:val="Emphasis"/>
          <w:highlight w:val="green"/>
        </w:rPr>
        <w:t>bodies toward</w:t>
      </w:r>
      <w:r w:rsidRPr="009802CC">
        <w:rPr>
          <w:rStyle w:val="Emphasis"/>
        </w:rPr>
        <w:t xml:space="preserve"> stable and univocal </w:t>
      </w:r>
      <w:r w:rsidRPr="009802CC">
        <w:rPr>
          <w:rStyle w:val="Emphasis"/>
          <w:highlight w:val="green"/>
        </w:rPr>
        <w:t>futures. [Those with Autism]</w:t>
      </w:r>
      <w:r w:rsidRPr="009802CC">
        <w:rPr>
          <w:rStyle w:val="Emphasis"/>
        </w:rPr>
        <w:t xml:space="preserve"> </w:t>
      </w:r>
      <w:r w:rsidRPr="00D7136D">
        <w:rPr>
          <w:rStyle w:val="Emphasis"/>
          <w:strike/>
        </w:rPr>
        <w:t>Autistics</w:t>
      </w:r>
      <w:r w:rsidRPr="009802CC">
        <w:rPr>
          <w:rStyle w:val="Emphasis"/>
        </w:rPr>
        <w:t xml:space="preserve"> are compelled </w:t>
      </w:r>
      <w:r w:rsidRPr="00D7136D">
        <w:rPr>
          <w:rStyle w:val="Emphasis"/>
        </w:rPr>
        <w:t xml:space="preserve">to </w:t>
      </w:r>
      <w:r w:rsidRPr="009802CC">
        <w:rPr>
          <w:rStyle w:val="Emphasis"/>
          <w:highlight w:val="green"/>
        </w:rPr>
        <w:t>restrict stimming</w:t>
      </w:r>
      <w:r w:rsidRPr="009802CC">
        <w:rPr>
          <w:rStyle w:val="Emphasis"/>
        </w:rPr>
        <w:t>, to sit on their hands</w:t>
      </w:r>
      <w:r w:rsidRPr="009C7019">
        <w:rPr>
          <w:color w:val="000000" w:themeColor="text1"/>
          <w:sz w:val="16"/>
          <w:szCs w:val="16"/>
        </w:rPr>
        <w:t xml:space="preserve"> (to have “quiet hands,” Bascom), </w:t>
      </w:r>
      <w:r w:rsidRPr="009802CC">
        <w:rPr>
          <w:rStyle w:val="Emphasis"/>
        </w:rPr>
        <w:t xml:space="preserve">and thereby reroute bodily capacities to the smooth performance of so-called intelligible communication. </w:t>
      </w:r>
      <w:r w:rsidRPr="009802CC">
        <w:rPr>
          <w:rStyle w:val="Emphasis"/>
          <w:highlight w:val="green"/>
        </w:rPr>
        <w:t>Dyslexic bodies</w:t>
      </w:r>
      <w:r w:rsidRPr="009802CC">
        <w:rPr>
          <w:rStyle w:val="Emphasis"/>
        </w:rPr>
        <w:t xml:space="preserve"> that process information piecemeal and slowly </w:t>
      </w:r>
      <w:r w:rsidRPr="00D7136D">
        <w:rPr>
          <w:rStyle w:val="Emphasis"/>
        </w:rPr>
        <w:t>are</w:t>
      </w:r>
      <w:r w:rsidRPr="009802CC">
        <w:rPr>
          <w:rStyle w:val="Emphasis"/>
        </w:rPr>
        <w:t xml:space="preserve"> forced out of social time</w:t>
      </w:r>
      <w:r w:rsidRPr="009802CC">
        <w:rPr>
          <w:color w:val="000000" w:themeColor="text1"/>
          <w:sz w:val="8"/>
          <w:szCs w:val="26"/>
        </w:rPr>
        <w:t xml:space="preserve"> </w:t>
      </w:r>
      <w:r w:rsidRPr="009C7019">
        <w:rPr>
          <w:color w:val="000000" w:themeColor="text1"/>
          <w:sz w:val="16"/>
          <w:szCs w:val="16"/>
        </w:rPr>
        <w:t>(Cosenza 7). As Zach Richter has argued,</w:t>
      </w:r>
      <w:r w:rsidRPr="009802CC">
        <w:rPr>
          <w:color w:val="000000" w:themeColor="text1"/>
          <w:sz w:val="8"/>
          <w:szCs w:val="26"/>
        </w:rPr>
        <w:t xml:space="preserve"> </w:t>
      </w:r>
      <w:r w:rsidRPr="009802CC">
        <w:rPr>
          <w:rStyle w:val="Emphasis"/>
        </w:rPr>
        <w:t xml:space="preserve">the facial tics and erratic gestures of dysfluent speakers are likewise never communicative </w:t>
      </w:r>
      <w:proofErr w:type="gramStart"/>
      <w:r w:rsidRPr="009802CC">
        <w:rPr>
          <w:rStyle w:val="Emphasis"/>
        </w:rPr>
        <w:t>inflections, but</w:t>
      </w:r>
      <w:proofErr w:type="gramEnd"/>
      <w:r w:rsidRPr="009802CC">
        <w:rPr>
          <w:rStyle w:val="Emphasis"/>
        </w:rPr>
        <w:t xml:space="preserve"> are made abject and cast out of the communicative realm altogether by</w:t>
      </w:r>
      <w:r w:rsidRPr="009C7019">
        <w:rPr>
          <w:color w:val="000000" w:themeColor="text1"/>
          <w:sz w:val="16"/>
          <w:szCs w:val="16"/>
        </w:rPr>
        <w:t xml:space="preserve"> what I am here calling </w:t>
      </w:r>
      <w:r w:rsidRPr="009802CC">
        <w:rPr>
          <w:rStyle w:val="Emphasis"/>
        </w:rPr>
        <w:t>technologies of fluency. Tics</w:t>
      </w:r>
      <w:r w:rsidRPr="009C7019">
        <w:rPr>
          <w:color w:val="000000" w:themeColor="text1"/>
          <w:sz w:val="16"/>
          <w:szCs w:val="16"/>
        </w:rPr>
        <w:t xml:space="preserve"> of loud cursing and grunting </w:t>
      </w:r>
      <w:r w:rsidRPr="009802CC">
        <w:rPr>
          <w:rStyle w:val="Emphasis"/>
        </w:rPr>
        <w:t>from</w:t>
      </w:r>
      <w:r w:rsidRPr="009C7019">
        <w:rPr>
          <w:color w:val="000000" w:themeColor="text1"/>
          <w:sz w:val="16"/>
          <w:szCs w:val="16"/>
        </w:rPr>
        <w:t xml:space="preserve"> a public speaker with Tourette’s are imagined as </w:t>
      </w:r>
      <w:r w:rsidRPr="009802CC">
        <w:rPr>
          <w:rStyle w:val="Emphasis"/>
        </w:rPr>
        <w:t xml:space="preserve">an interruption to communication. Dysfluencies </w:t>
      </w:r>
      <w:r w:rsidRPr="009802CC">
        <w:rPr>
          <w:rStyle w:val="Emphasis"/>
          <w:highlight w:val="green"/>
        </w:rPr>
        <w:t>are erased from</w:t>
      </w:r>
      <w:r w:rsidRPr="009802CC">
        <w:rPr>
          <w:rStyle w:val="Emphasis"/>
        </w:rPr>
        <w:t xml:space="preserve"> closed captions and courtroom </w:t>
      </w:r>
      <w:r w:rsidRPr="009802CC">
        <w:rPr>
          <w:rStyle w:val="Emphasis"/>
          <w:highlight w:val="green"/>
        </w:rPr>
        <w:t>transcripts</w:t>
      </w:r>
      <w:r w:rsidRPr="00E779F0">
        <w:rPr>
          <w:rStyle w:val="Emphasis"/>
          <w:highlight w:val="green"/>
        </w:rPr>
        <w:t>.</w:t>
      </w:r>
      <w:r w:rsidRPr="009802CC">
        <w:rPr>
          <w:rStyle w:val="Emphasis"/>
        </w:rPr>
        <w:t xml:space="preserve"> What is thus left is a univocal and fluid semiotic operation that instrumentalizes our relations with others.</w:t>
      </w:r>
      <w:r w:rsidRPr="009C7019">
        <w:rPr>
          <w:sz w:val="16"/>
          <w:szCs w:val="16"/>
        </w:rPr>
        <w:t xml:space="preserve"> </w:t>
      </w:r>
      <w:r w:rsidRPr="009C7019">
        <w:rPr>
          <w:color w:val="000000" w:themeColor="text1"/>
          <w:sz w:val="16"/>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0F23E15C" w14:textId="77777777" w:rsidR="00074943" w:rsidRDefault="00074943" w:rsidP="00074943">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forefronting discussions of disabled killability. </w:t>
      </w:r>
    </w:p>
    <w:p w14:paraId="6E892ED7" w14:textId="77777777" w:rsidR="00074943" w:rsidRPr="009802CC" w:rsidRDefault="00074943" w:rsidP="00074943">
      <w:pPr>
        <w:spacing w:line="276" w:lineRule="auto"/>
        <w:rPr>
          <w:color w:val="000000" w:themeColor="text1"/>
        </w:rPr>
      </w:pPr>
      <w:r w:rsidRPr="009802CC">
        <w:rPr>
          <w:rStyle w:val="Style13ptBold"/>
          <w:color w:val="000000" w:themeColor="text1"/>
        </w:rPr>
        <w:t>Selck 16</w:t>
      </w:r>
      <w:r w:rsidRPr="009802CC">
        <w:rPr>
          <w:color w:val="000000" w:themeColor="text1"/>
        </w:rPr>
        <w:t xml:space="preserve"> </w:t>
      </w:r>
      <w:r w:rsidRPr="009802CC">
        <w:rPr>
          <w:color w:val="000000" w:themeColor="text1"/>
          <w:sz w:val="16"/>
          <w:szCs w:val="16"/>
        </w:rPr>
        <w:t>[Selck, Michael L. "Crip Pessimism: The Language of Dis/ability and the Culture that Isn't." (Jan 2016) // WHSRS and Lex VM]</w:t>
      </w:r>
      <w:r w:rsidRPr="009802CC">
        <w:rPr>
          <w:color w:val="000000" w:themeColor="text1"/>
        </w:rPr>
        <w:t xml:space="preserve"> </w:t>
      </w:r>
    </w:p>
    <w:p w14:paraId="1FD6EA4D" w14:textId="77777777" w:rsidR="00074943" w:rsidRDefault="00074943" w:rsidP="00074943">
      <w:pPr>
        <w:rPr>
          <w:rStyle w:val="Emphasis"/>
          <w:color w:val="000000" w:themeColor="text1"/>
          <w:szCs w:val="26"/>
        </w:rPr>
      </w:pPr>
      <w:r w:rsidRPr="009802CC">
        <w:rPr>
          <w:color w:val="000000" w:themeColor="text1"/>
          <w:sz w:val="12"/>
          <w:szCs w:val="26"/>
        </w:rPr>
        <w:t>“</w:t>
      </w:r>
      <w:r w:rsidRPr="009802CC">
        <w:rPr>
          <w:rStyle w:val="Emphasis"/>
          <w:color w:val="000000" w:themeColor="text1"/>
        </w:rPr>
        <w:t>The</w:t>
      </w:r>
      <w:r w:rsidRPr="009802CC">
        <w:rPr>
          <w:color w:val="000000" w:themeColor="text1"/>
          <w:sz w:val="12"/>
          <w:szCs w:val="26"/>
        </w:rPr>
        <w:t xml:space="preserve"> disabled are dying and with them </w:t>
      </w:r>
      <w:r w:rsidRPr="009802CC">
        <w:rPr>
          <w:rStyle w:val="Emphasis"/>
          <w:color w:val="000000" w:themeColor="text1"/>
        </w:rPr>
        <w:t>dis/abled culture is being eradicated</w:t>
      </w:r>
      <w:r w:rsidRPr="009802CC">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Siebers. Attached to the grief I feel </w:t>
      </w:r>
      <w:proofErr w:type="gramStart"/>
      <w:r w:rsidRPr="009802CC">
        <w:rPr>
          <w:color w:val="000000" w:themeColor="text1"/>
          <w:sz w:val="12"/>
          <w:szCs w:val="26"/>
        </w:rPr>
        <w:t>as a result of</w:t>
      </w:r>
      <w:proofErr w:type="gramEnd"/>
      <w:r w:rsidRPr="009802CC">
        <w:rPr>
          <w:color w:val="000000" w:themeColor="text1"/>
          <w:sz w:val="12"/>
          <w:szCs w:val="26"/>
        </w:rPr>
        <w:t xml:space="preserve">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9802CC">
        <w:rPr>
          <w:rStyle w:val="Emphasis"/>
          <w:color w:val="000000" w:themeColor="text1"/>
          <w:highlight w:val="green"/>
        </w:rPr>
        <w:t>disability</w:t>
      </w:r>
      <w:r w:rsidRPr="009802CC">
        <w:rPr>
          <w:color w:val="000000" w:themeColor="text1"/>
          <w:sz w:val="12"/>
          <w:szCs w:val="26"/>
        </w:rPr>
        <w:t xml:space="preserve"> studies dialogue </w:t>
      </w:r>
      <w:r w:rsidRPr="009802CC">
        <w:rPr>
          <w:rStyle w:val="Emphasis"/>
          <w:color w:val="000000" w:themeColor="text1"/>
          <w:highlight w:val="green"/>
        </w:rPr>
        <w:t>is riddled with</w:t>
      </w:r>
      <w:r w:rsidRPr="009802CC">
        <w:rPr>
          <w:rStyle w:val="Emphasis"/>
          <w:color w:val="000000" w:themeColor="text1"/>
        </w:rPr>
        <w:t xml:space="preserve"> grief, anger, and </w:t>
      </w:r>
      <w:r w:rsidRPr="00A1084D">
        <w:rPr>
          <w:rStyle w:val="Emphasis"/>
          <w:color w:val="000000" w:themeColor="text1"/>
          <w:highlight w:val="green"/>
        </w:rPr>
        <w:t>pain and</w:t>
      </w:r>
      <w:r w:rsidRPr="009802CC">
        <w:rPr>
          <w:rStyle w:val="Emphasis"/>
          <w:color w:val="000000" w:themeColor="text1"/>
        </w:rPr>
        <w:t xml:space="preserve"> it is as such that this project plots a course of disability research that </w:t>
      </w:r>
      <w:r w:rsidRPr="00A1084D">
        <w:rPr>
          <w:rStyle w:val="Emphasis"/>
          <w:color w:val="000000" w:themeColor="text1"/>
          <w:highlight w:val="green"/>
        </w:rPr>
        <w:t xml:space="preserve">attempts to make </w:t>
      </w:r>
      <w:r w:rsidRPr="009802CC">
        <w:rPr>
          <w:rStyle w:val="Emphasis"/>
          <w:color w:val="000000" w:themeColor="text1"/>
          <w:highlight w:val="green"/>
        </w:rPr>
        <w:t>a space free from</w:t>
      </w:r>
      <w:r w:rsidRPr="009802CC">
        <w:rPr>
          <w:rStyle w:val="Emphasis"/>
          <w:color w:val="000000" w:themeColor="text1"/>
        </w:rPr>
        <w:t xml:space="preserve"> the ideological constraints of </w:t>
      </w:r>
      <w:r w:rsidRPr="009802CC">
        <w:rPr>
          <w:rStyle w:val="Emphasis"/>
          <w:color w:val="000000" w:themeColor="text1"/>
          <w:highlight w:val="green"/>
        </w:rPr>
        <w:t>optimism</w:t>
      </w:r>
      <w:r w:rsidRPr="009802CC">
        <w:rPr>
          <w:rStyle w:val="Emphasis"/>
          <w:color w:val="000000" w:themeColor="text1"/>
        </w:rPr>
        <w:t>.</w:t>
      </w:r>
      <w:r w:rsidRPr="009802CC">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w:t>
      </w:r>
      <w:r w:rsidRPr="009802CC">
        <w:rPr>
          <w:rStyle w:val="Emphasis"/>
          <w:color w:val="000000" w:themeColor="text1"/>
        </w:rPr>
        <w:t>outside of intercultural communication programs</w:t>
      </w:r>
      <w:r w:rsidRPr="009802CC">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9802CC">
        <w:rPr>
          <w:rStyle w:val="Emphasis"/>
          <w:color w:val="000000" w:themeColor="text1"/>
        </w:rPr>
        <w:t xml:space="preserve">I was </w:t>
      </w:r>
      <w:proofErr w:type="gramStart"/>
      <w:r w:rsidRPr="009802CC">
        <w:rPr>
          <w:rStyle w:val="Emphasis"/>
          <w:color w:val="000000" w:themeColor="text1"/>
        </w:rPr>
        <w:t>beginning to notice</w:t>
      </w:r>
      <w:proofErr w:type="gramEnd"/>
      <w:r w:rsidRPr="009802CC">
        <w:rPr>
          <w:rStyle w:val="Emphasis"/>
          <w:color w:val="000000" w:themeColor="text1"/>
        </w:rPr>
        <w:t xml:space="preserve"> a layer of optimism that has been communicatively imprinted upon the negotiation of dis/abled identity</w:t>
      </w:r>
      <w:r w:rsidRPr="009802CC">
        <w:rPr>
          <w:color w:val="000000" w:themeColor="text1"/>
          <w:sz w:val="12"/>
          <w:szCs w:val="26"/>
        </w:rPr>
        <w:t xml:space="preserve">. The angst started to manifest as I questioned if I was in the correct field or if dis/ability even was ‘cultural’. I felt a very real </w:t>
      </w:r>
      <w:r w:rsidRPr="009802CC">
        <w:rPr>
          <w:rStyle w:val="Emphasis"/>
          <w:color w:val="000000" w:themeColor="text1"/>
        </w:rPr>
        <w:t>cultural erasure of dis/ability in academia</w:t>
      </w:r>
      <w:r w:rsidRPr="009802CC">
        <w:rPr>
          <w:color w:val="000000" w:themeColor="text1"/>
          <w:sz w:val="12"/>
          <w:szCs w:val="26"/>
        </w:rPr>
        <w:t xml:space="preserve"> and ultimately that glaring lack of consideration is what </w:t>
      </w:r>
      <w:r w:rsidRPr="009802CC">
        <w:rPr>
          <w:rStyle w:val="Emphasis"/>
          <w:color w:val="000000" w:themeColor="text1"/>
        </w:rPr>
        <w:t>pushed</w:t>
      </w:r>
      <w:r w:rsidRPr="009802CC">
        <w:rPr>
          <w:color w:val="000000" w:themeColor="text1"/>
          <w:sz w:val="12"/>
          <w:szCs w:val="26"/>
        </w:rPr>
        <w:t xml:space="preserve"> me to performance studies. I first worked to close the apparent research gap by crafting </w:t>
      </w:r>
      <w:r w:rsidRPr="009802CC">
        <w:rPr>
          <w:rStyle w:val="Emphasis"/>
          <w:color w:val="000000" w:themeColor="text1"/>
        </w:rPr>
        <w:t>a collaborative performance</w:t>
      </w:r>
      <w:r w:rsidRPr="009802CC">
        <w:rPr>
          <w:color w:val="000000" w:themeColor="text1"/>
          <w:sz w:val="12"/>
          <w:szCs w:val="26"/>
        </w:rPr>
        <w:t xml:space="preserve"> titled Under the Mantle (UTM), which put dis/ability, communication scholarship, and pessimist philosophy on stage. </w:t>
      </w:r>
      <w:r w:rsidRPr="009802CC">
        <w:rPr>
          <w:rStyle w:val="Emphasis"/>
          <w:color w:val="000000" w:themeColor="text1"/>
        </w:rPr>
        <w:t>The</w:t>
      </w:r>
      <w:r w:rsidRPr="009802CC">
        <w:rPr>
          <w:color w:val="000000" w:themeColor="text1"/>
          <w:sz w:val="12"/>
          <w:szCs w:val="26"/>
        </w:rPr>
        <w:t xml:space="preserve"> larger </w:t>
      </w:r>
      <w:r w:rsidRPr="009802CC">
        <w:rPr>
          <w:rStyle w:val="Emphasis"/>
          <w:color w:val="000000" w:themeColor="text1"/>
        </w:rPr>
        <w:t>purpose</w:t>
      </w:r>
      <w:r w:rsidRPr="009802CC">
        <w:rPr>
          <w:color w:val="000000" w:themeColor="text1"/>
          <w:sz w:val="12"/>
          <w:szCs w:val="26"/>
        </w:rPr>
        <w:t xml:space="preserve"> of this research report </w:t>
      </w:r>
      <w:r w:rsidRPr="009802CC">
        <w:rPr>
          <w:rStyle w:val="Emphasis"/>
          <w:color w:val="000000" w:themeColor="text1"/>
        </w:rPr>
        <w:t xml:space="preserve">is </w:t>
      </w:r>
      <w:r w:rsidRPr="009802CC">
        <w:rPr>
          <w:rStyle w:val="Emphasis"/>
          <w:color w:val="000000" w:themeColor="text1"/>
          <w:highlight w:val="green"/>
        </w:rPr>
        <w:t>to antagonize the erasure of dis/ability</w:t>
      </w:r>
      <w:r w:rsidRPr="009802CC">
        <w:rPr>
          <w:rStyle w:val="Emphasis"/>
          <w:color w:val="000000" w:themeColor="text1"/>
        </w:rPr>
        <w:t xml:space="preserve"> from communication studies </w:t>
      </w:r>
      <w:r w:rsidRPr="009802CC">
        <w:rPr>
          <w:rStyle w:val="Emphasis"/>
          <w:color w:val="000000" w:themeColor="text1"/>
          <w:highlight w:val="green"/>
        </w:rPr>
        <w:t>by</w:t>
      </w:r>
      <w:r w:rsidRPr="009802CC">
        <w:rPr>
          <w:color w:val="000000" w:themeColor="text1"/>
          <w:sz w:val="12"/>
          <w:szCs w:val="26"/>
        </w:rPr>
        <w:t xml:space="preserve"> autoethnographically </w:t>
      </w:r>
      <w:r w:rsidRPr="009802CC">
        <w:rPr>
          <w:rStyle w:val="Emphasis"/>
          <w:color w:val="000000" w:themeColor="text1"/>
          <w:highlight w:val="green"/>
        </w:rPr>
        <w:t>analyzing the crip-pessimist</w:t>
      </w:r>
      <w:r w:rsidRPr="009802CC">
        <w:rPr>
          <w:rStyle w:val="Emphasis"/>
          <w:color w:val="000000" w:themeColor="text1"/>
        </w:rPr>
        <w:t xml:space="preserve"> performance</w:t>
      </w:r>
      <w:r w:rsidRPr="009802CC">
        <w:rPr>
          <w:color w:val="000000" w:themeColor="text1"/>
          <w:sz w:val="12"/>
          <w:szCs w:val="26"/>
        </w:rPr>
        <w:t xml:space="preserve"> art project Under </w:t>
      </w:r>
      <w:proofErr w:type="gramStart"/>
      <w:r w:rsidRPr="009802CC">
        <w:rPr>
          <w:color w:val="000000" w:themeColor="text1"/>
          <w:sz w:val="12"/>
          <w:szCs w:val="26"/>
        </w:rPr>
        <w:t>The</w:t>
      </w:r>
      <w:proofErr w:type="gramEnd"/>
      <w:r w:rsidRPr="009802CC">
        <w:rPr>
          <w:color w:val="000000" w:themeColor="text1"/>
          <w:sz w:val="12"/>
          <w:szCs w:val="26"/>
        </w:rPr>
        <w:t xml:space="preserve"> Mantle.” (1-2) This research report will first detail the components of the theoretical work that was drawn on to create UTM. </w:t>
      </w:r>
      <w:proofErr w:type="gramStart"/>
      <w:r w:rsidRPr="009802CC">
        <w:rPr>
          <w:color w:val="000000" w:themeColor="text1"/>
          <w:sz w:val="12"/>
          <w:szCs w:val="26"/>
        </w:rPr>
        <w:t>Next</w:t>
      </w:r>
      <w:proofErr w:type="gramEnd"/>
      <w:r w:rsidRPr="009802CC">
        <w:rPr>
          <w:color w:val="000000" w:themeColor="text1"/>
          <w:sz w:val="12"/>
          <w:szCs w:val="26"/>
        </w:rPr>
        <w:t xml:space="preserve"> I offer a literature review to demonstrate the combination of optimism and neglect dis/ability has undergone in intercultural communication models. Following that </w:t>
      </w:r>
      <w:proofErr w:type="gramStart"/>
      <w:r w:rsidRPr="009802CC">
        <w:rPr>
          <w:color w:val="000000" w:themeColor="text1"/>
          <w:sz w:val="12"/>
          <w:szCs w:val="26"/>
        </w:rPr>
        <w:t>section</w:t>
      </w:r>
      <w:proofErr w:type="gramEnd"/>
      <w:r w:rsidRPr="009802CC">
        <w:rPr>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sidRPr="009802CC">
        <w:rPr>
          <w:color w:val="000000" w:themeColor="text1"/>
          <w:sz w:val="12"/>
          <w:szCs w:val="26"/>
        </w:rPr>
        <w:t>report</w:t>
      </w:r>
      <w:proofErr w:type="gramEnd"/>
      <w:r w:rsidRPr="009802CC">
        <w:rPr>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proofErr w:type="gramStart"/>
      <w:r w:rsidRPr="009802CC">
        <w:rPr>
          <w:rStyle w:val="Emphasis"/>
          <w:color w:val="000000" w:themeColor="text1"/>
          <w:szCs w:val="26"/>
        </w:rPr>
        <w:t>Often times</w:t>
      </w:r>
      <w:proofErr w:type="gramEnd"/>
      <w:r w:rsidRPr="009802CC">
        <w:rPr>
          <w:rStyle w:val="Emphasis"/>
          <w:color w:val="000000" w:themeColor="text1"/>
          <w:szCs w:val="26"/>
        </w:rPr>
        <w:t xml:space="preserve">, “social organization according to able-bodied norms is just taken as natural, normal, inevitable, necessary, even progress” (Delvin &amp; Pothier, 2006, p. 7). It might be true that the lack of collaborative work between critical communication studies and dis/ability studies is because </w:t>
      </w:r>
      <w:r w:rsidRPr="009802CC">
        <w:rPr>
          <w:rStyle w:val="Emphasis"/>
          <w:color w:val="000000" w:themeColor="text1"/>
          <w:szCs w:val="26"/>
          <w:highlight w:val="green"/>
        </w:rPr>
        <w:t>neoliberalism is</w:t>
      </w:r>
      <w:r w:rsidRPr="009802CC">
        <w:rPr>
          <w:rStyle w:val="Emphasis"/>
          <w:color w:val="000000" w:themeColor="text1"/>
          <w:szCs w:val="26"/>
        </w:rPr>
        <w:t xml:space="preserve"> supremely </w:t>
      </w:r>
      <w:r w:rsidRPr="009802CC">
        <w:rPr>
          <w:rStyle w:val="Emphasis"/>
          <w:color w:val="000000" w:themeColor="text1"/>
          <w:szCs w:val="26"/>
          <w:highlight w:val="green"/>
        </w:rPr>
        <w:t>effective at rebranding</w:t>
      </w:r>
      <w:r w:rsidRPr="009802CC">
        <w:rPr>
          <w:rStyle w:val="Emphasis"/>
          <w:color w:val="000000" w:themeColor="text1"/>
          <w:szCs w:val="26"/>
        </w:rPr>
        <w:t xml:space="preserve"> marginalized </w:t>
      </w:r>
      <w:r w:rsidRPr="009802CC">
        <w:rPr>
          <w:rStyle w:val="Emphasis"/>
          <w:color w:val="000000" w:themeColor="text1"/>
          <w:szCs w:val="26"/>
          <w:highlight w:val="green"/>
        </w:rPr>
        <w:t>oppression as</w:t>
      </w:r>
      <w:r w:rsidRPr="009802CC">
        <w:rPr>
          <w:rStyle w:val="Emphasis"/>
          <w:color w:val="000000" w:themeColor="text1"/>
          <w:szCs w:val="26"/>
        </w:rPr>
        <w:t xml:space="preserve"> a marker of its </w:t>
      </w:r>
      <w:r w:rsidRPr="009802CC">
        <w:rPr>
          <w:rStyle w:val="Emphasis"/>
          <w:color w:val="000000" w:themeColor="text1"/>
          <w:szCs w:val="26"/>
          <w:highlight w:val="green"/>
        </w:rPr>
        <w:t>progress</w:t>
      </w:r>
      <w:r w:rsidRPr="009802CC">
        <w:rPr>
          <w:color w:val="000000" w:themeColor="text1"/>
          <w:sz w:val="12"/>
          <w:szCs w:val="26"/>
        </w:rPr>
        <w:t xml:space="preserve">. The implications of this assertion are dire but essential to the basis of crip-pessimism. </w:t>
      </w:r>
      <w:r w:rsidRPr="009802CC">
        <w:rPr>
          <w:rStyle w:val="Emphasis"/>
          <w:color w:val="000000" w:themeColor="text1"/>
        </w:rPr>
        <w:t>Theoretical approaches based in pessimism</w:t>
      </w:r>
      <w:r w:rsidRPr="009802CC">
        <w:rPr>
          <w:color w:val="000000" w:themeColor="text1"/>
          <w:sz w:val="12"/>
          <w:szCs w:val="26"/>
        </w:rPr>
        <w:t xml:space="preserve"> and skepticism </w:t>
      </w:r>
      <w:r w:rsidRPr="009802CC">
        <w:rPr>
          <w:rStyle w:val="Emphasis"/>
          <w:color w:val="000000" w:themeColor="text1"/>
        </w:rPr>
        <w:t>are</w:t>
      </w:r>
      <w:r w:rsidRPr="009802CC">
        <w:rPr>
          <w:color w:val="000000" w:themeColor="text1"/>
          <w:sz w:val="12"/>
          <w:szCs w:val="26"/>
        </w:rPr>
        <w:t xml:space="preserve"> often </w:t>
      </w:r>
      <w:r w:rsidRPr="009802CC">
        <w:rPr>
          <w:rStyle w:val="Emphasis"/>
          <w:color w:val="000000" w:themeColor="text1"/>
        </w:rPr>
        <w:t>necessary to distinguish the instruments of self destruction that have been mistaken for those of self betterment</w:t>
      </w:r>
      <w:r w:rsidRPr="009802CC">
        <w:rPr>
          <w:color w:val="000000" w:themeColor="text1"/>
          <w:sz w:val="12"/>
          <w:szCs w:val="26"/>
        </w:rPr>
        <w:t xml:space="preserve">. Thus, a key question remains, </w:t>
      </w:r>
      <w:r w:rsidRPr="009802CC">
        <w:rPr>
          <w:rStyle w:val="Emphasis"/>
          <w:color w:val="000000" w:themeColor="text1"/>
        </w:rPr>
        <w:t xml:space="preserve">what is regarded as progress and to whom does it count? The </w:t>
      </w:r>
      <w:r w:rsidRPr="009802CC">
        <w:rPr>
          <w:rStyle w:val="Emphasis"/>
          <w:color w:val="000000" w:themeColor="text1"/>
          <w:highlight w:val="green"/>
        </w:rPr>
        <w:t>politics of progress</w:t>
      </w:r>
      <w:r w:rsidRPr="009802CC">
        <w:rPr>
          <w:rStyle w:val="Emphasis"/>
          <w:color w:val="000000" w:themeColor="text1"/>
        </w:rPr>
        <w:t xml:space="preserve"> call for the second tenet of CDT, which is a destabilization of neoliberal practices that </w:t>
      </w:r>
      <w:r w:rsidRPr="009802CC">
        <w:rPr>
          <w:rStyle w:val="Emphasis"/>
          <w:color w:val="000000" w:themeColor="text1"/>
          <w:highlight w:val="green"/>
        </w:rPr>
        <w:t>strip</w:t>
      </w:r>
      <w:r w:rsidRPr="009802CC">
        <w:rPr>
          <w:rStyle w:val="Emphasis"/>
          <w:color w:val="000000" w:themeColor="text1"/>
        </w:rPr>
        <w:t xml:space="preserve"> power and </w:t>
      </w:r>
      <w:r w:rsidRPr="009802CC">
        <w:rPr>
          <w:rStyle w:val="Emphasis"/>
          <w:color w:val="000000" w:themeColor="text1"/>
          <w:highlight w:val="green"/>
        </w:rPr>
        <w:t>agency from bodies with disabilities</w:t>
      </w:r>
      <w:r w:rsidRPr="009802CC">
        <w:rPr>
          <w:rStyle w:val="Emphasis"/>
          <w:color w:val="000000" w:themeColor="text1"/>
        </w:rPr>
        <w:t>.</w:t>
      </w:r>
      <w:r w:rsidRPr="009802CC">
        <w:rPr>
          <w:color w:val="000000" w:themeColor="text1"/>
          <w:sz w:val="12"/>
          <w:szCs w:val="26"/>
        </w:rPr>
        <w:t xml:space="preserve">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9802CC">
        <w:rPr>
          <w:color w:val="000000" w:themeColor="text1"/>
          <w:sz w:val="12"/>
          <w:szCs w:val="26"/>
        </w:rPr>
        <w:t>progress</w:t>
      </w:r>
      <w:proofErr w:type="gramEnd"/>
      <w:r w:rsidRPr="009802CC">
        <w:rPr>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w:t>
      </w:r>
      <w:proofErr w:type="gramStart"/>
      <w:r w:rsidRPr="009802CC">
        <w:rPr>
          <w:color w:val="000000" w:themeColor="text1"/>
          <w:sz w:val="12"/>
          <w:szCs w:val="26"/>
        </w:rPr>
        <w:t>absolutely necessary</w:t>
      </w:r>
      <w:proofErr w:type="gramEnd"/>
      <w:r w:rsidRPr="009802CC">
        <w:rPr>
          <w:color w:val="000000" w:themeColor="text1"/>
          <w:sz w:val="12"/>
          <w:szCs w:val="26"/>
        </w:rPr>
        <w:t xml:space="preserve">,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9802CC">
        <w:rPr>
          <w:rStyle w:val="Emphasis"/>
          <w:color w:val="000000" w:themeColor="text1"/>
          <w:highlight w:val="green"/>
        </w:rPr>
        <w:t>There is no</w:t>
      </w:r>
      <w:r w:rsidRPr="009802CC">
        <w:rPr>
          <w:rStyle w:val="Emphasis"/>
          <w:color w:val="000000" w:themeColor="text1"/>
        </w:rPr>
        <w:t xml:space="preserve"> one-size-fits-all human </w:t>
      </w:r>
      <w:proofErr w:type="gramStart"/>
      <w:r w:rsidRPr="009802CC">
        <w:rPr>
          <w:rStyle w:val="Emphasis"/>
          <w:color w:val="000000" w:themeColor="text1"/>
        </w:rPr>
        <w:t>rights based</w:t>
      </w:r>
      <w:proofErr w:type="gramEnd"/>
      <w:r w:rsidRPr="009802CC">
        <w:rPr>
          <w:rStyle w:val="Emphasis"/>
          <w:color w:val="000000" w:themeColor="text1"/>
        </w:rPr>
        <w:t xml:space="preserve"> </w:t>
      </w:r>
      <w:r w:rsidRPr="009802CC">
        <w:rPr>
          <w:rStyle w:val="Emphasis"/>
          <w:color w:val="000000" w:themeColor="text1"/>
          <w:highlight w:val="green"/>
        </w:rPr>
        <w:t>approach that will</w:t>
      </w:r>
      <w:r w:rsidRPr="009802CC">
        <w:rPr>
          <w:rStyle w:val="Emphasis"/>
          <w:color w:val="000000" w:themeColor="text1"/>
        </w:rPr>
        <w:t xml:space="preserve"> be suitable to </w:t>
      </w:r>
      <w:r w:rsidRPr="009802CC">
        <w:rPr>
          <w:rStyle w:val="Emphasis"/>
          <w:color w:val="000000" w:themeColor="text1"/>
          <w:highlight w:val="green"/>
        </w:rPr>
        <w:t>address</w:t>
      </w:r>
      <w:r w:rsidRPr="009802CC">
        <w:rPr>
          <w:rStyle w:val="Emphasis"/>
          <w:color w:val="000000" w:themeColor="text1"/>
        </w:rPr>
        <w:t xml:space="preserve"> all </w:t>
      </w:r>
      <w:r w:rsidRPr="009802CC">
        <w:rPr>
          <w:rStyle w:val="Emphasis"/>
          <w:color w:val="000000" w:themeColor="text1"/>
          <w:highlight w:val="green"/>
        </w:rPr>
        <w:t>disabled experiences, as</w:t>
      </w:r>
      <w:r w:rsidRPr="009802CC">
        <w:rPr>
          <w:rStyle w:val="Emphasis"/>
          <w:color w:val="000000" w:themeColor="text1"/>
        </w:rPr>
        <w:t xml:space="preserve"> the theoretical call for </w:t>
      </w:r>
      <w:r w:rsidRPr="009802CC">
        <w:rPr>
          <w:rStyle w:val="Emphasis"/>
          <w:color w:val="000000" w:themeColor="text1"/>
          <w:highlight w:val="green"/>
        </w:rPr>
        <w:t>crip-pessimism will remind us.</w:t>
      </w:r>
      <w:r w:rsidRPr="009802CC">
        <w:rPr>
          <w:color w:val="000000" w:themeColor="text1"/>
          <w:sz w:val="12"/>
          <w:szCs w:val="26"/>
        </w:rPr>
        <w:t xml:space="preserve"> Instead of a universal abstract Rawlsian concept of social justice, CDS “attend(s) to the relational components of dis/ablism” (Goodley, 2011, p. 159). By a Rawlsian concept of social </w:t>
      </w:r>
      <w:proofErr w:type="gramStart"/>
      <w:r w:rsidRPr="009802CC">
        <w:rPr>
          <w:color w:val="000000" w:themeColor="text1"/>
          <w:sz w:val="12"/>
          <w:szCs w:val="26"/>
        </w:rPr>
        <w:t>justice</w:t>
      </w:r>
      <w:proofErr w:type="gramEnd"/>
      <w:r w:rsidRPr="009802CC">
        <w:rPr>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w:t>
      </w:r>
      <w:proofErr w:type="gramStart"/>
      <w:r w:rsidRPr="009802CC">
        <w:rPr>
          <w:color w:val="000000" w:themeColor="text1"/>
          <w:sz w:val="12"/>
          <w:szCs w:val="26"/>
        </w:rPr>
        <w:t>open up</w:t>
      </w:r>
      <w:proofErr w:type="gramEnd"/>
      <w:r w:rsidRPr="009802CC">
        <w:rPr>
          <w:color w:val="000000" w:themeColor="text1"/>
          <w:sz w:val="12"/>
          <w:szCs w:val="26"/>
        </w:rPr>
        <w:t xml:space="preserve">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9802CC">
        <w:rPr>
          <w:color w:val="000000" w:themeColor="text1"/>
          <w:sz w:val="12"/>
          <w:szCs w:val="26"/>
        </w:rPr>
        <w:t>including:</w:t>
      </w:r>
      <w:proofErr w:type="gramEnd"/>
      <w:r w:rsidRPr="009802CC">
        <w:rPr>
          <w:color w:val="000000" w:themeColor="text1"/>
          <w:sz w:val="12"/>
          <w:szCs w:val="26"/>
        </w:rPr>
        <w:t xml:space="preserve"> differently-abled, special needs, person with disability, disabled person, temporarily able-bodied, and others. Often, able- bodied audiences </w:t>
      </w:r>
      <w:proofErr w:type="gramStart"/>
      <w:r w:rsidRPr="009802CC">
        <w:rPr>
          <w:color w:val="000000" w:themeColor="text1"/>
          <w:sz w:val="12"/>
          <w:szCs w:val="26"/>
        </w:rPr>
        <w:t>have a tendency to</w:t>
      </w:r>
      <w:proofErr w:type="gramEnd"/>
      <w:r w:rsidRPr="009802CC">
        <w:rPr>
          <w:color w:val="000000" w:themeColor="text1"/>
          <w:sz w:val="12"/>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9802CC">
        <w:rPr>
          <w:rStyle w:val="Emphasis"/>
          <w:color w:val="000000" w:themeColor="text1"/>
          <w:szCs w:val="26"/>
        </w:rPr>
        <w:t xml:space="preserve">Philosophical pessimism is articulated next </w:t>
      </w:r>
      <w:proofErr w:type="gramStart"/>
      <w:r w:rsidRPr="009802CC">
        <w:rPr>
          <w:rStyle w:val="Emphasis"/>
          <w:color w:val="000000" w:themeColor="text1"/>
          <w:szCs w:val="26"/>
        </w:rPr>
        <w:t>as a way to</w:t>
      </w:r>
      <w:proofErr w:type="gramEnd"/>
      <w:r w:rsidRPr="009802CC">
        <w:rPr>
          <w:rStyle w:val="Emphasis"/>
          <w:color w:val="000000" w:themeColor="text1"/>
          <w:szCs w:val="26"/>
        </w:rPr>
        <w:t xml:space="preserve"> temper the risk of sensationalizing dis/ability</w:t>
      </w:r>
      <w:r w:rsidRPr="009802CC">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9802CC">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802CC">
        <w:rPr>
          <w:rStyle w:val="Emphasis"/>
          <w:color w:val="000000" w:themeColor="text1"/>
          <w:szCs w:val="26"/>
          <w:highlight w:val="green"/>
        </w:rPr>
        <w:t>after</w:t>
      </w:r>
      <w:r w:rsidRPr="009802CC">
        <w:rPr>
          <w:rStyle w:val="Emphasis"/>
          <w:color w:val="000000" w:themeColor="text1"/>
          <w:szCs w:val="26"/>
        </w:rPr>
        <w:t xml:space="preserve"> years of </w:t>
      </w:r>
      <w:r w:rsidRPr="009802CC">
        <w:rPr>
          <w:rStyle w:val="Emphasis"/>
          <w:color w:val="000000" w:themeColor="text1"/>
          <w:szCs w:val="26"/>
          <w:highlight w:val="green"/>
        </w:rPr>
        <w:t>failing to rehabilitate</w:t>
      </w:r>
      <w:r w:rsidRPr="009802CC">
        <w:rPr>
          <w:rStyle w:val="Emphasis"/>
          <w:color w:val="000000" w:themeColor="text1"/>
          <w:szCs w:val="26"/>
        </w:rPr>
        <w:t xml:space="preserve"> my sameness to </w:t>
      </w:r>
      <w:r w:rsidRPr="009802CC">
        <w:rPr>
          <w:rStyle w:val="Emphasis"/>
          <w:color w:val="000000" w:themeColor="text1"/>
          <w:szCs w:val="26"/>
          <w:highlight w:val="green"/>
        </w:rPr>
        <w:t>able-bodied standards</w:t>
      </w:r>
      <w:r w:rsidRPr="009802CC">
        <w:rPr>
          <w:rStyle w:val="Emphasis"/>
          <w:color w:val="000000" w:themeColor="text1"/>
          <w:szCs w:val="26"/>
        </w:rPr>
        <w:t xml:space="preserve">, I have </w:t>
      </w:r>
      <w:r w:rsidRPr="009802CC">
        <w:rPr>
          <w:rStyle w:val="Emphasis"/>
          <w:color w:val="000000" w:themeColor="text1"/>
          <w:szCs w:val="26"/>
          <w:highlight w:val="green"/>
        </w:rPr>
        <w:t>come to a comfort with pessimism</w:t>
      </w:r>
      <w:r w:rsidRPr="00E3227C">
        <w:rPr>
          <w:rStyle w:val="Emphasis"/>
          <w:color w:val="000000" w:themeColor="text1"/>
          <w:szCs w:val="26"/>
          <w:highlight w:val="green"/>
        </w:rPr>
        <w:t>.</w:t>
      </w:r>
    </w:p>
    <w:p w14:paraId="12E75555" w14:textId="77777777" w:rsidR="00074943" w:rsidRPr="0004302C" w:rsidRDefault="00074943" w:rsidP="00074943">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14:paraId="4FC14AAF" w14:textId="77777777" w:rsidR="00074943" w:rsidRPr="0004302C" w:rsidRDefault="00074943" w:rsidP="00074943">
      <w:pPr>
        <w:rPr>
          <w:color w:val="000000" w:themeColor="text1"/>
          <w:sz w:val="16"/>
          <w:szCs w:val="16"/>
        </w:rPr>
      </w:pPr>
      <w:r w:rsidRPr="0004302C">
        <w:rPr>
          <w:b/>
          <w:bCs/>
          <w:color w:val="000000" w:themeColor="text1"/>
          <w:szCs w:val="26"/>
        </w:rPr>
        <w:t>Siebers et al. 17</w:t>
      </w:r>
      <w:r w:rsidRPr="0004302C">
        <w:rPr>
          <w:color w:val="000000" w:themeColor="text1"/>
          <w:sz w:val="16"/>
          <w:szCs w:val="16"/>
        </w:rPr>
        <w:t xml:space="preserve"> Tobin, et al. (2017): Culture – Theory – Disability: Encounters between Disability Studies and Cultural Studies, Siebers began his career at the University of Michigan in 1980. He has authored ten books, including field-defining Disability Aesthetics (UM Press, 2010) and Disability Theory (UM Press, 2008). In 2004 Siebers was named the V. L. Parrington Collegiate Professor. Siebers was a Chair of the LSA Comparative Literature Program (currently the Department of Comparative Literature). In 2009, the University of Michigan Council for Disability Concerns presented Siebers with the James T. Neubacher Award in recognition of extraordinary leadership and service in support of the disability community. Siebers has been selected for fellowships by the Michigan Society of Fellows, the Guggenheim Foundation, the Mellon Foundation, and the Institute for the Humanities at the University of Michigan. Tobin Siebers passed away in January 2015. In March 2015, the University of Michigan announced the establishment of the Tobin Siebers Prize for Disability Studies in the Humanities "for best book-length manuscript on a topic of pressing urgency to Disability Studies in the humanities.", DOI: 10.14361/9783839425336-002 SJCP//JG</w:t>
      </w:r>
    </w:p>
    <w:p w14:paraId="455B0D3E" w14:textId="77777777" w:rsidR="00074943" w:rsidRDefault="00074943" w:rsidP="00074943">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w:t>
      </w:r>
      <w:proofErr w:type="gramStart"/>
      <w:r w:rsidRPr="0004302C">
        <w:rPr>
          <w:rStyle w:val="Emphasis"/>
          <w:color w:val="000000" w:themeColor="text1"/>
        </w:rPr>
        <w:t>particular races</w:t>
      </w:r>
      <w:proofErr w:type="gramEnd"/>
      <w:r w:rsidRPr="0004302C">
        <w:rPr>
          <w:rStyle w:val="Emphasis"/>
          <w:color w:val="000000" w:themeColor="text1"/>
        </w:rPr>
        <w:t xml:space="preserve">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w:t>
      </w:r>
      <w:proofErr w:type="gramStart"/>
      <w:r w:rsidRPr="0004302C">
        <w:rPr>
          <w:color w:val="000000" w:themeColor="text1"/>
          <w:sz w:val="14"/>
        </w:rPr>
        <w:t>As long as</w:t>
      </w:r>
      <w:proofErr w:type="gramEnd"/>
      <w:r w:rsidRPr="0004302C">
        <w:rPr>
          <w:color w:val="000000" w:themeColor="text1"/>
          <w:sz w:val="14"/>
        </w:rPr>
        <w:t xml:space="preserve">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w:t>
      </w:r>
      <w:proofErr w:type="gramStart"/>
      <w:r w:rsidRPr="0004302C">
        <w:rPr>
          <w:color w:val="000000" w:themeColor="text1"/>
          <w:sz w:val="14"/>
        </w:rPr>
        <w:t>as long as</w:t>
      </w:r>
      <w:proofErr w:type="gramEnd"/>
      <w:r w:rsidRPr="0004302C">
        <w:rPr>
          <w:color w:val="000000" w:themeColor="text1"/>
          <w:sz w:val="14"/>
        </w:rPr>
        <w:t xml:space="preserve">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xml:space="preserve">. Moreover, that pain </w:t>
      </w:r>
      <w:proofErr w:type="gramStart"/>
      <w:r w:rsidRPr="0004302C">
        <w:rPr>
          <w:rStyle w:val="Emphasis"/>
          <w:color w:val="000000" w:themeColor="text1"/>
        </w:rPr>
        <w:t>in itself leads</w:t>
      </w:r>
      <w:proofErr w:type="gramEnd"/>
      <w:r w:rsidRPr="0004302C">
        <w:rPr>
          <w:rStyle w:val="Emphasis"/>
          <w:color w:val="000000" w:themeColor="text1"/>
        </w:rPr>
        <w:t xml:space="preserve">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w:t>
      </w:r>
      <w:proofErr w:type="gramStart"/>
      <w:r w:rsidRPr="0004302C">
        <w:rPr>
          <w:color w:val="000000" w:themeColor="text1"/>
          <w:sz w:val="14"/>
        </w:rPr>
        <w:t>and,</w:t>
      </w:r>
      <w:proofErr w:type="gramEnd"/>
      <w:r w:rsidRPr="0004302C">
        <w:rPr>
          <w:color w:val="000000" w:themeColor="text1"/>
          <w:sz w:val="14"/>
        </w:rPr>
        <w:t xml:space="preserve">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14:paraId="5117CC0E" w14:textId="77777777" w:rsidR="00074943" w:rsidRPr="00D24FE5" w:rsidRDefault="00074943" w:rsidP="00074943">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14:paraId="18FC0855" w14:textId="77777777" w:rsidR="00074943" w:rsidRPr="00D24FE5" w:rsidRDefault="00074943" w:rsidP="00074943">
      <w:pPr>
        <w:rPr>
          <w:b/>
          <w:szCs w:val="26"/>
        </w:rPr>
      </w:pPr>
      <w:r w:rsidRPr="00D24FE5">
        <w:rPr>
          <w:rStyle w:val="Style13ptBold"/>
          <w:szCs w:val="26"/>
        </w:rPr>
        <w:t xml:space="preserve">Mollow </w:t>
      </w:r>
      <w:r>
        <w:rPr>
          <w:rStyle w:val="Style13ptBold"/>
          <w:szCs w:val="26"/>
        </w:rPr>
        <w:t>3</w:t>
      </w:r>
      <w:r w:rsidRPr="00D24FE5">
        <w:rPr>
          <w:rStyle w:val="Style13ptBold"/>
          <w:szCs w:val="26"/>
        </w:rPr>
        <w:t xml:space="preserve"> </w:t>
      </w:r>
      <w:r w:rsidRPr="00CF49AE">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BL</w:t>
      </w:r>
    </w:p>
    <w:p w14:paraId="17D87727" w14:textId="77777777" w:rsidR="00074943" w:rsidRDefault="00074943" w:rsidP="00074943">
      <w:pPr>
        <w:rPr>
          <w:sz w:val="14"/>
          <w:szCs w:val="26"/>
        </w:rPr>
      </w:pPr>
      <w:r w:rsidRPr="00CF49AE">
        <w:rPr>
          <w:sz w:val="14"/>
          <w:szCs w:val="26"/>
        </w:rPr>
        <w:t xml:space="preserve">The theoretical trajectory that I will trace, which begins with Dora‟s account of hysteria as a disorder afflicting a minority of disabled </w:t>
      </w:r>
      <w:proofErr w:type="gramStart"/>
      <w:r w:rsidRPr="00CF49AE">
        <w:rPr>
          <w:sz w:val="14"/>
          <w:szCs w:val="26"/>
        </w:rPr>
        <w:t>subjects, and</w:t>
      </w:r>
      <w:proofErr w:type="gramEnd"/>
      <w:r w:rsidRPr="00CF49AE">
        <w:rPr>
          <w:sz w:val="14"/>
          <w:szCs w:val="26"/>
        </w:rPr>
        <w:t xml:space="preserve"> ends with Beyond the Pleasure Principle‟s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Freud‟s concept of hysteria can be a starting point for a more universalizing approach, grounded in the concept of the disability drive. Departing from Freud‟s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w:t>
      </w:r>
      <w:proofErr w:type="gramStart"/>
      <w:r w:rsidRPr="00CF49AE">
        <w:rPr>
          <w:rStyle w:val="Emphasis"/>
        </w:rPr>
        <w:t xml:space="preserve">particular </w:t>
      </w:r>
      <w:r w:rsidRPr="009C2DDA">
        <w:rPr>
          <w:rStyle w:val="Emphasis"/>
          <w:highlight w:val="green"/>
        </w:rPr>
        <w:t>content</w:t>
      </w:r>
      <w:proofErr w:type="gramEnd"/>
      <w:r w:rsidRPr="009C2DDA">
        <w:rPr>
          <w:rStyle w:val="Emphasis"/>
          <w:highlight w:val="green"/>
        </w:rPr>
        <w:t xml:space="preserve">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fluidity of Freud‟s paradigm has been the basis of important interventions by social theorists who</w:t>
      </w:r>
      <w:r w:rsidRPr="00CF49AE">
        <w:rPr>
          <w:rStyle w:val="Emphasis"/>
        </w:rPr>
        <w:t>, working within and beyond the discipline of psychoanalysis, have rethought Freud‟s arguments from the vantage points of feminist, antiracist, postcolonial, and queer criticism.</w:t>
      </w:r>
      <w:r w:rsidRPr="00CF49AE">
        <w:rPr>
          <w:sz w:val="14"/>
          <w:szCs w:val="26"/>
        </w:rPr>
        <w:t>22 My project builds upon this work by bringing a critical disability studies perspective to bear upon Freud‟s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I am not suggesting that a psychoanalytic epistemology should be seen as trumping other ways of knowing human minds, bodies, and bodyminds.</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w:t>
      </w:r>
      <w:proofErr w:type="gramStart"/>
      <w:r w:rsidRPr="00CF49AE">
        <w:rPr>
          <w:sz w:val="14"/>
          <w:szCs w:val="26"/>
        </w:rPr>
        <w:t>particular subjects</w:t>
      </w:r>
      <w:proofErr w:type="gramEnd"/>
      <w:r w:rsidRPr="00CF49AE">
        <w:rPr>
          <w:sz w:val="14"/>
          <w:szCs w:val="26"/>
        </w:rPr>
        <w:t xml:space="preserve"> or experiences</w:t>
      </w:r>
      <w:r w:rsidRPr="00D24FE5">
        <w:rPr>
          <w:b/>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Cs w:val="26"/>
          <w:highlight w:val="green"/>
          <w:u w:val="single"/>
        </w:rPr>
        <w:t>. The words</w:t>
      </w:r>
      <w:r w:rsidRPr="00D24FE5">
        <w:rPr>
          <w:b/>
          <w:szCs w:val="26"/>
          <w:u w:val="single"/>
        </w:rPr>
        <w:t xml:space="preserve"> “</w:t>
      </w:r>
      <w:r w:rsidRPr="009C2DDA">
        <w:rPr>
          <w:b/>
          <w:szCs w:val="26"/>
          <w:highlight w:val="green"/>
          <w:u w:val="single"/>
        </w:rPr>
        <w:t>our culture” cannot</w:t>
      </w:r>
      <w:r w:rsidRPr="00D24FE5">
        <w:rPr>
          <w:b/>
          <w:szCs w:val="26"/>
          <w:u w:val="single"/>
        </w:rPr>
        <w:t>, of course</w:t>
      </w:r>
      <w:r w:rsidRPr="009C2DDA">
        <w:rPr>
          <w:b/>
          <w:szCs w:val="26"/>
          <w:highlight w:val="green"/>
          <w:u w:val="single"/>
        </w:rPr>
        <w:t>, reference every person</w:t>
      </w:r>
      <w:r w:rsidRPr="00D24FE5">
        <w:rPr>
          <w:b/>
          <w:szCs w:val="26"/>
          <w:u w:val="single"/>
        </w:rPr>
        <w:t xml:space="preserve"> in the world; </w:t>
      </w:r>
      <w:r w:rsidRPr="009C2DDA">
        <w:rPr>
          <w:b/>
          <w:szCs w:val="26"/>
          <w:highlight w:val="green"/>
          <w:u w:val="single"/>
        </w:rPr>
        <w:t>but</w:t>
      </w:r>
      <w:r w:rsidRPr="00D24FE5">
        <w:rPr>
          <w:b/>
          <w:szCs w:val="26"/>
          <w:u w:val="single"/>
        </w:rPr>
        <w:t xml:space="preserve"> because </w:t>
      </w:r>
      <w:r w:rsidRPr="009C2DDA">
        <w:rPr>
          <w:b/>
          <w:szCs w:val="26"/>
          <w:highlight w:val="green"/>
          <w:u w:val="single"/>
        </w:rPr>
        <w:t>the ableist social and psychic structures</w:t>
      </w:r>
      <w:r w:rsidRPr="00D24FE5">
        <w:rPr>
          <w:b/>
          <w:szCs w:val="26"/>
          <w:u w:val="single"/>
        </w:rPr>
        <w:t xml:space="preserve"> that I delineate in this project seem to me to potentially </w:t>
      </w:r>
      <w:r w:rsidRPr="009C2DDA">
        <w:rPr>
          <w:b/>
          <w:szCs w:val="26"/>
          <w:highlight w:val="green"/>
          <w:u w:val="single"/>
        </w:rPr>
        <w:t>exceed the bounds of</w:t>
      </w:r>
      <w:r w:rsidRPr="00D24FE5">
        <w:rPr>
          <w:b/>
          <w:szCs w:val="26"/>
          <w:u w:val="single"/>
        </w:rPr>
        <w:t xml:space="preserve"> </w:t>
      </w:r>
      <w:r w:rsidRPr="009C2DDA">
        <w:rPr>
          <w:b/>
          <w:szCs w:val="26"/>
          <w:highlight w:val="green"/>
          <w:u w:val="single"/>
        </w:rPr>
        <w:t>demarcations such as “US American culture,” “the West,” or “modern industrial societies</w:t>
      </w:r>
      <w:r w:rsidRPr="00D24FE5">
        <w:rPr>
          <w:b/>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people‟s experiences and identities. If this dissertation‟s opening assertion of disability‟s sexiness </w:t>
      </w:r>
      <w:proofErr w:type="gramStart"/>
      <w:r w:rsidRPr="00CF49AE">
        <w:rPr>
          <w:sz w:val="14"/>
          <w:szCs w:val="26"/>
        </w:rPr>
        <w:t>were</w:t>
      </w:r>
      <w:proofErr w:type="gramEnd"/>
      <w:r w:rsidRPr="00CF49AE">
        <w:rPr>
          <w:sz w:val="14"/>
          <w:szCs w:val="26"/>
        </w:rPr>
        <w:t xml:space="preserve"> taken to mean that sexiness is a quality that disabled people should aspire to embody—and conversely, that an absence of sexual desire is grounds for social discrediting—then this assertion would contribute to our culture‟s stigmatization of asexual people. Such a reading, however, would run directly counter to my project‟s central aim: the sexual model of disability is intended to complicate efforts to highlight sexualities as causes for pride or empowerment. In conceiving of sexuality as inextricable from failure, loss, and suffering, I hope to make visible sexuality‟s incompatibility with proud identity claims. Yet even this approach presents risks. As I will discuss in the next section of this chapter, some queer theorists‟ citations of sexuality‟s identity-disturbing effects have been articulated in ways that seem to imply that the more sex one has, or the more that one engages </w:t>
      </w:r>
      <w:proofErr w:type="gramStart"/>
      <w:r w:rsidRPr="00CF49AE">
        <w:rPr>
          <w:sz w:val="14"/>
          <w:szCs w:val="26"/>
        </w:rPr>
        <w:t>in particular sexual</w:t>
      </w:r>
      <w:proofErr w:type="gramEnd"/>
      <w:r w:rsidRPr="00CF49AE">
        <w:rPr>
          <w:sz w:val="14"/>
          <w:szCs w:val="26"/>
        </w:rPr>
        <w:t xml:space="preserve"> practices, the more effectively one can challenge heteronormative cultural imperatives. “The Disability Drive” will not forward such an argument. I emphasize the sexiness of disability to counter our culture‟s widespread desexualization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people‟s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nonlibidoists, those asexuals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4D7E1A60" w14:textId="42B29E31" w:rsidR="00E42E4C" w:rsidRDefault="00E42E4C" w:rsidP="00F601E6"/>
    <w:p w14:paraId="596B99BD" w14:textId="2ED8EC97" w:rsidR="00EC7B87" w:rsidRDefault="00EC7B87" w:rsidP="00EC7B87">
      <w:pPr>
        <w:pStyle w:val="Heading1"/>
      </w:pPr>
      <w:r>
        <w:t>Accessibility</w:t>
      </w:r>
    </w:p>
    <w:p w14:paraId="52F927DC" w14:textId="773A0247" w:rsidR="00EC7B87" w:rsidRPr="00EC7B87" w:rsidRDefault="00EC7B87" w:rsidP="00EC7B87">
      <w:pPr>
        <w:pStyle w:val="Heading3"/>
      </w:pPr>
      <w:r>
        <w:t>AC</w:t>
      </w:r>
    </w:p>
    <w:p w14:paraId="78D45930" w14:textId="77777777" w:rsidR="00EC7B87" w:rsidRPr="009802CC" w:rsidRDefault="00EC7B87" w:rsidP="00EC7B87">
      <w:pPr>
        <w:pStyle w:val="Heading4"/>
        <w:rPr>
          <w:rFonts w:cs="Times New Roman"/>
          <w:color w:val="000000" w:themeColor="text1"/>
        </w:rPr>
      </w:pPr>
      <w:r>
        <w:rPr>
          <w:rFonts w:cs="Times New Roman"/>
          <w:color w:val="000000" w:themeColor="text1"/>
        </w:rPr>
        <w:t>It’s time for the system to hear our outcries – a</w:t>
      </w:r>
      <w:r w:rsidRPr="009802CC">
        <w:rPr>
          <w:rFonts w:cs="Times New Roman"/>
          <w:color w:val="000000" w:themeColor="text1"/>
        </w:rPr>
        <w:t>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056E7782" w14:textId="77777777" w:rsidR="00EC7B87" w:rsidRDefault="00EC7B87" w:rsidP="00EC7B87">
      <w:pPr>
        <w:rPr>
          <w:rStyle w:val="Style13ptBold"/>
        </w:rPr>
      </w:pPr>
      <w:r w:rsidRPr="009802CC">
        <w:rPr>
          <w:rStyle w:val="Style13ptBold"/>
        </w:rPr>
        <w:t>Mollow 15</w:t>
      </w:r>
    </w:p>
    <w:p w14:paraId="79EB6D72" w14:textId="77777777" w:rsidR="00EC7B87" w:rsidRDefault="00EC7B87" w:rsidP="00EC7B87">
      <w:r>
        <w:t>pity involves a reaction to the “tragedy of disability.” Primary pity is unbearable to contemplate another person’s suffering is to question, “Could this happen to me?” Secondary pity attempts to heal the ego at someone else’s expense and calls for a cure. we feel primary pity and then deny that we have felt it.</w:t>
      </w:r>
    </w:p>
    <w:p w14:paraId="57D2A998" w14:textId="77777777" w:rsidR="00EC7B87" w:rsidRDefault="00EC7B87" w:rsidP="00EC7B87"/>
    <w:p w14:paraId="47C11DBC" w14:textId="77777777" w:rsidR="00EC7B87" w:rsidRPr="0004302C" w:rsidRDefault="00EC7B87" w:rsidP="00EC7B87">
      <w:pPr>
        <w:pStyle w:val="Heading4"/>
        <w:rPr>
          <w:rFonts w:cs="Calibri"/>
          <w:color w:val="000000" w:themeColor="text1"/>
        </w:rPr>
      </w:pPr>
      <w:r>
        <w:rPr>
          <w:rFonts w:cs="Calibri"/>
          <w:color w:val="000000" w:themeColor="text1"/>
        </w:rPr>
        <w:t xml:space="preserve">Debate is a sphere of “fiat” and “futurism” which reifies </w:t>
      </w:r>
      <w:r w:rsidRPr="0004302C">
        <w:rPr>
          <w:rFonts w:cs="Calibri"/>
          <w:color w:val="000000" w:themeColor="text1"/>
        </w:rPr>
        <w:t>rehabilitative futurism where the signifier of the fantasmatic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argumentation becomes unethically flawed</w:t>
      </w:r>
      <w:r>
        <w:t xml:space="preserve"> – thus, th</w:t>
      </w:r>
      <w:r w:rsidRPr="00D24FE5">
        <w:t xml:space="preserve">e role of the ballot is to </w:t>
      </w:r>
      <w:r>
        <w:t>disrupt biopolitical systems of productivity and futurity</w:t>
      </w:r>
      <w:r w:rsidRPr="00D24FE5">
        <w:t>.</w:t>
      </w:r>
    </w:p>
    <w:p w14:paraId="569E9641" w14:textId="77777777" w:rsidR="00EC7B87" w:rsidRDefault="00EC7B87" w:rsidP="00EC7B87">
      <w:pPr>
        <w:rPr>
          <w:rStyle w:val="Heading4Char"/>
          <w:rFonts w:cs="Times New Roman"/>
          <w:sz w:val="26"/>
        </w:rPr>
      </w:pPr>
      <w:r w:rsidRPr="009802CC">
        <w:rPr>
          <w:rStyle w:val="Heading4Char"/>
          <w:rFonts w:cs="Times New Roman"/>
          <w:sz w:val="26"/>
        </w:rPr>
        <w:t>Mollow 2</w:t>
      </w:r>
    </w:p>
    <w:p w14:paraId="1CF7171A" w14:textId="77777777" w:rsidR="00EC7B87" w:rsidRDefault="00EC7B87" w:rsidP="00EC7B87">
      <w:r w:rsidRPr="007A418F">
        <w:t>the</w:t>
      </w:r>
      <w:r>
        <w:t xml:space="preserve"> </w:t>
      </w:r>
      <w:r w:rsidRPr="007A418F">
        <w:t>image of the</w:t>
      </w:r>
      <w:r>
        <w:t xml:space="preserve"> </w:t>
      </w:r>
      <w:r w:rsidRPr="007A418F">
        <w:t>Child” is inextricable</w:t>
      </w:r>
      <w:r>
        <w:t xml:space="preserve"> </w:t>
      </w:r>
      <w:r w:rsidRPr="007A418F">
        <w:t>from disability</w:t>
      </w:r>
      <w:r>
        <w:t xml:space="preserve"> </w:t>
      </w:r>
      <w:r w:rsidRPr="007A418F">
        <w:t>the Child is</w:t>
      </w:r>
      <w:r>
        <w:t xml:space="preserve"> </w:t>
      </w:r>
      <w:r w:rsidRPr="007A418F">
        <w:t>a</w:t>
      </w:r>
      <w:r>
        <w:t xml:space="preserve"> </w:t>
      </w:r>
      <w:r w:rsidRPr="007A418F">
        <w:t>display of pity that demeans disabled people.</w:t>
      </w:r>
      <w:r>
        <w:t xml:space="preserve"> </w:t>
      </w:r>
      <w:r w:rsidRPr="007A418F">
        <w:t>the Child makes an excellent alibi for ableism</w:t>
      </w:r>
      <w:r>
        <w:t xml:space="preserve"> </w:t>
      </w:r>
      <w:r w:rsidRPr="007A418F">
        <w:t>because</w:t>
      </w:r>
      <w:r>
        <w:t xml:space="preserve"> </w:t>
      </w:r>
      <w:r w:rsidRPr="007A418F">
        <w:t>not fighting for</w:t>
      </w:r>
      <w:r>
        <w:t xml:space="preserve"> </w:t>
      </w:r>
      <w:r w:rsidRPr="007A418F">
        <w:t>is unthinkable.</w:t>
      </w:r>
      <w:r>
        <w:t xml:space="preserve"> </w:t>
      </w:r>
      <w:r w:rsidRPr="007A418F">
        <w:t>The logic</w:t>
      </w:r>
      <w:r>
        <w:t xml:space="preserve"> </w:t>
      </w:r>
      <w:r w:rsidRPr="007A418F">
        <w:t>relies on</w:t>
      </w:r>
      <w:r>
        <w:t xml:space="preserve"> </w:t>
      </w:r>
      <w:r w:rsidRPr="007A418F">
        <w:t>“rehabilitative futurism,”</w:t>
      </w:r>
      <w:r>
        <w:t xml:space="preserve"> </w:t>
      </w:r>
      <w:r w:rsidRPr="007A418F">
        <w:t>Futurity is</w:t>
      </w:r>
      <w:r>
        <w:t xml:space="preserve"> </w:t>
      </w:r>
      <w:r w:rsidRPr="007A418F">
        <w:t>imagined</w:t>
      </w:r>
      <w:r>
        <w:t xml:space="preserve"> </w:t>
      </w:r>
      <w:r w:rsidRPr="007A418F">
        <w:t>that</w:t>
      </w:r>
      <w:r>
        <w:t xml:space="preserve"> </w:t>
      </w:r>
      <w:r w:rsidRPr="007A418F">
        <w:t>the eradication of disability</w:t>
      </w:r>
      <w:r>
        <w:t xml:space="preserve"> </w:t>
      </w:r>
      <w:r w:rsidRPr="007A418F">
        <w:t>would bring</w:t>
      </w:r>
      <w:r>
        <w:t xml:space="preserve"> </w:t>
      </w:r>
      <w:r w:rsidRPr="007A418F">
        <w:t>a better future.</w:t>
      </w:r>
    </w:p>
    <w:p w14:paraId="4E3E11F7" w14:textId="77777777" w:rsidR="00EC7B87" w:rsidRDefault="00EC7B87" w:rsidP="00EC7B87"/>
    <w:p w14:paraId="3E44228C" w14:textId="77777777" w:rsidR="00EC7B87" w:rsidRPr="00CF49AE" w:rsidRDefault="00EC7B87" w:rsidP="00EC7B87">
      <w:pPr>
        <w:pStyle w:val="Heading4"/>
        <w:rPr>
          <w:rFonts w:eastAsia="MS Gothic"/>
          <w:iCs/>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56EE2B53" w14:textId="77777777" w:rsidR="00EC7B87" w:rsidRDefault="00EC7B87" w:rsidP="00EC7B87">
      <w:r w:rsidRPr="009802CC">
        <w:rPr>
          <w:rStyle w:val="Style13ptBold"/>
        </w:rPr>
        <w:t>St. Pierre 17</w:t>
      </w:r>
    </w:p>
    <w:p w14:paraId="0A010086" w14:textId="77777777" w:rsidR="00EC7B87" w:rsidRDefault="00EC7B87" w:rsidP="00EC7B87">
      <w:r>
        <w:t>“Fluency” straightens semiotics to eliminate productive, systems Fluency attempts to cover over embodied difference and is enacted within the material The semiotic have become the domain of Language Pathology. fluency is marked by the flow of speech” a performance of bending bodies toward futures. [Those with Autism] restrict stimming Dyslexic bodies are erased from transcripts.</w:t>
      </w:r>
    </w:p>
    <w:p w14:paraId="637DC156" w14:textId="77777777" w:rsidR="00EC7B87" w:rsidRDefault="00EC7B87" w:rsidP="00EC7B87"/>
    <w:p w14:paraId="6A6EE3F8" w14:textId="77777777" w:rsidR="00EC7B87" w:rsidRDefault="00EC7B87" w:rsidP="00EC7B87">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forefronting discussions of disabled killability. </w:t>
      </w:r>
    </w:p>
    <w:p w14:paraId="3B2C983B" w14:textId="77777777" w:rsidR="00EC7B87" w:rsidRDefault="00EC7B87" w:rsidP="00EC7B87">
      <w:r w:rsidRPr="009802CC">
        <w:rPr>
          <w:rStyle w:val="Style13ptBold"/>
          <w:color w:val="000000" w:themeColor="text1"/>
        </w:rPr>
        <w:t>Selck 16</w:t>
      </w:r>
    </w:p>
    <w:p w14:paraId="38D8E1EE" w14:textId="77777777" w:rsidR="00EC7B87" w:rsidRDefault="00EC7B87" w:rsidP="00EC7B87">
      <w:r>
        <w:t>disability is riddled with pain and attempts to make a space free from optimism to antagonize the erasure of dis/ability by analyzing the crip-pessimist neoliberalism is effective at rebranding oppression as progress politics of progress strip agency from bodies with disabilities There is no approach that will address disabled experiences, as crip-pessimism will remind us. after failing to rehabilitate able-bodied standards come to a comfort with pessimism.</w:t>
      </w:r>
    </w:p>
    <w:p w14:paraId="736040C6" w14:textId="77777777" w:rsidR="00EC7B87" w:rsidRDefault="00EC7B87" w:rsidP="00EC7B87"/>
    <w:p w14:paraId="4EA1D98D" w14:textId="77777777" w:rsidR="00EC7B87" w:rsidRPr="0004302C" w:rsidRDefault="00EC7B87" w:rsidP="00EC7B87">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14:paraId="3223C62C" w14:textId="77777777" w:rsidR="00EC7B87" w:rsidRDefault="00EC7B87" w:rsidP="00EC7B87">
      <w:r w:rsidRPr="0004302C">
        <w:rPr>
          <w:b/>
          <w:bCs/>
          <w:color w:val="000000" w:themeColor="text1"/>
          <w:szCs w:val="26"/>
        </w:rPr>
        <w:t>Siebers et al. 17</w:t>
      </w:r>
    </w:p>
    <w:p w14:paraId="2176588F" w14:textId="77777777" w:rsidR="00EC7B87" w:rsidRDefault="00EC7B87" w:rsidP="00EC7B87">
      <w:r>
        <w:t>disability denigrate minority politics people of color and women are illegitimate their identities are disabled successful ploy supposed physical psychological flaws irrationality emotions and weakness racial inequality susceptibility to feeble-mindedness disability remains today an acceptable reason for unequal treatment other justifications have begun to fall away no longer to treat as inferior unless tied to disability there will always be one last justification for inferior treatment tied to physical and mental difference</w:t>
      </w:r>
    </w:p>
    <w:p w14:paraId="54301FDE" w14:textId="77777777" w:rsidR="00EC7B87" w:rsidRDefault="00EC7B87" w:rsidP="00EC7B87"/>
    <w:p w14:paraId="55437126" w14:textId="77777777" w:rsidR="00EC7B87" w:rsidRPr="00D24FE5" w:rsidRDefault="00EC7B87" w:rsidP="00EC7B87">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14:paraId="17588F0E" w14:textId="77777777" w:rsidR="00EC7B87" w:rsidRDefault="00EC7B87" w:rsidP="00EC7B87">
      <w:r w:rsidRPr="00D24FE5">
        <w:rPr>
          <w:rStyle w:val="Style13ptBold"/>
          <w:szCs w:val="26"/>
        </w:rPr>
        <w:t xml:space="preserve">Mollow </w:t>
      </w:r>
      <w:r>
        <w:rPr>
          <w:rStyle w:val="Style13ptBold"/>
          <w:szCs w:val="26"/>
        </w:rPr>
        <w:t>3</w:t>
      </w:r>
    </w:p>
    <w:p w14:paraId="3B74D42B" w14:textId="77777777" w:rsidR="00EC7B87" w:rsidRDefault="00EC7B87" w:rsidP="00EC7B87">
      <w:r>
        <w:t xml:space="preserve">although Freud specifies structure his model leaves room for the theorization of great diversity of content that fill that structure Factors such as gender, queerness, race, class, colonialism, disability can radically alter the ways in which constructs such as “the ego,” “the drive,” and “sexuality” come to be figured. The fluidity of Freud‟s paradigm has been the basis of important interventions by social theorists who I examine the ways in which cultural projections of the disability drive shape intersections of oppression including misogyny homophobia white </w:t>
      </w:r>
      <w:proofErr w:type="gramStart"/>
      <w:r>
        <w:t>supremacy ,</w:t>
      </w:r>
      <w:proofErr w:type="gramEnd"/>
      <w:r>
        <w:t xml:space="preserve"> and colonialism I will neither assume nor attempt to establish that the psychoanalytic ways of thinking will be useful to every subject and culture . The words our culture” </w:t>
      </w:r>
      <w:proofErr w:type="gramStart"/>
      <w:r>
        <w:t>cannot ,</w:t>
      </w:r>
      <w:proofErr w:type="gramEnd"/>
      <w:r>
        <w:t xml:space="preserve"> reference every person but the ableist social and psychic structures exceed the bounds of demarcations such as “US American culture,” “the West,” or “modern industrial societies</w:t>
      </w:r>
    </w:p>
    <w:p w14:paraId="3D212CC0" w14:textId="77777777" w:rsidR="00EC7B87" w:rsidRPr="00EC7B87" w:rsidRDefault="00EC7B87" w:rsidP="00EC7B87"/>
    <w:sectPr w:rsidR="00EC7B87" w:rsidRPr="00EC7B8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7494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4943"/>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5BB0"/>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4F2"/>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B87"/>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942663"/>
  <w14:defaultImageDpi w14:val="300"/>
  <w15:docId w15:val="{0C100058-AF2C-6440-83E4-E0AF8479A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15BB0"/>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515B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15BB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9"/>
    <w:unhideWhenUsed/>
    <w:qFormat/>
    <w:rsid w:val="00515BB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
    <w:basedOn w:val="Normal"/>
    <w:next w:val="Normal"/>
    <w:link w:val="Heading4Char"/>
    <w:uiPriority w:val="9"/>
    <w:unhideWhenUsed/>
    <w:qFormat/>
    <w:rsid w:val="00515BB0"/>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515B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5BB0"/>
  </w:style>
  <w:style w:type="character" w:customStyle="1" w:styleId="Heading1Char">
    <w:name w:val="Heading 1 Char"/>
    <w:aliases w:val="Pocket Char"/>
    <w:basedOn w:val="DefaultParagraphFont"/>
    <w:link w:val="Heading1"/>
    <w:uiPriority w:val="9"/>
    <w:rsid w:val="00515BB0"/>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515BB0"/>
    <w:rPr>
      <w:rFonts w:ascii="Times New Roman" w:eastAsiaTheme="majorEastAsia" w:hAnsi="Times New Roman" w:cstheme="majorBidi"/>
      <w:b/>
      <w:bCs/>
      <w:sz w:val="44"/>
      <w:szCs w:val="44"/>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9"/>
    <w:rsid w:val="00515BB0"/>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515BB0"/>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15BB0"/>
    <w:rPr>
      <w:b/>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ci,c,Bo,Intense Emphasis111,normal + 12 pt"/>
    <w:basedOn w:val="DefaultParagraphFont"/>
    <w:uiPriority w:val="1"/>
    <w:qFormat/>
    <w:rsid w:val="00515BB0"/>
    <w:rPr>
      <w:b w:val="0"/>
      <w:sz w:val="26"/>
      <w:u w:val="single"/>
    </w:rPr>
  </w:style>
  <w:style w:type="character" w:styleId="Emphasis">
    <w:name w:val="Emphasis"/>
    <w:aliases w:val="Underlined,Minimized,minimized,tag2,Size 10,emphasis in card,Evidence,Highlighted,CD Card,ED - Tag,emphasis,Bold Underline,Emphasis!!,small,Qualifications,Heading 3 Char1,Char Char Char Char Char Char Char Char Char1,bold underli,bold underline"/>
    <w:basedOn w:val="DefaultParagraphFont"/>
    <w:link w:val="textbold"/>
    <w:uiPriority w:val="20"/>
    <w:qFormat/>
    <w:rsid w:val="00515BB0"/>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515BB0"/>
    <w:rPr>
      <w:color w:val="auto"/>
      <w:u w:val="none"/>
    </w:rPr>
  </w:style>
  <w:style w:type="character" w:styleId="Hyperlink">
    <w:name w:val="Hyperlink"/>
    <w:basedOn w:val="DefaultParagraphFont"/>
    <w:uiPriority w:val="99"/>
    <w:semiHidden/>
    <w:unhideWhenUsed/>
    <w:rsid w:val="00515BB0"/>
    <w:rPr>
      <w:color w:val="auto"/>
      <w:u w:val="none"/>
    </w:rPr>
  </w:style>
  <w:style w:type="paragraph" w:styleId="DocumentMap">
    <w:name w:val="Document Map"/>
    <w:basedOn w:val="Normal"/>
    <w:link w:val="DocumentMapChar"/>
    <w:uiPriority w:val="99"/>
    <w:semiHidden/>
    <w:unhideWhenUsed/>
    <w:rsid w:val="00515BB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15BB0"/>
    <w:rPr>
      <w:rFonts w:ascii="Lucida Grande" w:hAnsi="Lucida Grande" w:cs="Lucida Grande"/>
    </w:rPr>
  </w:style>
  <w:style w:type="paragraph" w:customStyle="1" w:styleId="textbold">
    <w:name w:val="text bold"/>
    <w:basedOn w:val="Normal"/>
    <w:link w:val="Emphasis"/>
    <w:uiPriority w:val="20"/>
    <w:qFormat/>
    <w:rsid w:val="00074943"/>
    <w:pPr>
      <w:spacing w:after="0" w:line="240" w:lineRule="auto"/>
      <w:ind w:left="720"/>
      <w:jc w:val="both"/>
    </w:pPr>
    <w:rPr>
      <w:b/>
      <w:iCs/>
      <w:sz w:val="3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7269</Words>
  <Characters>41438</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48610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2</cp:revision>
  <dcterms:created xsi:type="dcterms:W3CDTF">2021-10-16T07:53:00Z</dcterms:created>
  <dcterms:modified xsi:type="dcterms:W3CDTF">2021-10-16T07:53:00Z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